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35A27" w14:textId="3739D68B" w:rsidR="007166CE" w:rsidRDefault="00F9000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0E87673" wp14:editId="4A78B0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568041" w14:textId="77777777" w:rsidR="007166CE" w:rsidRDefault="007166CE" w:rsidP="007166CE">
      <w:pPr>
        <w:pStyle w:val="berschrift1"/>
      </w:pPr>
      <w:r>
        <w:br w:type="page"/>
      </w:r>
      <w:r>
        <w:lastRenderedPageBreak/>
        <w:t>Vorwort</w:t>
      </w:r>
    </w:p>
    <w:p w14:paraId="1E8321A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7AE7D4D" w14:textId="77777777" w:rsidR="007E1779" w:rsidRDefault="008D7463" w:rsidP="007166CE">
      <w:r>
        <w:t xml:space="preserve">Dieses Jahr hat uns allen eine Menge abverlangt – doch Gott hat uns hindurchgetragen. </w:t>
      </w:r>
    </w:p>
    <w:p w14:paraId="6C09BBF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C7C5655" w14:textId="77777777" w:rsidR="007E1779" w:rsidRDefault="007E1779" w:rsidP="007166CE">
      <w:r>
        <w:t>Vielleicht hat aber auch der eine oder die andere Lust, mitzumachen und neue Bücher zu erstellen – sprecht mich einfach an.</w:t>
      </w:r>
    </w:p>
    <w:p w14:paraId="5908DADC" w14:textId="77777777" w:rsidR="007166CE" w:rsidRDefault="007166CE" w:rsidP="007166CE">
      <w:r>
        <w:t>Euch allen wünsche ich Gottes reichen Segen und dass Ihr für Euch interessante Texte hier findet. Für Anregungen bin ich immer dankbar.</w:t>
      </w:r>
    </w:p>
    <w:p w14:paraId="43C11DE9" w14:textId="77777777" w:rsidR="007166CE" w:rsidRDefault="007166CE" w:rsidP="007166CE">
      <w:r>
        <w:t>Gruß &amp; Segen,</w:t>
      </w:r>
    </w:p>
    <w:p w14:paraId="62A55460" w14:textId="77777777" w:rsidR="007166CE" w:rsidRDefault="007166CE" w:rsidP="007166CE">
      <w:r>
        <w:t>Andreas</w:t>
      </w:r>
    </w:p>
    <w:p w14:paraId="7BA2D3D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8D6B9D" w14:textId="77777777" w:rsidR="006164D3" w:rsidRDefault="006164D3" w:rsidP="006164D3">
      <w:pPr>
        <w:pStyle w:val="berschrift1"/>
        <w:rPr>
          <w:sz w:val="48"/>
        </w:rPr>
      </w:pPr>
      <w:r>
        <w:t>Baxter, Richard – Die nothwendige Lehre von der Verläugnung unser Selbst - Das I. Capitel.</w:t>
      </w:r>
    </w:p>
    <w:p w14:paraId="6D661709" w14:textId="77777777" w:rsidR="006164D3" w:rsidRDefault="006164D3" w:rsidP="006164D3">
      <w:pPr>
        <w:pStyle w:val="StandardWeb"/>
      </w:pPr>
      <w:r>
        <w:t xml:space="preserve">Im Nahmen JEsu </w:t>
      </w:r>
      <w:proofErr w:type="spellStart"/>
      <w:r>
        <w:t>CHristi</w:t>
      </w:r>
      <w:proofErr w:type="spellEnd"/>
      <w:r>
        <w:t xml:space="preserve"> / Amen. </w:t>
      </w:r>
    </w:p>
    <w:p w14:paraId="008EAC89" w14:textId="77777777" w:rsidR="006164D3" w:rsidRDefault="006164D3" w:rsidP="006164D3">
      <w:pPr>
        <w:pStyle w:val="StandardWeb"/>
      </w:pPr>
      <w:r>
        <w:rPr>
          <w:rStyle w:val="Hervorhebung"/>
          <w:rFonts w:eastAsiaTheme="majorEastAsia"/>
        </w:rPr>
        <w:t>Luc. IX. 23.</w:t>
      </w:r>
      <w:r>
        <w:rPr>
          <w:i/>
          <w:iCs/>
        </w:rPr>
        <w:br/>
      </w:r>
      <w:r>
        <w:rPr>
          <w:rStyle w:val="Hervorhebung"/>
          <w:rFonts w:eastAsiaTheme="majorEastAsia"/>
        </w:rPr>
        <w:t xml:space="preserve">Da sprach Er zu ihnen allen. Wer mir folgen </w:t>
      </w:r>
      <w:proofErr w:type="spellStart"/>
      <w:r>
        <w:rPr>
          <w:rStyle w:val="Hervorhebung"/>
          <w:rFonts w:eastAsiaTheme="majorEastAsia"/>
        </w:rPr>
        <w:t>wil</w:t>
      </w:r>
      <w:proofErr w:type="spellEnd"/>
      <w:r>
        <w:rPr>
          <w:rStyle w:val="Hervorhebung"/>
          <w:rFonts w:eastAsiaTheme="majorEastAsia"/>
        </w:rPr>
        <w:t xml:space="preserve"> / der verleugne sich selbst / etc.</w:t>
      </w:r>
      <w:r>
        <w:t xml:space="preserve"> </w:t>
      </w:r>
    </w:p>
    <w:p w14:paraId="7C7DA569" w14:textId="77777777" w:rsidR="006164D3" w:rsidRDefault="006164D3" w:rsidP="006164D3">
      <w:pPr>
        <w:pStyle w:val="StandardWeb"/>
      </w:pPr>
      <w:r>
        <w:rPr>
          <w:rStyle w:val="Fett"/>
        </w:rPr>
        <w:t xml:space="preserve">Was die </w:t>
      </w:r>
      <w:proofErr w:type="spellStart"/>
      <w:r>
        <w:rPr>
          <w:rStyle w:val="Fett"/>
        </w:rPr>
        <w:t>Selbheit</w:t>
      </w:r>
      <w:proofErr w:type="spellEnd"/>
      <w:r>
        <w:rPr>
          <w:rStyle w:val="Fett"/>
        </w:rPr>
        <w:t xml:space="preserve"> / und Selbst-Verleugnung sind.</w:t>
      </w:r>
      <w:r>
        <w:t xml:space="preserve"> </w:t>
      </w:r>
    </w:p>
    <w:p w14:paraId="7B3F9C56" w14:textId="77777777" w:rsidR="006164D3" w:rsidRDefault="006164D3" w:rsidP="006164D3">
      <w:pPr>
        <w:pStyle w:val="StandardWeb"/>
      </w:pPr>
      <w:r>
        <w:t xml:space="preserve">Selbst-Verläugnung ist ein nothwendig </w:t>
      </w:r>
      <w:proofErr w:type="spellStart"/>
      <w:r>
        <w:t>Stueck</w:t>
      </w:r>
      <w:proofErr w:type="spellEnd"/>
      <w:r>
        <w:t xml:space="preserve"> des neuen Gehorsams: Welches besser zu </w:t>
      </w:r>
      <w:proofErr w:type="spellStart"/>
      <w:r>
        <w:t>erklaeren</w:t>
      </w:r>
      <w:proofErr w:type="spellEnd"/>
      <w:r>
        <w:t xml:space="preserve"> / </w:t>
      </w:r>
      <w:proofErr w:type="spellStart"/>
      <w:r>
        <w:t>muessen</w:t>
      </w:r>
      <w:proofErr w:type="spellEnd"/>
      <w:r>
        <w:t xml:space="preserve"> wir ansehen (1.) Was verstanden wird durch Selbst. (2.) Was verstanden wird durch </w:t>
      </w:r>
      <w:proofErr w:type="spellStart"/>
      <w:r>
        <w:t>Verlaeugnung</w:t>
      </w:r>
      <w:proofErr w:type="spellEnd"/>
      <w:r>
        <w:t xml:space="preserve"> dieses Selbst. (3.) Die </w:t>
      </w:r>
      <w:proofErr w:type="spellStart"/>
      <w:r>
        <w:t>Gruende</w:t>
      </w:r>
      <w:proofErr w:type="spellEnd"/>
      <w:r>
        <w:t xml:space="preserve"> und Ursachen der Selbst-</w:t>
      </w:r>
      <w:proofErr w:type="spellStart"/>
      <w:r>
        <w:t>Verlaeugnung</w:t>
      </w:r>
      <w:proofErr w:type="spellEnd"/>
      <w:r>
        <w:t xml:space="preserve"> / und dann (4.) wollen wir uns es zu nutze machen. </w:t>
      </w:r>
    </w:p>
    <w:p w14:paraId="525D89E6" w14:textId="77777777" w:rsidR="006164D3" w:rsidRDefault="006164D3" w:rsidP="006164D3">
      <w:pPr>
        <w:pStyle w:val="StandardWeb"/>
      </w:pPr>
      <w:r>
        <w:t xml:space="preserve">1. Selbst wird </w:t>
      </w:r>
      <w:proofErr w:type="spellStart"/>
      <w:r>
        <w:t>bißweilen</w:t>
      </w:r>
      <w:proofErr w:type="spellEnd"/>
      <w:r>
        <w:t xml:space="preserve"> genommen vor die Person an sich / welche bestehet in Leib und Seel / und dieses </w:t>
      </w:r>
      <w:proofErr w:type="spellStart"/>
      <w:r>
        <w:t>koennen</w:t>
      </w:r>
      <w:proofErr w:type="spellEnd"/>
      <w:r>
        <w:t xml:space="preserve"> wir nennen </w:t>
      </w:r>
      <w:proofErr w:type="spellStart"/>
      <w:r>
        <w:t>Persoenlich</w:t>
      </w:r>
      <w:proofErr w:type="spellEnd"/>
      <w:r>
        <w:t xml:space="preserve"> oder </w:t>
      </w:r>
      <w:proofErr w:type="spellStart"/>
      <w:r>
        <w:t>Natuerlich</w:t>
      </w:r>
      <w:proofErr w:type="spellEnd"/>
      <w:r>
        <w:t xml:space="preserve"> Selbst. 2. Selbst wird genommen vor die Person / wie sie betrachtet wird / als </w:t>
      </w:r>
      <w:proofErr w:type="spellStart"/>
      <w:r>
        <w:t>faehig</w:t>
      </w:r>
      <w:proofErr w:type="spellEnd"/>
      <w:r>
        <w:t xml:space="preserve"> </w:t>
      </w:r>
      <w:proofErr w:type="spellStart"/>
      <w:r>
        <w:t>irrdischer</w:t>
      </w:r>
      <w:proofErr w:type="spellEnd"/>
      <w:r>
        <w:t xml:space="preserve"> </w:t>
      </w:r>
      <w:proofErr w:type="spellStart"/>
      <w:r>
        <w:t>Wolthaten</w:t>
      </w:r>
      <w:proofErr w:type="spellEnd"/>
      <w:r>
        <w:t xml:space="preserve"> und Gnaden GOttes / die da gereichen zu der leiblichen und zeitlichen </w:t>
      </w:r>
      <w:proofErr w:type="spellStart"/>
      <w:r>
        <w:t>Glueckseligkeit</w:t>
      </w:r>
      <w:proofErr w:type="spellEnd"/>
      <w:r>
        <w:t xml:space="preserve"> des Menschen: welches mag genannt werden </w:t>
      </w:r>
      <w:proofErr w:type="spellStart"/>
      <w:r>
        <w:t>Irrdisch</w:t>
      </w:r>
      <w:proofErr w:type="spellEnd"/>
      <w:r>
        <w:t xml:space="preserve"> Selbst / aber doch in gutem Verstande. 3. Selbst wird genommen vor die Person / als sie verdorben ist in </w:t>
      </w:r>
      <w:proofErr w:type="spellStart"/>
      <w:r>
        <w:t>Suenden</w:t>
      </w:r>
      <w:proofErr w:type="spellEnd"/>
      <w:r>
        <w:t xml:space="preserve"> / und </w:t>
      </w:r>
      <w:proofErr w:type="spellStart"/>
      <w:r>
        <w:t>unerdencklichen</w:t>
      </w:r>
      <w:proofErr w:type="spellEnd"/>
      <w:r>
        <w:t xml:space="preserve"> Begierden / und </w:t>
      </w:r>
      <w:proofErr w:type="spellStart"/>
      <w:r>
        <w:t>kan</w:t>
      </w:r>
      <w:proofErr w:type="spellEnd"/>
      <w:r>
        <w:t xml:space="preserve"> genannt werden Fleischlich Selbst. 4. Selbst wird genommen vor die Person / als sie geheiliget und gerecht ist / welches mag heissen Geistlich Selbst. 5. Selbst wird genommen vor die Person nach ihrem </w:t>
      </w:r>
      <w:proofErr w:type="spellStart"/>
      <w:r>
        <w:t>natuerlichen</w:t>
      </w:r>
      <w:proofErr w:type="spellEnd"/>
      <w:r>
        <w:t xml:space="preserve"> und geistlichen Wesen zusammen / als die </w:t>
      </w:r>
      <w:proofErr w:type="spellStart"/>
      <w:r>
        <w:t>faehig</w:t>
      </w:r>
      <w:proofErr w:type="spellEnd"/>
      <w:r>
        <w:t xml:space="preserve"> ist der ewigen Herrlichkeit / welches mag genannt </w:t>
      </w:r>
      <w:proofErr w:type="spellStart"/>
      <w:r>
        <w:t>wreden</w:t>
      </w:r>
      <w:proofErr w:type="spellEnd"/>
      <w:r>
        <w:t xml:space="preserve"> Unsterblich Selbst. </w:t>
      </w:r>
    </w:p>
    <w:p w14:paraId="698023BB" w14:textId="77777777" w:rsidR="006164D3" w:rsidRDefault="006164D3" w:rsidP="006164D3">
      <w:pPr>
        <w:pStyle w:val="StandardWeb"/>
      </w:pPr>
      <w:r>
        <w:t xml:space="preserve">II. Durch die </w:t>
      </w:r>
      <w:proofErr w:type="spellStart"/>
      <w:r>
        <w:t>Verlaeugnung</w:t>
      </w:r>
      <w:proofErr w:type="spellEnd"/>
      <w:r>
        <w:t xml:space="preserve"> des Selbst wird verstanden / die Entsagung / Absagung / Verachtung / Verlassung / Bezwingung und </w:t>
      </w:r>
      <w:proofErr w:type="spellStart"/>
      <w:r>
        <w:t>Unterdruckung</w:t>
      </w:r>
      <w:proofErr w:type="spellEnd"/>
      <w:r>
        <w:t xml:space="preserve"> desselben. Selbst ist allhier angesehen / theils als unterschieden von Christo / und entzogen von der </w:t>
      </w:r>
      <w:proofErr w:type="spellStart"/>
      <w:r>
        <w:t>gebuehrlichen</w:t>
      </w:r>
      <w:proofErr w:type="spellEnd"/>
      <w:r>
        <w:t xml:space="preserve"> Unterordnung / die es unter GOTT haben </w:t>
      </w:r>
      <w:proofErr w:type="spellStart"/>
      <w:r>
        <w:t>solte</w:t>
      </w:r>
      <w:proofErr w:type="spellEnd"/>
      <w:r>
        <w:t xml:space="preserve"> / theils als GOtt entgegen gesetzet / und gleiche Ehre mit </w:t>
      </w:r>
      <w:proofErr w:type="spellStart"/>
      <w:r>
        <w:t>ihme</w:t>
      </w:r>
      <w:proofErr w:type="spellEnd"/>
      <w:r>
        <w:t xml:space="preserve"> begehrende; und muß also </w:t>
      </w:r>
      <w:proofErr w:type="spellStart"/>
      <w:r>
        <w:t>verlaeugnet</w:t>
      </w:r>
      <w:proofErr w:type="spellEnd"/>
      <w:r>
        <w:t xml:space="preserve"> werden / theils durch Verachtung / theils durch Gegenwehr / oder daß man sich </w:t>
      </w:r>
      <w:proofErr w:type="spellStart"/>
      <w:r>
        <w:t>ihme</w:t>
      </w:r>
      <w:proofErr w:type="spellEnd"/>
      <w:r>
        <w:t xml:space="preserve"> wiedersetzet. </w:t>
      </w:r>
    </w:p>
    <w:p w14:paraId="73E79B57" w14:textId="77777777" w:rsidR="006164D3" w:rsidRDefault="006164D3" w:rsidP="006164D3">
      <w:pPr>
        <w:pStyle w:val="StandardWeb"/>
      </w:pPr>
      <w:r>
        <w:t xml:space="preserve">Ehe und bevor ich aber melde / wie weit Selbst muß </w:t>
      </w:r>
      <w:proofErr w:type="spellStart"/>
      <w:r>
        <w:t>verlaeugnet</w:t>
      </w:r>
      <w:proofErr w:type="spellEnd"/>
      <w:r>
        <w:t xml:space="preserve"> werden / muß ich erstlich sagen / </w:t>
      </w:r>
      <w:proofErr w:type="spellStart"/>
      <w:r>
        <w:t>worinnen</w:t>
      </w:r>
      <w:proofErr w:type="spellEnd"/>
      <w:r>
        <w:t xml:space="preserve"> die </w:t>
      </w:r>
      <w:proofErr w:type="spellStart"/>
      <w:r>
        <w:t>Kranckheit</w:t>
      </w:r>
      <w:proofErr w:type="spellEnd"/>
      <w:r>
        <w:t xml:space="preserve"> der </w:t>
      </w:r>
      <w:proofErr w:type="spellStart"/>
      <w:r>
        <w:t>Selbheit</w:t>
      </w:r>
      <w:proofErr w:type="spellEnd"/>
      <w:r>
        <w:t xml:space="preserve"> bestehet: </w:t>
      </w:r>
      <w:proofErr w:type="spellStart"/>
      <w:r>
        <w:t>Kuertzlich</w:t>
      </w:r>
      <w:proofErr w:type="spellEnd"/>
      <w:r>
        <w:t xml:space="preserve"> darum von beyden zugleich. </w:t>
      </w:r>
    </w:p>
    <w:p w14:paraId="173F53B7" w14:textId="77777777" w:rsidR="006164D3" w:rsidRDefault="006164D3" w:rsidP="006164D3">
      <w:pPr>
        <w:pStyle w:val="StandardWeb"/>
      </w:pPr>
      <w:r>
        <w:t xml:space="preserve">Und zwar erstlich / was es nicht ist. I. Daß wir sind natürliche </w:t>
      </w:r>
      <w:proofErr w:type="spellStart"/>
      <w:r>
        <w:t>Individua</w:t>
      </w:r>
      <w:proofErr w:type="spellEnd"/>
      <w:r>
        <w:t xml:space="preserve"> oder Personen / unterschieden von GOtt und unserm </w:t>
      </w:r>
      <w:proofErr w:type="spellStart"/>
      <w:r>
        <w:t>Schoepffer</w:t>
      </w:r>
      <w:proofErr w:type="spellEnd"/>
      <w:r>
        <w:t xml:space="preserve"> / ist nicht die </w:t>
      </w:r>
      <w:proofErr w:type="spellStart"/>
      <w:r>
        <w:t>Kranckheit</w:t>
      </w:r>
      <w:proofErr w:type="spellEnd"/>
      <w:r>
        <w:t xml:space="preserve"> / davon wir reden / sondern das ist unser Stand / darinnen wir von GOTT erschaffen sind. Und muß demnach kein Mensch unter dem Schein der Selbst-</w:t>
      </w:r>
      <w:proofErr w:type="spellStart"/>
      <w:r>
        <w:t>Verlaeugnung</w:t>
      </w:r>
      <w:proofErr w:type="spellEnd"/>
      <w:r>
        <w:t xml:space="preserve"> entweder sich selbst Gewalt anthun und entleiben / oder / wie etliche Ketzer / streben wesentlich und </w:t>
      </w:r>
      <w:proofErr w:type="spellStart"/>
      <w:r>
        <w:t>persoenlich</w:t>
      </w:r>
      <w:proofErr w:type="spellEnd"/>
      <w:r>
        <w:t xml:space="preserve"> eins zu seyn mit GOtt / so daß ihre </w:t>
      </w:r>
      <w:proofErr w:type="spellStart"/>
      <w:r>
        <w:t>persoehnliche</w:t>
      </w:r>
      <w:proofErr w:type="spellEnd"/>
      <w:r>
        <w:t xml:space="preserve"> Wesenheit </w:t>
      </w:r>
      <w:proofErr w:type="spellStart"/>
      <w:r>
        <w:t>solte</w:t>
      </w:r>
      <w:proofErr w:type="spellEnd"/>
      <w:r>
        <w:t xml:space="preserve"> von </w:t>
      </w:r>
      <w:proofErr w:type="spellStart"/>
      <w:r>
        <w:t>ihme</w:t>
      </w:r>
      <w:proofErr w:type="spellEnd"/>
      <w:r>
        <w:t xml:space="preserve"> verzehret werden / als ein </w:t>
      </w:r>
      <w:proofErr w:type="spellStart"/>
      <w:r>
        <w:t>Tropffen</w:t>
      </w:r>
      <w:proofErr w:type="spellEnd"/>
      <w:r>
        <w:t xml:space="preserve"> wird verzehret von der grossen See. </w:t>
      </w:r>
    </w:p>
    <w:p w14:paraId="737B57BD" w14:textId="77777777" w:rsidR="006164D3" w:rsidRDefault="006164D3" w:rsidP="006164D3">
      <w:pPr>
        <w:pStyle w:val="StandardWeb"/>
      </w:pPr>
      <w:r>
        <w:t xml:space="preserve">2. Die </w:t>
      </w:r>
      <w:proofErr w:type="spellStart"/>
      <w:r>
        <w:t>Kranckheit</w:t>
      </w:r>
      <w:proofErr w:type="spellEnd"/>
      <w:r>
        <w:t xml:space="preserve"> der </w:t>
      </w:r>
      <w:proofErr w:type="spellStart"/>
      <w:r>
        <w:t>Selbheit</w:t>
      </w:r>
      <w:proofErr w:type="spellEnd"/>
      <w:r>
        <w:t xml:space="preserve"> besteht auch nicht darin / daß man einen Leib hat / der da </w:t>
      </w:r>
      <w:proofErr w:type="spellStart"/>
      <w:r>
        <w:t>kan</w:t>
      </w:r>
      <w:proofErr w:type="spellEnd"/>
      <w:r>
        <w:t xml:space="preserve"> schmecken und </w:t>
      </w:r>
      <w:proofErr w:type="spellStart"/>
      <w:r>
        <w:t>fuehlen</w:t>
      </w:r>
      <w:proofErr w:type="spellEnd"/>
      <w:r>
        <w:t xml:space="preserve"> und geniessen die </w:t>
      </w:r>
      <w:proofErr w:type="spellStart"/>
      <w:r>
        <w:t>Lieblichkeiten</w:t>
      </w:r>
      <w:proofErr w:type="spellEnd"/>
      <w:r>
        <w:t xml:space="preserve"> in den Creaturen / oder daß man hat die </w:t>
      </w:r>
      <w:proofErr w:type="spellStart"/>
      <w:r>
        <w:t>Objecta</w:t>
      </w:r>
      <w:proofErr w:type="spellEnd"/>
      <w:r>
        <w:t xml:space="preserve">, daran unsere Sinne sich </w:t>
      </w:r>
      <w:proofErr w:type="spellStart"/>
      <w:r>
        <w:t>gebuehrlich</w:t>
      </w:r>
      <w:proofErr w:type="spellEnd"/>
      <w:r>
        <w:t xml:space="preserve"> erlustigen / noch auch / daß man in der That sich darinnen erlustiget und ergetzet; noch auch in einer ordentlichen Liebe des zeitlichen Leben: Denn dieses ist des </w:t>
      </w:r>
      <w:proofErr w:type="spellStart"/>
      <w:r>
        <w:t>Schoepffers</w:t>
      </w:r>
      <w:proofErr w:type="spellEnd"/>
      <w:r>
        <w:t xml:space="preserve"> Wille; Und darum bestehet die Selbst-</w:t>
      </w:r>
      <w:proofErr w:type="spellStart"/>
      <w:r>
        <w:t>Verlaeugnung</w:t>
      </w:r>
      <w:proofErr w:type="spellEnd"/>
      <w:r>
        <w:t xml:space="preserve"> nicht darinnen / </w:t>
      </w:r>
      <w:proofErr w:type="spellStart"/>
      <w:r>
        <w:t>daaß</w:t>
      </w:r>
      <w:proofErr w:type="spellEnd"/>
      <w:r>
        <w:t xml:space="preserve"> man sein eigen Leib und Leben eigentlich hasse und verachte / oder daß wir unsere Begierden und Sinne </w:t>
      </w:r>
      <w:proofErr w:type="spellStart"/>
      <w:r>
        <w:t>gantz</w:t>
      </w:r>
      <w:proofErr w:type="spellEnd"/>
      <w:r>
        <w:t xml:space="preserve"> </w:t>
      </w:r>
      <w:proofErr w:type="spellStart"/>
      <w:r>
        <w:t>destruiren</w:t>
      </w:r>
      <w:proofErr w:type="spellEnd"/>
      <w:r>
        <w:t xml:space="preserve"> und verderben: oder daß wir ihnen schlechter Dinge versagen den Gebrauch der Creaturen / die uns GOtt gegeben hat. </w:t>
      </w:r>
    </w:p>
    <w:p w14:paraId="5DE1D9B5" w14:textId="77777777" w:rsidR="006164D3" w:rsidRDefault="006164D3" w:rsidP="006164D3">
      <w:pPr>
        <w:pStyle w:val="StandardWeb"/>
      </w:pPr>
      <w:r>
        <w:t xml:space="preserve">3. Ja ob schon unsere Natur durch </w:t>
      </w:r>
      <w:proofErr w:type="spellStart"/>
      <w:r>
        <w:t>Suende</w:t>
      </w:r>
      <w:proofErr w:type="spellEnd"/>
      <w:r>
        <w:t xml:space="preserve"> verdorben ist / so erfordert doch die Selbst-</w:t>
      </w:r>
      <w:proofErr w:type="spellStart"/>
      <w:r>
        <w:t>Verlaeugnung</w:t>
      </w:r>
      <w:proofErr w:type="spellEnd"/>
      <w:r>
        <w:t xml:space="preserve"> nicht von uns / daß wir uns selbst umbringen sollen / und unsere menschliche Natur ablegen / daß wir dadurch die </w:t>
      </w:r>
      <w:proofErr w:type="spellStart"/>
      <w:r>
        <w:t>Suende</w:t>
      </w:r>
      <w:proofErr w:type="spellEnd"/>
      <w:r>
        <w:t xml:space="preserve"> mit ausrotten </w:t>
      </w:r>
      <w:proofErr w:type="spellStart"/>
      <w:r>
        <w:t>moegen</w:t>
      </w:r>
      <w:proofErr w:type="spellEnd"/>
      <w:r>
        <w:t xml:space="preserve">. Selbst-Mord ist eine greuliche </w:t>
      </w:r>
      <w:proofErr w:type="spellStart"/>
      <w:r>
        <w:t>Suende</w:t>
      </w:r>
      <w:proofErr w:type="spellEnd"/>
      <w:r>
        <w:t xml:space="preserve"> / die GOtt verdammet. </w:t>
      </w:r>
    </w:p>
    <w:p w14:paraId="3C69CBE5" w14:textId="77777777" w:rsidR="006164D3" w:rsidRDefault="006164D3" w:rsidP="006164D3">
      <w:pPr>
        <w:pStyle w:val="StandardWeb"/>
      </w:pPr>
      <w:r>
        <w:t xml:space="preserve">4. Unser geistlich Selbst / oder so weit als wir geheiliget sind / </w:t>
      </w:r>
      <w:proofErr w:type="spellStart"/>
      <w:r>
        <w:t>muessen</w:t>
      </w:r>
      <w:proofErr w:type="spellEnd"/>
      <w:r>
        <w:t xml:space="preserve"> wir nicht so </w:t>
      </w:r>
      <w:proofErr w:type="spellStart"/>
      <w:r>
        <w:t>verlaeugnen</w:t>
      </w:r>
      <w:proofErr w:type="spellEnd"/>
      <w:r>
        <w:t xml:space="preserve">; daß wir </w:t>
      </w:r>
      <w:proofErr w:type="spellStart"/>
      <w:r>
        <w:t>laeugnen</w:t>
      </w:r>
      <w:proofErr w:type="spellEnd"/>
      <w:r>
        <w:t xml:space="preserve"> / daß wir nicht sind / was wir sind / daß wir nicht haben / was wir haben / oder daß wir nicht thun / was wir thun. Wir </w:t>
      </w:r>
      <w:proofErr w:type="spellStart"/>
      <w:r>
        <w:t>muessen</w:t>
      </w:r>
      <w:proofErr w:type="spellEnd"/>
      <w:r>
        <w:t xml:space="preserve"> nicht </w:t>
      </w:r>
      <w:proofErr w:type="spellStart"/>
      <w:r>
        <w:t>verlaeugnen</w:t>
      </w:r>
      <w:proofErr w:type="spellEnd"/>
      <w:r>
        <w:t xml:space="preserve"> die Gnaden GOttes / noch </w:t>
      </w:r>
      <w:proofErr w:type="spellStart"/>
      <w:r>
        <w:t>muessen</w:t>
      </w:r>
      <w:proofErr w:type="spellEnd"/>
      <w:r>
        <w:t xml:space="preserve"> wir / wenn wir deren </w:t>
      </w:r>
      <w:proofErr w:type="spellStart"/>
      <w:r>
        <w:t>Wuerckungen</w:t>
      </w:r>
      <w:proofErr w:type="spellEnd"/>
      <w:r>
        <w:t xml:space="preserve"> </w:t>
      </w:r>
      <w:proofErr w:type="spellStart"/>
      <w:r>
        <w:t>fuehlen</w:t>
      </w:r>
      <w:proofErr w:type="spellEnd"/>
      <w:r>
        <w:t xml:space="preserve"> / </w:t>
      </w:r>
      <w:proofErr w:type="spellStart"/>
      <w:r>
        <w:t>laeugnen</w:t>
      </w:r>
      <w:proofErr w:type="spellEnd"/>
      <w:r>
        <w:t xml:space="preserve"> / daß sie in uns sind; so </w:t>
      </w:r>
      <w:proofErr w:type="spellStart"/>
      <w:r>
        <w:t>muessen</w:t>
      </w:r>
      <w:proofErr w:type="spellEnd"/>
      <w:r>
        <w:t xml:space="preserve"> wir auch nicht </w:t>
      </w:r>
      <w:proofErr w:type="spellStart"/>
      <w:r>
        <w:t>verlaeugnen</w:t>
      </w:r>
      <w:proofErr w:type="spellEnd"/>
      <w:r>
        <w:t xml:space="preserve"> / oder </w:t>
      </w:r>
      <w:proofErr w:type="spellStart"/>
      <w:r>
        <w:t>auffhalten</w:t>
      </w:r>
      <w:proofErr w:type="spellEnd"/>
      <w:r>
        <w:t xml:space="preserve"> / oder verachten die heiligen Begierden / die GOtt in uns erwecket; noch auch uns wegern dieselben zu </w:t>
      </w:r>
      <w:proofErr w:type="spellStart"/>
      <w:r>
        <w:t>vollfuellen</w:t>
      </w:r>
      <w:proofErr w:type="spellEnd"/>
      <w:r>
        <w:t xml:space="preserve"> / und derselben Lieblichkeit zu geniessen / wenn wir Gelegenheit haben. </w:t>
      </w:r>
    </w:p>
    <w:p w14:paraId="41BFF38C" w14:textId="77777777" w:rsidR="006164D3" w:rsidRDefault="006164D3" w:rsidP="006164D3">
      <w:pPr>
        <w:pStyle w:val="StandardWeb"/>
      </w:pPr>
      <w:r>
        <w:t xml:space="preserve">5. Wir </w:t>
      </w:r>
      <w:proofErr w:type="spellStart"/>
      <w:r>
        <w:t>muessen</w:t>
      </w:r>
      <w:proofErr w:type="spellEnd"/>
      <w:r>
        <w:t xml:space="preserve"> uns nicht selbst </w:t>
      </w:r>
      <w:proofErr w:type="spellStart"/>
      <w:r>
        <w:t>verlaeugnen</w:t>
      </w:r>
      <w:proofErr w:type="spellEnd"/>
      <w:r>
        <w:t xml:space="preserve"> / so daß wir nicht </w:t>
      </w:r>
      <w:proofErr w:type="spellStart"/>
      <w:r>
        <w:t>wolten</w:t>
      </w:r>
      <w:proofErr w:type="spellEnd"/>
      <w:r>
        <w:t xml:space="preserve"> annehmen die Gnade und </w:t>
      </w:r>
      <w:proofErr w:type="spellStart"/>
      <w:r>
        <w:t>Wolthaten</w:t>
      </w:r>
      <w:proofErr w:type="spellEnd"/>
      <w:r>
        <w:t xml:space="preserve"> / die GOtt uns </w:t>
      </w:r>
      <w:proofErr w:type="spellStart"/>
      <w:r>
        <w:t>anbeut</w:t>
      </w:r>
      <w:proofErr w:type="spellEnd"/>
      <w:r>
        <w:t xml:space="preserve"> / ob es schon nur eine gemeine Creatur: noch auch / daß wir nicht </w:t>
      </w:r>
      <w:proofErr w:type="spellStart"/>
      <w:r>
        <w:t>solten</w:t>
      </w:r>
      <w:proofErr w:type="spellEnd"/>
      <w:r>
        <w:t xml:space="preserve"> gebrauchen unser Pfund zu seinem Dienst / wann er uns </w:t>
      </w:r>
      <w:proofErr w:type="spellStart"/>
      <w:r>
        <w:t>erwehlet</w:t>
      </w:r>
      <w:proofErr w:type="spellEnd"/>
      <w:r>
        <w:t xml:space="preserve"> zu seinen </w:t>
      </w:r>
      <w:proofErr w:type="spellStart"/>
      <w:r>
        <w:t>Haußhaltern</w:t>
      </w:r>
      <w:proofErr w:type="spellEnd"/>
      <w:r>
        <w:t xml:space="preserve"> / vielweniger </w:t>
      </w:r>
      <w:proofErr w:type="spellStart"/>
      <w:r>
        <w:t>muessen</w:t>
      </w:r>
      <w:proofErr w:type="spellEnd"/>
      <w:r>
        <w:t xml:space="preserve"> wir gering / oder gar verachten einige geistliche Gnade / die uns </w:t>
      </w:r>
      <w:proofErr w:type="spellStart"/>
      <w:r>
        <w:t>moechte</w:t>
      </w:r>
      <w:proofErr w:type="spellEnd"/>
      <w:r>
        <w:t xml:space="preserve"> zur Seligkeit </w:t>
      </w:r>
      <w:proofErr w:type="spellStart"/>
      <w:r>
        <w:t>befoerderlich</w:t>
      </w:r>
      <w:proofErr w:type="spellEnd"/>
      <w:r>
        <w:t xml:space="preserve"> seyn. CHristus befiehlet nicht solche Selbst-</w:t>
      </w:r>
      <w:proofErr w:type="spellStart"/>
      <w:r>
        <w:t>Verlaeugnung</w:t>
      </w:r>
      <w:proofErr w:type="spellEnd"/>
      <w:r>
        <w:t xml:space="preserve"> / daß wir </w:t>
      </w:r>
      <w:proofErr w:type="spellStart"/>
      <w:r>
        <w:t>verlaeugnen</w:t>
      </w:r>
      <w:proofErr w:type="spellEnd"/>
      <w:r>
        <w:t xml:space="preserve"> / daß wir Christen sind / daß wir durch seinen Geist geheiliget / von unsern </w:t>
      </w:r>
      <w:proofErr w:type="spellStart"/>
      <w:r>
        <w:t>Suenden</w:t>
      </w:r>
      <w:proofErr w:type="spellEnd"/>
      <w:r>
        <w:t xml:space="preserve"> und Feinden </w:t>
      </w:r>
      <w:proofErr w:type="spellStart"/>
      <w:r>
        <w:t>befreyet</w:t>
      </w:r>
      <w:proofErr w:type="spellEnd"/>
      <w:r>
        <w:t xml:space="preserve"> sind / oder daß wir uns wegern </w:t>
      </w:r>
      <w:proofErr w:type="spellStart"/>
      <w:r>
        <w:t>solten</w:t>
      </w:r>
      <w:proofErr w:type="spellEnd"/>
      <w:r>
        <w:t xml:space="preserve"> der Mittel und </w:t>
      </w:r>
      <w:proofErr w:type="spellStart"/>
      <w:r>
        <w:t>Huelffe</w:t>
      </w:r>
      <w:proofErr w:type="spellEnd"/>
      <w:r>
        <w:t xml:space="preserve"> zu gebrauchen / die uns angeboten sind / oder anzunehmen die </w:t>
      </w:r>
      <w:proofErr w:type="spellStart"/>
      <w:r>
        <w:t>Freyheiten</w:t>
      </w:r>
      <w:proofErr w:type="spellEnd"/>
      <w:r>
        <w:t xml:space="preserve"> / so uns durch Christum erworben sind: vielweniger zu </w:t>
      </w:r>
      <w:proofErr w:type="spellStart"/>
      <w:r>
        <w:t>verlaeugnen</w:t>
      </w:r>
      <w:proofErr w:type="spellEnd"/>
      <w:r>
        <w:t xml:space="preserve"> unsere Seligkeit selbst / und unsere Seelen ins Verderben zu </w:t>
      </w:r>
      <w:proofErr w:type="spellStart"/>
      <w:r>
        <w:t>stuertzen</w:t>
      </w:r>
      <w:proofErr w:type="spellEnd"/>
      <w:r>
        <w:t>. Mit einem Wort: Selbst-</w:t>
      </w:r>
      <w:proofErr w:type="spellStart"/>
      <w:r>
        <w:t>Verlaeugnung</w:t>
      </w:r>
      <w:proofErr w:type="spellEnd"/>
      <w:r>
        <w:t xml:space="preserve"> ist nicht ein Ding / das in der That und </w:t>
      </w:r>
      <w:proofErr w:type="spellStart"/>
      <w:r>
        <w:t>Warheit</w:t>
      </w:r>
      <w:proofErr w:type="spellEnd"/>
      <w:r>
        <w:t xml:space="preserve"> gereichen mag entweder zu unser Seelen / oder Leibes Schaden oder Verlust. Sondern ich </w:t>
      </w:r>
      <w:proofErr w:type="spellStart"/>
      <w:r>
        <w:t>wil</w:t>
      </w:r>
      <w:proofErr w:type="spellEnd"/>
      <w:r>
        <w:t xml:space="preserve"> euch zeigen / was diese </w:t>
      </w:r>
      <w:proofErr w:type="spellStart"/>
      <w:r>
        <w:t>Selbheit</w:t>
      </w:r>
      <w:proofErr w:type="spellEnd"/>
      <w:r>
        <w:t xml:space="preserve"> / und also was Selbst-</w:t>
      </w:r>
      <w:proofErr w:type="spellStart"/>
      <w:r>
        <w:t>Verlaeugnung</w:t>
      </w:r>
      <w:proofErr w:type="spellEnd"/>
      <w:r>
        <w:t xml:space="preserve"> ist. I. Als GOtt der HErr den Menschen erschaffen hatte nach seinem Ebenbilde / da </w:t>
      </w:r>
      <w:proofErr w:type="spellStart"/>
      <w:r>
        <w:t>pflantzete</w:t>
      </w:r>
      <w:proofErr w:type="spellEnd"/>
      <w:r>
        <w:t xml:space="preserve"> er in seine Seele eine heilige Begierde / die ihn </w:t>
      </w:r>
      <w:proofErr w:type="spellStart"/>
      <w:r>
        <w:t>lencken</w:t>
      </w:r>
      <w:proofErr w:type="spellEnd"/>
      <w:r>
        <w:t xml:space="preserve"> und treiben </w:t>
      </w:r>
      <w:proofErr w:type="spellStart"/>
      <w:r>
        <w:t>solte</w:t>
      </w:r>
      <w:proofErr w:type="spellEnd"/>
      <w:r>
        <w:t xml:space="preserve"> zu seinem </w:t>
      </w:r>
      <w:proofErr w:type="spellStart"/>
      <w:r>
        <w:t>Schoepffer</w:t>
      </w:r>
      <w:proofErr w:type="spellEnd"/>
      <w:r>
        <w:t xml:space="preserve"> / als seine eigene </w:t>
      </w:r>
      <w:proofErr w:type="spellStart"/>
      <w:r>
        <w:t>Glueckseligkeit</w:t>
      </w:r>
      <w:proofErr w:type="spellEnd"/>
      <w:r>
        <w:t xml:space="preserve"> / und als sein letzte Endursache: Er machte ihn selig in dem Anschauen seiner Herrlichkeit / und in der ewigen Liebe GOttes / in der </w:t>
      </w:r>
      <w:proofErr w:type="spellStart"/>
      <w:r>
        <w:t>Erlustigung</w:t>
      </w:r>
      <w:proofErr w:type="spellEnd"/>
      <w:r>
        <w:t xml:space="preserve"> in GOtt / und dessen Lob und Preise: Zu solch einem herrlichen </w:t>
      </w:r>
      <w:proofErr w:type="spellStart"/>
      <w:r>
        <w:t>Werck</w:t>
      </w:r>
      <w:proofErr w:type="spellEnd"/>
      <w:r>
        <w:t xml:space="preserve"> / und grosser Herrlichkeit machte ihn GOtt geschickt / und stellete ihm dieselbe vor. Allein die erste Versuchung </w:t>
      </w:r>
      <w:proofErr w:type="spellStart"/>
      <w:r>
        <w:t>reitzete</w:t>
      </w:r>
      <w:proofErr w:type="spellEnd"/>
      <w:r>
        <w:t xml:space="preserve"> und </w:t>
      </w:r>
      <w:proofErr w:type="spellStart"/>
      <w:r>
        <w:t>ueberwand</w:t>
      </w:r>
      <w:proofErr w:type="spellEnd"/>
      <w:r>
        <w:t xml:space="preserve"> ihn / daß er sich </w:t>
      </w:r>
      <w:proofErr w:type="spellStart"/>
      <w:r>
        <w:t>haengete</w:t>
      </w:r>
      <w:proofErr w:type="spellEnd"/>
      <w:r>
        <w:t xml:space="preserve"> an ein geringer und </w:t>
      </w:r>
      <w:proofErr w:type="spellStart"/>
      <w:r>
        <w:t>irrdisch</w:t>
      </w:r>
      <w:proofErr w:type="spellEnd"/>
      <w:r>
        <w:t xml:space="preserve"> Gut / seinem Fleisch zu gefallen / und sich </w:t>
      </w:r>
      <w:proofErr w:type="spellStart"/>
      <w:r>
        <w:t>groesser</w:t>
      </w:r>
      <w:proofErr w:type="spellEnd"/>
      <w:r>
        <w:t xml:space="preserve"> zu machen / in fleischlicher </w:t>
      </w:r>
      <w:proofErr w:type="spellStart"/>
      <w:r>
        <w:t>Glueckseligkeit</w:t>
      </w:r>
      <w:proofErr w:type="spellEnd"/>
      <w:r>
        <w:t xml:space="preserve"> / daß er seyn </w:t>
      </w:r>
      <w:proofErr w:type="spellStart"/>
      <w:r>
        <w:t>moechte</w:t>
      </w:r>
      <w:proofErr w:type="spellEnd"/>
      <w:r>
        <w:t xml:space="preserve"> als GOtt / und wissen was gut und </w:t>
      </w:r>
      <w:proofErr w:type="spellStart"/>
      <w:r>
        <w:t>boese</w:t>
      </w:r>
      <w:proofErr w:type="spellEnd"/>
      <w:r>
        <w:t xml:space="preserve"> </w:t>
      </w:r>
      <w:proofErr w:type="spellStart"/>
      <w:r>
        <w:t>waer</w:t>
      </w:r>
      <w:proofErr w:type="spellEnd"/>
      <w:r>
        <w:t xml:space="preserve">. Und also war der Mensch schleunig eingenommen mit der Creatur / als ein Mittel seinem fleischlichem Selbst zu gefallen / </w:t>
      </w:r>
      <w:proofErr w:type="spellStart"/>
      <w:r>
        <w:t>wandt</w:t>
      </w:r>
      <w:proofErr w:type="spellEnd"/>
      <w:r>
        <w:t xml:space="preserve"> ab von GOtt / als seiner rechten wahren </w:t>
      </w:r>
      <w:proofErr w:type="spellStart"/>
      <w:r>
        <w:t>Glueckseligkeit</w:t>
      </w:r>
      <w:proofErr w:type="spellEnd"/>
      <w:r>
        <w:t xml:space="preserve"> / und wandte sich zu sich selbst / daß er von ihm selbst am meisten hielt / sich selbst am meisten liebte / und er selbst in alle seinem Thun das ende war / unterwarf seine </w:t>
      </w:r>
      <w:proofErr w:type="spellStart"/>
      <w:r>
        <w:t>Vernunfft</w:t>
      </w:r>
      <w:proofErr w:type="spellEnd"/>
      <w:r>
        <w:t xml:space="preserve"> denen fleischlichen Sinnen / und machte sich selbst zu einem endlichen Ende; Diese </w:t>
      </w:r>
      <w:proofErr w:type="spellStart"/>
      <w:r>
        <w:t>suendliche</w:t>
      </w:r>
      <w:proofErr w:type="spellEnd"/>
      <w:r>
        <w:t xml:space="preserve"> Natur ist uns nun allen </w:t>
      </w:r>
      <w:proofErr w:type="spellStart"/>
      <w:r>
        <w:t>angebohren</w:t>
      </w:r>
      <w:proofErr w:type="spellEnd"/>
      <w:r>
        <w:t xml:space="preserve"> / so daß der Mensch seiner verderbten Natur nach alle seine Begierden in </w:t>
      </w:r>
      <w:proofErr w:type="spellStart"/>
      <w:r>
        <w:t>ihme</w:t>
      </w:r>
      <w:proofErr w:type="spellEnd"/>
      <w:r>
        <w:t xml:space="preserve"> selbst endet; und ob er schon mag </w:t>
      </w:r>
      <w:proofErr w:type="spellStart"/>
      <w:r>
        <w:t>ueberwiesen</w:t>
      </w:r>
      <w:proofErr w:type="spellEnd"/>
      <w:r>
        <w:t xml:space="preserve"> seyn des Gegentheils / so machet er doch in der That dieses </w:t>
      </w:r>
      <w:proofErr w:type="spellStart"/>
      <w:r>
        <w:t>irrdische</w:t>
      </w:r>
      <w:proofErr w:type="spellEnd"/>
      <w:r>
        <w:t xml:space="preserve"> Leben / und die Ehre / Herrlichkeit und Lust / die er darinnen hoffet / oder erwartet / sein Ende. Diese </w:t>
      </w:r>
      <w:proofErr w:type="spellStart"/>
      <w:r>
        <w:t>Kranckheit</w:t>
      </w:r>
      <w:proofErr w:type="spellEnd"/>
      <w:r>
        <w:t xml:space="preserve"> wird nun durch Selbst-</w:t>
      </w:r>
      <w:proofErr w:type="spellStart"/>
      <w:r>
        <w:t>Verlaeugnung</w:t>
      </w:r>
      <w:proofErr w:type="spellEnd"/>
      <w:r>
        <w:t xml:space="preserve"> </w:t>
      </w:r>
      <w:proofErr w:type="spellStart"/>
      <w:r>
        <w:t>curiret</w:t>
      </w:r>
      <w:proofErr w:type="spellEnd"/>
      <w:r>
        <w:t xml:space="preserve"> / denn dieselbe bringet den Menschen wieder ab von </w:t>
      </w:r>
      <w:proofErr w:type="spellStart"/>
      <w:r>
        <w:t>ihme</w:t>
      </w:r>
      <w:proofErr w:type="spellEnd"/>
      <w:r>
        <w:t xml:space="preserve"> selbst / und zeiget </w:t>
      </w:r>
      <w:proofErr w:type="spellStart"/>
      <w:r>
        <w:t>ihme</w:t>
      </w:r>
      <w:proofErr w:type="spellEnd"/>
      <w:r>
        <w:t xml:space="preserve"> / daß er nicht erschaffen sey / daß er selbst / oder seine eigene </w:t>
      </w:r>
      <w:proofErr w:type="spellStart"/>
      <w:r>
        <w:t>Glueckseligkeit</w:t>
      </w:r>
      <w:proofErr w:type="spellEnd"/>
      <w:r>
        <w:t xml:space="preserve"> / solle sein Ende seyn: und daß das Fleisch nicht gemachet war / daß es </w:t>
      </w:r>
      <w:proofErr w:type="spellStart"/>
      <w:r>
        <w:t>solte</w:t>
      </w:r>
      <w:proofErr w:type="spellEnd"/>
      <w:r>
        <w:t xml:space="preserve"> vor GOtt geehret und bedienet werden: und daß es eine so schlechte / geringe und </w:t>
      </w:r>
      <w:proofErr w:type="spellStart"/>
      <w:r>
        <w:t>kurtze</w:t>
      </w:r>
      <w:proofErr w:type="spellEnd"/>
      <w:r>
        <w:t xml:space="preserve"> </w:t>
      </w:r>
      <w:proofErr w:type="spellStart"/>
      <w:r>
        <w:t>Glueckseligkeit</w:t>
      </w:r>
      <w:proofErr w:type="spellEnd"/>
      <w:r>
        <w:t xml:space="preserve"> sey / die in </w:t>
      </w:r>
      <w:proofErr w:type="spellStart"/>
      <w:r>
        <w:t>Warheit</w:t>
      </w:r>
      <w:proofErr w:type="spellEnd"/>
      <w:r>
        <w:t xml:space="preserve"> nur ein Schaden der rechten </w:t>
      </w:r>
      <w:proofErr w:type="spellStart"/>
      <w:r>
        <w:t>Glueckseligkeit</w:t>
      </w:r>
      <w:proofErr w:type="spellEnd"/>
      <w:r>
        <w:t xml:space="preserve"> ist / und wo es sich </w:t>
      </w:r>
      <w:proofErr w:type="spellStart"/>
      <w:r>
        <w:t>fuer</w:t>
      </w:r>
      <w:proofErr w:type="spellEnd"/>
      <w:r>
        <w:t xml:space="preserve"> eine rechte </w:t>
      </w:r>
      <w:proofErr w:type="spellStart"/>
      <w:r>
        <w:t>Glueckseligkeit</w:t>
      </w:r>
      <w:proofErr w:type="spellEnd"/>
      <w:r>
        <w:t xml:space="preserve"> </w:t>
      </w:r>
      <w:proofErr w:type="spellStart"/>
      <w:r>
        <w:t>wil</w:t>
      </w:r>
      <w:proofErr w:type="spellEnd"/>
      <w:r>
        <w:t xml:space="preserve"> geachtet haben / daß es denn nur ein lauter Betrug sey: Sie zeiget </w:t>
      </w:r>
      <w:proofErr w:type="spellStart"/>
      <w:r>
        <w:t>ihme</w:t>
      </w:r>
      <w:proofErr w:type="spellEnd"/>
      <w:r>
        <w:t xml:space="preserve"> / wie </w:t>
      </w:r>
      <w:proofErr w:type="spellStart"/>
      <w:r>
        <w:t>unvernuenfftig</w:t>
      </w:r>
      <w:proofErr w:type="spellEnd"/>
      <w:r>
        <w:t xml:space="preserve"> / </w:t>
      </w:r>
      <w:proofErr w:type="spellStart"/>
      <w:r>
        <w:t>ungruendlich</w:t>
      </w:r>
      <w:proofErr w:type="spellEnd"/>
      <w:r>
        <w:t xml:space="preserve"> / und </w:t>
      </w:r>
      <w:proofErr w:type="spellStart"/>
      <w:r>
        <w:t>unbillich</w:t>
      </w:r>
      <w:proofErr w:type="spellEnd"/>
      <w:r>
        <w:t xml:space="preserve"> es sey / daß eine Creatur / und eine solche Creatur </w:t>
      </w:r>
      <w:proofErr w:type="spellStart"/>
      <w:r>
        <w:t>solte</w:t>
      </w:r>
      <w:proofErr w:type="spellEnd"/>
      <w:r>
        <w:t xml:space="preserve"> keine </w:t>
      </w:r>
      <w:proofErr w:type="spellStart"/>
      <w:r>
        <w:t>hoehere</w:t>
      </w:r>
      <w:proofErr w:type="spellEnd"/>
      <w:r>
        <w:t xml:space="preserve"> Verlangen und Ende haben / als sein Selbst. Und dieses ist das vornehmste </w:t>
      </w:r>
      <w:proofErr w:type="spellStart"/>
      <w:r>
        <w:t>Stueck</w:t>
      </w:r>
      <w:proofErr w:type="spellEnd"/>
      <w:r>
        <w:t xml:space="preserve"> der Selbst-</w:t>
      </w:r>
      <w:proofErr w:type="spellStart"/>
      <w:r>
        <w:t>Verlaeugnung</w:t>
      </w:r>
      <w:proofErr w:type="spellEnd"/>
      <w:r>
        <w:t xml:space="preserve">. </w:t>
      </w:r>
    </w:p>
    <w:p w14:paraId="7BEF1626" w14:textId="77777777" w:rsidR="006164D3" w:rsidRDefault="006164D3" w:rsidP="006164D3">
      <w:pPr>
        <w:pStyle w:val="StandardWeb"/>
      </w:pPr>
      <w:r>
        <w:t xml:space="preserve">2. Wie nun GOTT des Menschen endliches Ende war in dem Stande seiner Unschuld / so </w:t>
      </w:r>
      <w:proofErr w:type="spellStart"/>
      <w:r>
        <w:t>muste</w:t>
      </w:r>
      <w:proofErr w:type="spellEnd"/>
      <w:r>
        <w:t xml:space="preserve"> auch gleichfalls der Mensch nach GOttes Ordnung alle Creaturen gebrauchen in Unter-Ordnung zu GOtt / und zu dessen Gefallen / Ehre und Herrlichkeit: So / daß dieses des Menschen </w:t>
      </w:r>
      <w:proofErr w:type="spellStart"/>
      <w:r>
        <w:t>Werck</w:t>
      </w:r>
      <w:proofErr w:type="spellEnd"/>
      <w:r>
        <w:t xml:space="preserve"> war / seines </w:t>
      </w:r>
      <w:proofErr w:type="spellStart"/>
      <w:r>
        <w:t>Schoepffers</w:t>
      </w:r>
      <w:proofErr w:type="spellEnd"/>
      <w:r>
        <w:t xml:space="preserve"> Willen zu thun / und daß er </w:t>
      </w:r>
      <w:proofErr w:type="spellStart"/>
      <w:r>
        <w:t>nichtes</w:t>
      </w:r>
      <w:proofErr w:type="spellEnd"/>
      <w:r>
        <w:t xml:space="preserve"> thun / oder keine Creatur gebrauchen </w:t>
      </w:r>
      <w:proofErr w:type="spellStart"/>
      <w:r>
        <w:t>solte</w:t>
      </w:r>
      <w:proofErr w:type="spellEnd"/>
      <w:r>
        <w:t xml:space="preserve"> / als in dieser Meinung / nemlich nach dem Willen GOttes und zu seinen Ehren. Allein als der Mensch war abgefallen von GOtt zu </w:t>
      </w:r>
      <w:proofErr w:type="spellStart"/>
      <w:r>
        <w:t>ihme</w:t>
      </w:r>
      <w:proofErr w:type="spellEnd"/>
      <w:r>
        <w:t xml:space="preserve"> selbst / da gebrauchet er </w:t>
      </w:r>
      <w:proofErr w:type="spellStart"/>
      <w:r>
        <w:t>hernachmahlen</w:t>
      </w:r>
      <w:proofErr w:type="spellEnd"/>
      <w:r>
        <w:t xml:space="preserve"> alle Dinge vor sich selbst / ja vor sein fleischlich Selbst / und alles was er hatte wurde angewandt zu seiner Lust / Ehre und </w:t>
      </w:r>
      <w:proofErr w:type="spellStart"/>
      <w:r>
        <w:t>Ergetzlichkeit</w:t>
      </w:r>
      <w:proofErr w:type="spellEnd"/>
      <w:r>
        <w:t xml:space="preserve">. Und also mißbrauchet er der </w:t>
      </w:r>
      <w:proofErr w:type="spellStart"/>
      <w:r>
        <w:t>gantzen</w:t>
      </w:r>
      <w:proofErr w:type="spellEnd"/>
      <w:r>
        <w:t xml:space="preserve"> </w:t>
      </w:r>
      <w:proofErr w:type="spellStart"/>
      <w:r>
        <w:t>Schoepffung</w:t>
      </w:r>
      <w:proofErr w:type="spellEnd"/>
      <w:r>
        <w:t xml:space="preserve"> / so viel er nur darvon bekommen </w:t>
      </w:r>
      <w:proofErr w:type="spellStart"/>
      <w:r>
        <w:t>koennte</w:t>
      </w:r>
      <w:proofErr w:type="spellEnd"/>
      <w:r>
        <w:t xml:space="preserve"> / zu diesem niedrigem und selbstischen Ende / eben als wenn alle Dinge gemacht </w:t>
      </w:r>
      <w:proofErr w:type="spellStart"/>
      <w:r>
        <w:t>waeren</w:t>
      </w:r>
      <w:proofErr w:type="spellEnd"/>
      <w:r>
        <w:t xml:space="preserve"> / nur allein vor seine Lust und Willen. Wenn aber ein Mensch gebrach ist zur Selbst-</w:t>
      </w:r>
      <w:proofErr w:type="spellStart"/>
      <w:r>
        <w:t>Verlaeugnung</w:t>
      </w:r>
      <w:proofErr w:type="spellEnd"/>
      <w:r>
        <w:t xml:space="preserve"> / so gebraucht er die Creaturen / darzu sie erschaffen sind / und </w:t>
      </w:r>
      <w:proofErr w:type="spellStart"/>
      <w:r>
        <w:t>opffert</w:t>
      </w:r>
      <w:proofErr w:type="spellEnd"/>
      <w:r>
        <w:t xml:space="preserve"> dieselbe nicht auf seinem fleischlichen Sinn. Also / daß er alles / was er hat und gebrauchet in der Welt / gebraucht zu einem andern End (so weit als er sich selbst </w:t>
      </w:r>
      <w:proofErr w:type="spellStart"/>
      <w:r>
        <w:t>verlaeugnet</w:t>
      </w:r>
      <w:proofErr w:type="spellEnd"/>
      <w:r>
        <w:t xml:space="preserve">) denn es zuvor gebrauchet wurde / nemlich vor GOtt / und nicht vor sich selbst. </w:t>
      </w:r>
    </w:p>
    <w:p w14:paraId="1E31BD46" w14:textId="77777777" w:rsidR="006164D3" w:rsidRDefault="006164D3" w:rsidP="006164D3">
      <w:pPr>
        <w:pStyle w:val="StandardWeb"/>
      </w:pPr>
      <w:r>
        <w:t xml:space="preserve">3. Ob schon im Stande der Unschuld der Mensch einen </w:t>
      </w:r>
      <w:proofErr w:type="spellStart"/>
      <w:r>
        <w:t>natuerlichen</w:t>
      </w:r>
      <w:proofErr w:type="spellEnd"/>
      <w:r>
        <w:t xml:space="preserve"> Widerwillen hatte gegen den Tod und leiblichen </w:t>
      </w:r>
      <w:proofErr w:type="spellStart"/>
      <w:r>
        <w:t>Schmertzen</w:t>
      </w:r>
      <w:proofErr w:type="spellEnd"/>
      <w:r>
        <w:t xml:space="preserve"> / als </w:t>
      </w:r>
      <w:proofErr w:type="spellStart"/>
      <w:r>
        <w:t>natuerliche</w:t>
      </w:r>
      <w:proofErr w:type="spellEnd"/>
      <w:r>
        <w:t xml:space="preserve"> </w:t>
      </w:r>
      <w:proofErr w:type="spellStart"/>
      <w:r>
        <w:t>Ubel</w:t>
      </w:r>
      <w:proofErr w:type="spellEnd"/>
      <w:r>
        <w:t xml:space="preserve"> / und begehrte auch seine leibliche und fleischliche </w:t>
      </w:r>
      <w:proofErr w:type="spellStart"/>
      <w:r>
        <w:t>Wolfahrt</w:t>
      </w:r>
      <w:proofErr w:type="spellEnd"/>
      <w:r>
        <w:t xml:space="preserve"> / demnach gleich wie sein Leib der Seelen / und seine Sinnen der </w:t>
      </w:r>
      <w:proofErr w:type="spellStart"/>
      <w:r>
        <w:t>Vernunfft</w:t>
      </w:r>
      <w:proofErr w:type="spellEnd"/>
      <w:r>
        <w:t xml:space="preserve"> </w:t>
      </w:r>
      <w:proofErr w:type="spellStart"/>
      <w:r>
        <w:t>unterworffen</w:t>
      </w:r>
      <w:proofErr w:type="spellEnd"/>
      <w:r>
        <w:t xml:space="preserve"> waren / also achtet und trachtet er nach seinem leiblichen Gemach und </w:t>
      </w:r>
      <w:proofErr w:type="spellStart"/>
      <w:r>
        <w:t>Wolfahrt</w:t>
      </w:r>
      <w:proofErr w:type="spellEnd"/>
      <w:r>
        <w:t xml:space="preserve"> in einer Unter-Ordnung zu seiner geistlichen </w:t>
      </w:r>
      <w:proofErr w:type="spellStart"/>
      <w:r>
        <w:t>Wolfahrt</w:t>
      </w:r>
      <w:proofErr w:type="spellEnd"/>
      <w:r>
        <w:t xml:space="preserve"> / und sonderlich den Willen seines </w:t>
      </w:r>
      <w:proofErr w:type="spellStart"/>
      <w:r>
        <w:t>Schoepffers</w:t>
      </w:r>
      <w:proofErr w:type="spellEnd"/>
      <w:r>
        <w:t xml:space="preserve">: Daß / ob er schon sein zeitlich Leben werth achten / dennoch das ewige Leben </w:t>
      </w:r>
      <w:proofErr w:type="spellStart"/>
      <w:r>
        <w:t>hoeher</w:t>
      </w:r>
      <w:proofErr w:type="spellEnd"/>
      <w:r>
        <w:t xml:space="preserve"> / und die Ehre und den Willen seines </w:t>
      </w:r>
      <w:proofErr w:type="spellStart"/>
      <w:r>
        <w:t>Schoepffers</w:t>
      </w:r>
      <w:proofErr w:type="spellEnd"/>
      <w:r>
        <w:t xml:space="preserve"> </w:t>
      </w:r>
      <w:proofErr w:type="spellStart"/>
      <w:r>
        <w:t>hoeher</w:t>
      </w:r>
      <w:proofErr w:type="spellEnd"/>
      <w:r>
        <w:t xml:space="preserve"> achten </w:t>
      </w:r>
      <w:proofErr w:type="spellStart"/>
      <w:r>
        <w:t>muste</w:t>
      </w:r>
      <w:proofErr w:type="spellEnd"/>
      <w:r>
        <w:t xml:space="preserve">. Allein wenn der Mensch von GOtt ab zu sich selbst gefallen / so ist seine </w:t>
      </w:r>
      <w:proofErr w:type="spellStart"/>
      <w:r>
        <w:t>irrdische</w:t>
      </w:r>
      <w:proofErr w:type="spellEnd"/>
      <w:r>
        <w:t xml:space="preserve"> </w:t>
      </w:r>
      <w:proofErr w:type="spellStart"/>
      <w:r>
        <w:t>Glueckseligkeit</w:t>
      </w:r>
      <w:proofErr w:type="spellEnd"/>
      <w:r>
        <w:t xml:space="preserve"> </w:t>
      </w:r>
      <w:proofErr w:type="spellStart"/>
      <w:r>
        <w:t>ihme</w:t>
      </w:r>
      <w:proofErr w:type="spellEnd"/>
      <w:r>
        <w:t xml:space="preserve"> das </w:t>
      </w:r>
      <w:proofErr w:type="spellStart"/>
      <w:r>
        <w:t>liebeste</w:t>
      </w:r>
      <w:proofErr w:type="spellEnd"/>
      <w:r>
        <w:t xml:space="preserve"> und </w:t>
      </w:r>
      <w:proofErr w:type="spellStart"/>
      <w:r>
        <w:t>angenehmeste</w:t>
      </w:r>
      <w:proofErr w:type="spellEnd"/>
      <w:r>
        <w:t xml:space="preserve"> / daß er haben </w:t>
      </w:r>
      <w:proofErr w:type="spellStart"/>
      <w:r>
        <w:t>kan</w:t>
      </w:r>
      <w:proofErr w:type="spellEnd"/>
      <w:r>
        <w:t xml:space="preserve">; so gar / daß er dieselbe </w:t>
      </w:r>
      <w:proofErr w:type="spellStart"/>
      <w:r>
        <w:t>hoeher</w:t>
      </w:r>
      <w:proofErr w:type="spellEnd"/>
      <w:r>
        <w:t xml:space="preserve"> achtet / als die Vollbringung des </w:t>
      </w:r>
      <w:proofErr w:type="spellStart"/>
      <w:r>
        <w:t>Goettlichen</w:t>
      </w:r>
      <w:proofErr w:type="spellEnd"/>
      <w:r>
        <w:t xml:space="preserve"> Willens / </w:t>
      </w:r>
      <w:proofErr w:type="spellStart"/>
      <w:r>
        <w:t>hoeher</w:t>
      </w:r>
      <w:proofErr w:type="spellEnd"/>
      <w:r>
        <w:t xml:space="preserve"> als das ewige Leben / und darum trachtet er mehr darnach / und hält es </w:t>
      </w:r>
      <w:proofErr w:type="spellStart"/>
      <w:r>
        <w:t>vester</w:t>
      </w:r>
      <w:proofErr w:type="spellEnd"/>
      <w:r>
        <w:t xml:space="preserve"> / so lang als er </w:t>
      </w:r>
      <w:proofErr w:type="spellStart"/>
      <w:r>
        <w:t>kan</w:t>
      </w:r>
      <w:proofErr w:type="spellEnd"/>
      <w:r>
        <w:t xml:space="preserve"> / und </w:t>
      </w:r>
      <w:proofErr w:type="spellStart"/>
      <w:r>
        <w:t>laeßt</w:t>
      </w:r>
      <w:proofErr w:type="spellEnd"/>
      <w:r>
        <w:t xml:space="preserve"> es desto </w:t>
      </w:r>
      <w:proofErr w:type="spellStart"/>
      <w:r>
        <w:t>ungerner</w:t>
      </w:r>
      <w:proofErr w:type="spellEnd"/>
      <w:r>
        <w:t xml:space="preserve"> fahren: Gleichwie die Natur im Stande der Unschuld hatte eine Begierde zu denen </w:t>
      </w:r>
      <w:proofErr w:type="spellStart"/>
      <w:r>
        <w:t>Objectis</w:t>
      </w:r>
      <w:proofErr w:type="spellEnd"/>
      <w:r>
        <w:t xml:space="preserve"> der Sinnen / oder derer Dinge / die es sahe / </w:t>
      </w:r>
      <w:proofErr w:type="spellStart"/>
      <w:r>
        <w:t>fuehlete</w:t>
      </w:r>
      <w:proofErr w:type="spellEnd"/>
      <w:r>
        <w:t xml:space="preserve"> etc. Die verdorbene Natur aber hat eine unordentliche / </w:t>
      </w:r>
      <w:proofErr w:type="spellStart"/>
      <w:r>
        <w:t>hefftige</w:t>
      </w:r>
      <w:proofErr w:type="spellEnd"/>
      <w:r>
        <w:t xml:space="preserve"> / unstillbare und rebellische Begierde zu </w:t>
      </w:r>
      <w:proofErr w:type="spellStart"/>
      <w:r>
        <w:t>denenselben</w:t>
      </w:r>
      <w:proofErr w:type="spellEnd"/>
      <w:r>
        <w:t xml:space="preserve">; Also </w:t>
      </w:r>
      <w:proofErr w:type="spellStart"/>
      <w:r>
        <w:t>liebete</w:t>
      </w:r>
      <w:proofErr w:type="spellEnd"/>
      <w:r>
        <w:t xml:space="preserve"> die Natur im Stande der Unschuld dieses Leben / und die Freude desselben; Aber die verdorben Natur hat eine so unordentliche Liebe zu demselbigen / daß es alle andere Dinge diesem unterordnet: Ja GOTT selbst wird von der verdorbenen Natur nur so weit geliebt / als er diese fleischliche Ende / dieser </w:t>
      </w:r>
      <w:proofErr w:type="spellStart"/>
      <w:r>
        <w:t>irrdische</w:t>
      </w:r>
      <w:proofErr w:type="spellEnd"/>
      <w:r>
        <w:t xml:space="preserve"> </w:t>
      </w:r>
      <w:proofErr w:type="spellStart"/>
      <w:r>
        <w:t>Glueckseligkeit</w:t>
      </w:r>
      <w:proofErr w:type="spellEnd"/>
      <w:r>
        <w:t xml:space="preserve"> und Leben </w:t>
      </w:r>
      <w:proofErr w:type="spellStart"/>
      <w:r>
        <w:t>befordert</w:t>
      </w:r>
      <w:proofErr w:type="spellEnd"/>
      <w:r>
        <w:t xml:space="preserve">. Wenn aber ein Mensch ist gebracht sich selbst zu </w:t>
      </w:r>
      <w:proofErr w:type="spellStart"/>
      <w:r>
        <w:t>verlaeugnen</w:t>
      </w:r>
      <w:proofErr w:type="spellEnd"/>
      <w:r>
        <w:t xml:space="preserve"> / so achtet und </w:t>
      </w:r>
      <w:proofErr w:type="spellStart"/>
      <w:r>
        <w:t>schaetzet</w:t>
      </w:r>
      <w:proofErr w:type="spellEnd"/>
      <w:r>
        <w:t xml:space="preserve"> er dieses Leben 7 und die </w:t>
      </w:r>
      <w:proofErr w:type="spellStart"/>
      <w:r>
        <w:t>irrdische</w:t>
      </w:r>
      <w:proofErr w:type="spellEnd"/>
      <w:r>
        <w:t xml:space="preserve"> </w:t>
      </w:r>
      <w:proofErr w:type="spellStart"/>
      <w:r>
        <w:t>Glueckseligkeit</w:t>
      </w:r>
      <w:proofErr w:type="spellEnd"/>
      <w:r>
        <w:t xml:space="preserve"> desselben / wie es </w:t>
      </w:r>
      <w:proofErr w:type="spellStart"/>
      <w:r>
        <w:t>solte</w:t>
      </w:r>
      <w:proofErr w:type="spellEnd"/>
      <w:r>
        <w:t xml:space="preserve"> geachtet werden. Die Selbst-</w:t>
      </w:r>
      <w:proofErr w:type="spellStart"/>
      <w:r>
        <w:t>Verlaeugnung</w:t>
      </w:r>
      <w:proofErr w:type="spellEnd"/>
      <w:r>
        <w:t xml:space="preserve"> lehret ihn die Dinge dieses Lebens so zu lieben / daß er GOtt mehr und </w:t>
      </w:r>
      <w:proofErr w:type="spellStart"/>
      <w:r>
        <w:t>ueber</w:t>
      </w:r>
      <w:proofErr w:type="spellEnd"/>
      <w:r>
        <w:t xml:space="preserve"> dieselbe liebet; dieselbe so zu achten / daß er das ewige Leben ihnen weit vorziehet; so trachten dieselben zu behalten / daß er sie doch </w:t>
      </w:r>
      <w:proofErr w:type="spellStart"/>
      <w:r>
        <w:t>gantz</w:t>
      </w:r>
      <w:proofErr w:type="spellEnd"/>
      <w:r>
        <w:t xml:space="preserve"> und gar </w:t>
      </w:r>
      <w:proofErr w:type="spellStart"/>
      <w:r>
        <w:t>ergiebet</w:t>
      </w:r>
      <w:proofErr w:type="spellEnd"/>
      <w:r>
        <w:t xml:space="preserve"> in den Willen GOttes / und </w:t>
      </w:r>
      <w:proofErr w:type="spellStart"/>
      <w:r>
        <w:t>kan</w:t>
      </w:r>
      <w:proofErr w:type="spellEnd"/>
      <w:r>
        <w:t xml:space="preserve"> sie gerne fahren lassen / wenn er nicht GOttes Liebe zugleich mit </w:t>
      </w:r>
      <w:proofErr w:type="spellStart"/>
      <w:r>
        <w:t>denenselben</w:t>
      </w:r>
      <w:proofErr w:type="spellEnd"/>
      <w:r>
        <w:t xml:space="preserve"> behalten mag / </w:t>
      </w:r>
      <w:proofErr w:type="spellStart"/>
      <w:r>
        <w:t>erwehlet</w:t>
      </w:r>
      <w:proofErr w:type="spellEnd"/>
      <w:r>
        <w:t xml:space="preserve"> lieber den Tod / der </w:t>
      </w:r>
      <w:proofErr w:type="spellStart"/>
      <w:r>
        <w:t>ihme</w:t>
      </w:r>
      <w:proofErr w:type="spellEnd"/>
      <w:r>
        <w:t xml:space="preserve"> zum ewigen Leben </w:t>
      </w:r>
      <w:proofErr w:type="spellStart"/>
      <w:r>
        <w:t>kan</w:t>
      </w:r>
      <w:proofErr w:type="spellEnd"/>
      <w:r>
        <w:t xml:space="preserve"> </w:t>
      </w:r>
      <w:proofErr w:type="spellStart"/>
      <w:r>
        <w:t>befoerderlich</w:t>
      </w:r>
      <w:proofErr w:type="spellEnd"/>
      <w:r>
        <w:t xml:space="preserve"> seyn / als solches Leben / das </w:t>
      </w:r>
      <w:proofErr w:type="spellStart"/>
      <w:r>
        <w:t>ihme</w:t>
      </w:r>
      <w:proofErr w:type="spellEnd"/>
      <w:r>
        <w:t xml:space="preserve"> daran hinderlich ist. Und dieses ist das vornehmste Exempel der Selbst-</w:t>
      </w:r>
      <w:proofErr w:type="spellStart"/>
      <w:r>
        <w:t>Verlaeugnung</w:t>
      </w:r>
      <w:proofErr w:type="spellEnd"/>
      <w:r>
        <w:t xml:space="preserve"> / das Christus der HErr uns </w:t>
      </w:r>
      <w:proofErr w:type="spellStart"/>
      <w:r>
        <w:t>giebet</w:t>
      </w:r>
      <w:proofErr w:type="spellEnd"/>
      <w:r>
        <w:t xml:space="preserve"> / Luc. 9/24.25. Wer sein Leben erhalten </w:t>
      </w:r>
      <w:proofErr w:type="spellStart"/>
      <w:r>
        <w:t>wil</w:t>
      </w:r>
      <w:proofErr w:type="spellEnd"/>
      <w:r>
        <w:t xml:space="preserve"> / der wird es verlieren / etc. Und was Nutz </w:t>
      </w:r>
      <w:proofErr w:type="spellStart"/>
      <w:r>
        <w:t>haette</w:t>
      </w:r>
      <w:proofErr w:type="spellEnd"/>
      <w:r>
        <w:t xml:space="preserve"> der Mensch / wenn er die </w:t>
      </w:r>
      <w:proofErr w:type="spellStart"/>
      <w:r>
        <w:t>gantze</w:t>
      </w:r>
      <w:proofErr w:type="spellEnd"/>
      <w:r>
        <w:t xml:space="preserve"> Welt </w:t>
      </w:r>
      <w:proofErr w:type="spellStart"/>
      <w:r>
        <w:t>gewuenne</w:t>
      </w:r>
      <w:proofErr w:type="spellEnd"/>
      <w:r>
        <w:t xml:space="preserve"> / und </w:t>
      </w:r>
      <w:proofErr w:type="spellStart"/>
      <w:r>
        <w:t>verloehre</w:t>
      </w:r>
      <w:proofErr w:type="spellEnd"/>
      <w:r>
        <w:t xml:space="preserve"> sich selbst / etc. Daraus denn erhellet / daß Christus durch die Selbst-</w:t>
      </w:r>
      <w:proofErr w:type="spellStart"/>
      <w:r>
        <w:t>Verlaeugnung</w:t>
      </w:r>
      <w:proofErr w:type="spellEnd"/>
      <w:r>
        <w:t xml:space="preserve"> verstehet / daß man alles </w:t>
      </w:r>
      <w:proofErr w:type="spellStart"/>
      <w:r>
        <w:t>irrdische</w:t>
      </w:r>
      <w:proofErr w:type="spellEnd"/>
      <w:r>
        <w:t xml:space="preserve"> / auch die </w:t>
      </w:r>
      <w:proofErr w:type="spellStart"/>
      <w:r>
        <w:t>gantze</w:t>
      </w:r>
      <w:proofErr w:type="spellEnd"/>
      <w:r>
        <w:t xml:space="preserve"> Welt / ja unser Leben / und also auch unsre fleischliche Gemach- und </w:t>
      </w:r>
      <w:proofErr w:type="spellStart"/>
      <w:r>
        <w:t>Glueckseligkeit</w:t>
      </w:r>
      <w:proofErr w:type="spellEnd"/>
      <w:r>
        <w:t xml:space="preserve"> in demselben so geringe achte / daß man bereit und willig sey lieber alles fahren zu lassen / als ihn und das ewige Leben: Eben als Abraham seinen Sohn Isaac zwar lieben mochte und </w:t>
      </w:r>
      <w:proofErr w:type="spellStart"/>
      <w:r>
        <w:t>muste</w:t>
      </w:r>
      <w:proofErr w:type="spellEnd"/>
      <w:r>
        <w:t xml:space="preserve"> / und doch gleichwohl GOtt dergestalt mehr lieben / und seinen Willen </w:t>
      </w:r>
      <w:proofErr w:type="spellStart"/>
      <w:r>
        <w:t>hoeher</w:t>
      </w:r>
      <w:proofErr w:type="spellEnd"/>
      <w:r>
        <w:t xml:space="preserve"> achten / daß er auf dessen Befehl selber seinen Sohn schlachten </w:t>
      </w:r>
      <w:proofErr w:type="spellStart"/>
      <w:r>
        <w:t>koente</w:t>
      </w:r>
      <w:proofErr w:type="spellEnd"/>
      <w:r>
        <w:t xml:space="preserve">. </w:t>
      </w:r>
    </w:p>
    <w:p w14:paraId="7536D781" w14:textId="77777777" w:rsidR="006164D3" w:rsidRDefault="006164D3" w:rsidP="006164D3">
      <w:pPr>
        <w:pStyle w:val="StandardWeb"/>
      </w:pPr>
      <w:r>
        <w:t>Und der HErr Jesus selber (a) war das lebendigste Exempel der Selbst-</w:t>
      </w:r>
      <w:proofErr w:type="spellStart"/>
      <w:r>
        <w:t>Verlaeugnung</w:t>
      </w:r>
      <w:proofErr w:type="spellEnd"/>
      <w:r>
        <w:t xml:space="preserve"> / das zu einer Zeit gewesen ist. Warlich sein </w:t>
      </w:r>
      <w:proofErr w:type="spellStart"/>
      <w:r>
        <w:t>gantzes</w:t>
      </w:r>
      <w:proofErr w:type="spellEnd"/>
      <w:r>
        <w:t xml:space="preserve"> Leben war nichts als eine stete </w:t>
      </w:r>
      <w:proofErr w:type="spellStart"/>
      <w:r>
        <w:t>Practicirung</w:t>
      </w:r>
      <w:proofErr w:type="spellEnd"/>
      <w:r>
        <w:t xml:space="preserve"> dieser Lehre; </w:t>
      </w:r>
      <w:proofErr w:type="spellStart"/>
      <w:r>
        <w:t>Dannenhero</w:t>
      </w:r>
      <w:proofErr w:type="spellEnd"/>
      <w:r>
        <w:t xml:space="preserve"> ich </w:t>
      </w:r>
      <w:proofErr w:type="spellStart"/>
      <w:r>
        <w:t>offt</w:t>
      </w:r>
      <w:proofErr w:type="spellEnd"/>
      <w:r>
        <w:t xml:space="preserve"> geschlossen / daß es eine grosses </w:t>
      </w:r>
      <w:proofErr w:type="spellStart"/>
      <w:r>
        <w:t>Stueck</w:t>
      </w:r>
      <w:proofErr w:type="spellEnd"/>
      <w:r>
        <w:t xml:space="preserve"> unserer Heiligung / wann ich betrachtet / wie </w:t>
      </w:r>
      <w:proofErr w:type="spellStart"/>
      <w:r>
        <w:t>ueberaus</w:t>
      </w:r>
      <w:proofErr w:type="spellEnd"/>
      <w:r>
        <w:t xml:space="preserve"> der HErr hierinnen sich uns zum Exempel </w:t>
      </w:r>
      <w:proofErr w:type="spellStart"/>
      <w:r>
        <w:t>geuebet</w:t>
      </w:r>
      <w:proofErr w:type="spellEnd"/>
      <w:r>
        <w:t xml:space="preserve"> hat. Dann wie es ein </w:t>
      </w:r>
      <w:proofErr w:type="spellStart"/>
      <w:r>
        <w:t>verzweiffelter</w:t>
      </w:r>
      <w:proofErr w:type="spellEnd"/>
      <w:r>
        <w:t xml:space="preserve"> Irrthum ist der Socinianer / wann sie vorgeben / daß der HERR Christus dieses und alles andere allein uns zum Exempel gethan; also ist es auch ein grosser Irrthum von der andern Seiten / zu </w:t>
      </w:r>
      <w:proofErr w:type="spellStart"/>
      <w:r>
        <w:t>gedencken</w:t>
      </w:r>
      <w:proofErr w:type="spellEnd"/>
      <w:r>
        <w:t xml:space="preserve"> / daß es nur allein geschehen / GOTT dadurch genug zu thun vor uns / und </w:t>
      </w:r>
      <w:proofErr w:type="spellStart"/>
      <w:r>
        <w:t>gantz</w:t>
      </w:r>
      <w:proofErr w:type="spellEnd"/>
      <w:r>
        <w:t xml:space="preserve"> und gar nicht uns zum Exempel. Viel ergeben sich selber den </w:t>
      </w:r>
      <w:proofErr w:type="spellStart"/>
      <w:r>
        <w:t>Luesten</w:t>
      </w:r>
      <w:proofErr w:type="spellEnd"/>
      <w:r>
        <w:t xml:space="preserve"> des Fleisches aus diesem Mißverstand / daß sie meinen Christus </w:t>
      </w:r>
      <w:proofErr w:type="spellStart"/>
      <w:r>
        <w:t>verlaeugne</w:t>
      </w:r>
      <w:proofErr w:type="spellEnd"/>
      <w:r>
        <w:t xml:space="preserve"> darum sich selbst / daß er ihnen </w:t>
      </w:r>
      <w:proofErr w:type="spellStart"/>
      <w:r>
        <w:t>erwuerbe</w:t>
      </w:r>
      <w:proofErr w:type="spellEnd"/>
      <w:r>
        <w:t xml:space="preserve"> eine </w:t>
      </w:r>
      <w:proofErr w:type="spellStart"/>
      <w:r>
        <w:t>Freyheit</w:t>
      </w:r>
      <w:proofErr w:type="spellEnd"/>
      <w:r>
        <w:t xml:space="preserve"> / ihrem Fleische zu dienen. Gleich wie es dem HErrn gefiel in seiner Fasten und Versuchungen / in </w:t>
      </w:r>
      <w:proofErr w:type="spellStart"/>
      <w:r>
        <w:t>Erdultung</w:t>
      </w:r>
      <w:proofErr w:type="spellEnd"/>
      <w:r>
        <w:t xml:space="preserve"> der </w:t>
      </w:r>
      <w:proofErr w:type="spellStart"/>
      <w:r>
        <w:t>Schmaehwort</w:t>
      </w:r>
      <w:proofErr w:type="spellEnd"/>
      <w:r>
        <w:t xml:space="preserve"> / und </w:t>
      </w:r>
      <w:proofErr w:type="spellStart"/>
      <w:r>
        <w:t>Undanckbarkeit</w:t>
      </w:r>
      <w:proofErr w:type="spellEnd"/>
      <w:r>
        <w:t xml:space="preserve"> der Menschen / in seiner </w:t>
      </w:r>
      <w:proofErr w:type="spellStart"/>
      <w:r>
        <w:t>aeussersten</w:t>
      </w:r>
      <w:proofErr w:type="spellEnd"/>
      <w:r>
        <w:t xml:space="preserve"> Armuth und Knechts-Gestalt sich selbst zu </w:t>
      </w:r>
      <w:proofErr w:type="spellStart"/>
      <w:r>
        <w:t>verlaeugnen</w:t>
      </w:r>
      <w:proofErr w:type="spellEnd"/>
      <w:r>
        <w:t xml:space="preserve"> / so erschiene dasselbe </w:t>
      </w:r>
      <w:proofErr w:type="spellStart"/>
      <w:r>
        <w:t>vornemlich</w:t>
      </w:r>
      <w:proofErr w:type="spellEnd"/>
      <w:r>
        <w:t xml:space="preserve"> in seinem Leiden und Sterben. Er </w:t>
      </w:r>
      <w:proofErr w:type="spellStart"/>
      <w:r>
        <w:t>liebete</w:t>
      </w:r>
      <w:proofErr w:type="spellEnd"/>
      <w:r>
        <w:t xml:space="preserve"> zwar sein </w:t>
      </w:r>
      <w:proofErr w:type="spellStart"/>
      <w:r>
        <w:t>natuerlich</w:t>
      </w:r>
      <w:proofErr w:type="spellEnd"/>
      <w:r>
        <w:t xml:space="preserve"> Leben und die </w:t>
      </w:r>
      <w:proofErr w:type="spellStart"/>
      <w:r>
        <w:t>Geniessung</w:t>
      </w:r>
      <w:proofErr w:type="spellEnd"/>
      <w:r>
        <w:t xml:space="preserve"> desselben / </w:t>
      </w:r>
      <w:proofErr w:type="spellStart"/>
      <w:r>
        <w:t>wannenhero</w:t>
      </w:r>
      <w:proofErr w:type="spellEnd"/>
      <w:r>
        <w:t xml:space="preserve"> er bittet: Vater / ist es dein Wille / so gehe dieser Kelch von mir: Aber wann er hinwieder ansiehet seines Vaters Willen / und eines </w:t>
      </w:r>
      <w:proofErr w:type="spellStart"/>
      <w:r>
        <w:t>erwehlen</w:t>
      </w:r>
      <w:proofErr w:type="spellEnd"/>
      <w:r>
        <w:t xml:space="preserve"> muß / entweder gegen dessen Willen leben / oder nach dessen Willen sterben / so </w:t>
      </w:r>
      <w:proofErr w:type="spellStart"/>
      <w:r>
        <w:t>erwehlt</w:t>
      </w:r>
      <w:proofErr w:type="spellEnd"/>
      <w:r>
        <w:t xml:space="preserve"> er nach seines Vaters Willen den Tod lieber / dann </w:t>
      </w:r>
      <w:proofErr w:type="spellStart"/>
      <w:r>
        <w:t>ohn</w:t>
      </w:r>
      <w:proofErr w:type="spellEnd"/>
      <w:r>
        <w:t xml:space="preserve"> demselben das Leben / und spricht: Nicht mein Wille / (es soll hier / O Vater nicht gelten / ob ich schon </w:t>
      </w:r>
      <w:proofErr w:type="spellStart"/>
      <w:r>
        <w:t>moechte</w:t>
      </w:r>
      <w:proofErr w:type="spellEnd"/>
      <w:r>
        <w:t xml:space="preserve"> mein Leben lieb haben) sondern dein Wille geschehe. Und dieses erfordert er auch von seinen Gliedern / einem jeden nach seiner Art / so daß das Leben oder dessen </w:t>
      </w:r>
      <w:proofErr w:type="spellStart"/>
      <w:r>
        <w:t>Geniessung</w:t>
      </w:r>
      <w:proofErr w:type="spellEnd"/>
      <w:r>
        <w:t xml:space="preserve"> ihm nicht sollen so lieb seyn / als die Liebe zu GOTT / und das ewige Leben. </w:t>
      </w:r>
    </w:p>
    <w:p w14:paraId="53F66F17" w14:textId="77777777" w:rsidR="006164D3" w:rsidRDefault="006164D3" w:rsidP="006164D3">
      <w:pPr>
        <w:pStyle w:val="StandardWeb"/>
      </w:pPr>
      <w:r>
        <w:t xml:space="preserve">4. Als GOtt der HErr den Menschen erschaffen hatte / war er des Menschen </w:t>
      </w:r>
      <w:proofErr w:type="spellStart"/>
      <w:r>
        <w:t>Eigenthuemer</w:t>
      </w:r>
      <w:proofErr w:type="spellEnd"/>
      <w:r>
        <w:t xml:space="preserve"> / und der Mensch verstand / daß er GOttes und nicht sein eigen war: Und </w:t>
      </w:r>
      <w:proofErr w:type="spellStart"/>
      <w:r>
        <w:t>muste</w:t>
      </w:r>
      <w:proofErr w:type="spellEnd"/>
      <w:r>
        <w:t xml:space="preserve"> der Mensch sich nicht achten / als ob er sein eigen </w:t>
      </w:r>
      <w:proofErr w:type="spellStart"/>
      <w:r>
        <w:t>waere</w:t>
      </w:r>
      <w:proofErr w:type="spellEnd"/>
      <w:r>
        <w:t xml:space="preserve"> / und </w:t>
      </w:r>
      <w:proofErr w:type="spellStart"/>
      <w:r>
        <w:t>muste</w:t>
      </w:r>
      <w:proofErr w:type="spellEnd"/>
      <w:r>
        <w:t xml:space="preserve"> auch nicht leben als sein eigen / sondern als dessen / der ihn geschaffen hatte. Allein nachdem der Mensch von GOtt zu </w:t>
      </w:r>
      <w:proofErr w:type="spellStart"/>
      <w:r>
        <w:t>ihme</w:t>
      </w:r>
      <w:proofErr w:type="spellEnd"/>
      <w:r>
        <w:t xml:space="preserve"> selbst gefallen / </w:t>
      </w:r>
      <w:proofErr w:type="spellStart"/>
      <w:r>
        <w:t>masset</w:t>
      </w:r>
      <w:proofErr w:type="spellEnd"/>
      <w:r>
        <w:t xml:space="preserve"> er </w:t>
      </w:r>
      <w:proofErr w:type="spellStart"/>
      <w:r>
        <w:t>ihme</w:t>
      </w:r>
      <w:proofErr w:type="spellEnd"/>
      <w:r>
        <w:t xml:space="preserve"> an in der That und </w:t>
      </w:r>
      <w:proofErr w:type="spellStart"/>
      <w:r>
        <w:t>Werck</w:t>
      </w:r>
      <w:proofErr w:type="spellEnd"/>
      <w:r>
        <w:t xml:space="preserve"> (ob er schon </w:t>
      </w:r>
      <w:proofErr w:type="spellStart"/>
      <w:r>
        <w:t>moechte</w:t>
      </w:r>
      <w:proofErr w:type="spellEnd"/>
      <w:r>
        <w:t xml:space="preserve"> mit dem Munde </w:t>
      </w:r>
      <w:proofErr w:type="spellStart"/>
      <w:r>
        <w:t>verlaeugnen</w:t>
      </w:r>
      <w:proofErr w:type="spellEnd"/>
      <w:r>
        <w:t xml:space="preserve">) ein Eigenthum in sich selbst / und lebet / als ob er sein eigen </w:t>
      </w:r>
      <w:proofErr w:type="spellStart"/>
      <w:r>
        <w:t>waere</w:t>
      </w:r>
      <w:proofErr w:type="spellEnd"/>
      <w:r>
        <w:t>. Wann aber Christus durch seine Gnade die Menschen bringet zur Selbst-</w:t>
      </w:r>
      <w:proofErr w:type="spellStart"/>
      <w:r>
        <w:t>Verlaeugnung</w:t>
      </w:r>
      <w:proofErr w:type="spellEnd"/>
      <w:r>
        <w:t xml:space="preserve"> / so bekommen sie andere </w:t>
      </w:r>
      <w:proofErr w:type="spellStart"/>
      <w:r>
        <w:t>Gedancken</w:t>
      </w:r>
      <w:proofErr w:type="spellEnd"/>
      <w:r>
        <w:t xml:space="preserve"> von sich </w:t>
      </w:r>
      <w:proofErr w:type="spellStart"/>
      <w:r>
        <w:t>seelbst</w:t>
      </w:r>
      <w:proofErr w:type="spellEnd"/>
      <w:r>
        <w:t xml:space="preserve"> / und achten sich nicht mehr als ihr eigen: So ergeben sie sich </w:t>
      </w:r>
      <w:proofErr w:type="spellStart"/>
      <w:r>
        <w:t>gantz</w:t>
      </w:r>
      <w:proofErr w:type="spellEnd"/>
      <w:r>
        <w:t xml:space="preserve"> und gar GOtt / als die dessen </w:t>
      </w:r>
      <w:proofErr w:type="spellStart"/>
      <w:r>
        <w:t>gaentzlich</w:t>
      </w:r>
      <w:proofErr w:type="spellEnd"/>
      <w:r>
        <w:t xml:space="preserve"> eigen sind. Sie wissen dann / daß sie sein sind / </w:t>
      </w:r>
      <w:proofErr w:type="spellStart"/>
      <w:r>
        <w:t>beydes</w:t>
      </w:r>
      <w:proofErr w:type="spellEnd"/>
      <w:r>
        <w:t xml:space="preserve"> nach dem Recht der Erschaffung / als auch der </w:t>
      </w:r>
      <w:proofErr w:type="spellStart"/>
      <w:r>
        <w:t>Erloesung</w:t>
      </w:r>
      <w:proofErr w:type="spellEnd"/>
      <w:r>
        <w:t xml:space="preserve"> / und darum ergeben sie sich unter seine Disposition und Macht / zu preisen GOtt an ihrem Leibe und Geist / welche sind GOttes / 1. Cor. 6 / 19. 20. Rom. 14/9. Nun / daß man von </w:t>
      </w:r>
      <w:proofErr w:type="spellStart"/>
      <w:r>
        <w:t>Hertzen</w:t>
      </w:r>
      <w:proofErr w:type="spellEnd"/>
      <w:r>
        <w:t xml:space="preserve"> sich also GOtt </w:t>
      </w:r>
      <w:proofErr w:type="spellStart"/>
      <w:r>
        <w:t>ergiebet</w:t>
      </w:r>
      <w:proofErr w:type="spellEnd"/>
      <w:r>
        <w:t xml:space="preserve"> / als dessen eigen / dieses ist das vornehmste </w:t>
      </w:r>
      <w:proofErr w:type="spellStart"/>
      <w:r>
        <w:t>Stueck</w:t>
      </w:r>
      <w:proofErr w:type="spellEnd"/>
      <w:r>
        <w:t xml:space="preserve"> der Heiligung; und leben als GOttes eigen / ist das rechte heilige Leben. </w:t>
      </w:r>
    </w:p>
    <w:p w14:paraId="3010AFAE" w14:textId="77777777" w:rsidR="006164D3" w:rsidRDefault="006164D3" w:rsidP="006164D3">
      <w:pPr>
        <w:pStyle w:val="StandardWeb"/>
      </w:pPr>
      <w:r>
        <w:t xml:space="preserve">5. Gleich wie der Mensch im Stande der Unschuld </w:t>
      </w:r>
      <w:proofErr w:type="spellStart"/>
      <w:r>
        <w:t>wuste</w:t>
      </w:r>
      <w:proofErr w:type="spellEnd"/>
      <w:r>
        <w:t xml:space="preserve"> / daß er nicht sein eigen / also </w:t>
      </w:r>
      <w:proofErr w:type="spellStart"/>
      <w:r>
        <w:t>wuste</w:t>
      </w:r>
      <w:proofErr w:type="spellEnd"/>
      <w:r>
        <w:t xml:space="preserve"> er auch / daß </w:t>
      </w:r>
      <w:proofErr w:type="spellStart"/>
      <w:r>
        <w:t>nichtes</w:t>
      </w:r>
      <w:proofErr w:type="spellEnd"/>
      <w:r>
        <w:t xml:space="preserve"> was er hatte / sein eigen war / sondern daß er nur seines </w:t>
      </w:r>
      <w:proofErr w:type="spellStart"/>
      <w:r>
        <w:t>Schoepffers</w:t>
      </w:r>
      <w:proofErr w:type="spellEnd"/>
      <w:r>
        <w:t xml:space="preserve"> Verwalter und </w:t>
      </w:r>
      <w:proofErr w:type="spellStart"/>
      <w:r>
        <w:t>Haußhalter</w:t>
      </w:r>
      <w:proofErr w:type="spellEnd"/>
      <w:r>
        <w:t xml:space="preserve"> war / zu wessen Dienste er alles gebrauchen / und </w:t>
      </w:r>
      <w:proofErr w:type="spellStart"/>
      <w:r>
        <w:t>deme</w:t>
      </w:r>
      <w:proofErr w:type="spellEnd"/>
      <w:r>
        <w:t xml:space="preserve"> er Rechnung geben </w:t>
      </w:r>
      <w:proofErr w:type="spellStart"/>
      <w:r>
        <w:t>mueste</w:t>
      </w:r>
      <w:proofErr w:type="spellEnd"/>
      <w:r>
        <w:t xml:space="preserve">. Allein nachdem der Mensch gefallen war von Gott zu </w:t>
      </w:r>
      <w:proofErr w:type="spellStart"/>
      <w:r>
        <w:t>ihme</w:t>
      </w:r>
      <w:proofErr w:type="spellEnd"/>
      <w:r>
        <w:t xml:space="preserve"> selbst / ob er schon auch hatte </w:t>
      </w:r>
      <w:proofErr w:type="spellStart"/>
      <w:r>
        <w:t>verlohren</w:t>
      </w:r>
      <w:proofErr w:type="spellEnd"/>
      <w:r>
        <w:t xml:space="preserve"> das Recht eines Knechtes / so </w:t>
      </w:r>
      <w:proofErr w:type="spellStart"/>
      <w:r>
        <w:t>strebete</w:t>
      </w:r>
      <w:proofErr w:type="spellEnd"/>
      <w:r>
        <w:t xml:space="preserve"> er doch darnach / und </w:t>
      </w:r>
      <w:proofErr w:type="spellStart"/>
      <w:r>
        <w:t>wolte</w:t>
      </w:r>
      <w:proofErr w:type="spellEnd"/>
      <w:r>
        <w:t xml:space="preserve"> die Creatur gebrauchen / als </w:t>
      </w:r>
      <w:proofErr w:type="spellStart"/>
      <w:r>
        <w:t>haette</w:t>
      </w:r>
      <w:proofErr w:type="spellEnd"/>
      <w:r>
        <w:t xml:space="preserve"> er das Recht eines Herrn </w:t>
      </w:r>
      <w:proofErr w:type="spellStart"/>
      <w:r>
        <w:t>ueber</w:t>
      </w:r>
      <w:proofErr w:type="spellEnd"/>
      <w:r>
        <w:t xml:space="preserve"> sie: Er </w:t>
      </w:r>
      <w:proofErr w:type="spellStart"/>
      <w:r>
        <w:t>haelt</w:t>
      </w:r>
      <w:proofErr w:type="spellEnd"/>
      <w:r>
        <w:t xml:space="preserve"> nun seine </w:t>
      </w:r>
      <w:proofErr w:type="spellStart"/>
      <w:r>
        <w:t>Gueter</w:t>
      </w:r>
      <w:proofErr w:type="spellEnd"/>
      <w:r>
        <w:t xml:space="preserve"> / sein </w:t>
      </w:r>
      <w:proofErr w:type="spellStart"/>
      <w:r>
        <w:t>Hauß</w:t>
      </w:r>
      <w:proofErr w:type="spellEnd"/>
      <w:r>
        <w:t xml:space="preserve"> und Land / sein Geld / als </w:t>
      </w:r>
      <w:proofErr w:type="spellStart"/>
      <w:r>
        <w:t>waere</w:t>
      </w:r>
      <w:proofErr w:type="spellEnd"/>
      <w:r>
        <w:t xml:space="preserve"> es sein eigen: und darum meinet er / er </w:t>
      </w:r>
      <w:proofErr w:type="spellStart"/>
      <w:r>
        <w:t>moege</w:t>
      </w:r>
      <w:proofErr w:type="spellEnd"/>
      <w:r>
        <w:t xml:space="preserve"> dieselben gebrauchen vor sich selbst / wann er Gott nur einen geringen Schoß und Steuer </w:t>
      </w:r>
      <w:proofErr w:type="spellStart"/>
      <w:r>
        <w:t>etwan</w:t>
      </w:r>
      <w:proofErr w:type="spellEnd"/>
      <w:r>
        <w:t xml:space="preserve"> </w:t>
      </w:r>
      <w:proofErr w:type="spellStart"/>
      <w:r>
        <w:t>giebet</w:t>
      </w:r>
      <w:proofErr w:type="spellEnd"/>
      <w:r>
        <w:t xml:space="preserve"> / damit er ihn nicht von seinem Besitz </w:t>
      </w:r>
      <w:proofErr w:type="spellStart"/>
      <w:r>
        <w:t>ausstosse</w:t>
      </w:r>
      <w:proofErr w:type="spellEnd"/>
      <w:r>
        <w:t xml:space="preserve"> und austreibe. Er saget oder </w:t>
      </w:r>
      <w:proofErr w:type="spellStart"/>
      <w:r>
        <w:t>gedencket</w:t>
      </w:r>
      <w:proofErr w:type="spellEnd"/>
      <w:r>
        <w:t xml:space="preserve"> zum wenigsten / wie dorten die Gottlosen: Unsere Zunge soll </w:t>
      </w:r>
      <w:proofErr w:type="spellStart"/>
      <w:r>
        <w:t>ueberhand</w:t>
      </w:r>
      <w:proofErr w:type="spellEnd"/>
      <w:r>
        <w:t xml:space="preserve"> nehmen / uns </w:t>
      </w:r>
      <w:proofErr w:type="spellStart"/>
      <w:r>
        <w:t>gebuehrt</w:t>
      </w:r>
      <w:proofErr w:type="spellEnd"/>
      <w:r>
        <w:t xml:space="preserve"> zu reden / wer ist unser HErr / Psalm. 12/ 5. Ob ein jeder schon weiß / und keiner </w:t>
      </w:r>
      <w:proofErr w:type="spellStart"/>
      <w:r>
        <w:t>darff</w:t>
      </w:r>
      <w:proofErr w:type="spellEnd"/>
      <w:r>
        <w:t xml:space="preserve"> so </w:t>
      </w:r>
      <w:proofErr w:type="spellStart"/>
      <w:r>
        <w:t>unverschaemt</w:t>
      </w:r>
      <w:proofErr w:type="spellEnd"/>
      <w:r>
        <w:t xml:space="preserve"> seyn / er muß mit den Worten und Munde bekennen / daß alles Gottes ist / dennoch in der That und im </w:t>
      </w:r>
      <w:proofErr w:type="spellStart"/>
      <w:r>
        <w:t>Wercke</w:t>
      </w:r>
      <w:proofErr w:type="spellEnd"/>
      <w:r>
        <w:t xml:space="preserve"> achten und gebrauchen </w:t>
      </w:r>
      <w:proofErr w:type="spellStart"/>
      <w:r>
        <w:t>sies</w:t>
      </w:r>
      <w:proofErr w:type="spellEnd"/>
      <w:r>
        <w:t xml:space="preserve"> als ihr eigen. Wenn aber die Gnade Gottes den Menschen lehret sich selbst zu </w:t>
      </w:r>
      <w:proofErr w:type="spellStart"/>
      <w:r>
        <w:t>verlaeugnen</w:t>
      </w:r>
      <w:proofErr w:type="spellEnd"/>
      <w:r>
        <w:t xml:space="preserve"> / so </w:t>
      </w:r>
      <w:proofErr w:type="spellStart"/>
      <w:r>
        <w:t>entbloesset</w:t>
      </w:r>
      <w:proofErr w:type="spellEnd"/>
      <w:r>
        <w:t xml:space="preserve"> ihn dieselbe gleichsam von allen Dingen / deren </w:t>
      </w:r>
      <w:proofErr w:type="spellStart"/>
      <w:r>
        <w:t>Eigenthuemer</w:t>
      </w:r>
      <w:proofErr w:type="spellEnd"/>
      <w:r>
        <w:t xml:space="preserve"> er sich hielt / und lehret ihn von Grunde seines </w:t>
      </w:r>
      <w:proofErr w:type="spellStart"/>
      <w:r>
        <w:t>Hertzens</w:t>
      </w:r>
      <w:proofErr w:type="spellEnd"/>
      <w:r>
        <w:t xml:space="preserve"> bekennen / daß </w:t>
      </w:r>
      <w:proofErr w:type="spellStart"/>
      <w:r>
        <w:t>nichtes</w:t>
      </w:r>
      <w:proofErr w:type="spellEnd"/>
      <w:r>
        <w:t xml:space="preserve"> ist sein eigen / sondern es ist alles Gottes / lehret ihn / wie er sich und alles das seine Gott </w:t>
      </w:r>
      <w:proofErr w:type="spellStart"/>
      <w:r>
        <w:t>uebergeben</w:t>
      </w:r>
      <w:proofErr w:type="spellEnd"/>
      <w:r>
        <w:t xml:space="preserve"> 7 vor </w:t>
      </w:r>
      <w:proofErr w:type="spellStart"/>
      <w:r>
        <w:t>ihme</w:t>
      </w:r>
      <w:proofErr w:type="spellEnd"/>
      <w:r>
        <w:t xml:space="preserve"> gebrauchen / und </w:t>
      </w:r>
      <w:proofErr w:type="spellStart"/>
      <w:r>
        <w:t>ihme</w:t>
      </w:r>
      <w:proofErr w:type="spellEnd"/>
      <w:r>
        <w:t xml:space="preserve"> sein eigen geben soll: welches dann die ersten Christen andeuteten / </w:t>
      </w:r>
      <w:proofErr w:type="spellStart"/>
      <w:r>
        <w:t>indeme</w:t>
      </w:r>
      <w:proofErr w:type="spellEnd"/>
      <w:r>
        <w:t xml:space="preserve"> sie alles </w:t>
      </w:r>
      <w:proofErr w:type="spellStart"/>
      <w:r>
        <w:t>verkaufften</w:t>
      </w:r>
      <w:proofErr w:type="spellEnd"/>
      <w:r>
        <w:t xml:space="preserve"> / und zu der Apostel </w:t>
      </w:r>
      <w:proofErr w:type="spellStart"/>
      <w:r>
        <w:t>Fuesse</w:t>
      </w:r>
      <w:proofErr w:type="spellEnd"/>
      <w:r>
        <w:t xml:space="preserve"> legten: Und darum fraget er GOtt in seinem Wort / was er damit thun / wie er es gebrauchen soll: Nimmt es dann Gott der HErr von </w:t>
      </w:r>
      <w:proofErr w:type="spellStart"/>
      <w:r>
        <w:t>ihme</w:t>
      </w:r>
      <w:proofErr w:type="spellEnd"/>
      <w:r>
        <w:t xml:space="preserve"> / so </w:t>
      </w:r>
      <w:proofErr w:type="spellStart"/>
      <w:r>
        <w:t>kan</w:t>
      </w:r>
      <w:proofErr w:type="spellEnd"/>
      <w:r>
        <w:t xml:space="preserve"> er doch mit Hiob loben den Nahmen des HErrn / Job. I/ 21. Als der da weiß / daß der HErr nur das nimmt / was sein eigen ist: Er </w:t>
      </w:r>
      <w:proofErr w:type="spellStart"/>
      <w:r>
        <w:t>kan</w:t>
      </w:r>
      <w:proofErr w:type="spellEnd"/>
      <w:r>
        <w:t xml:space="preserve"> sagen mit Eli: Es ist der HErr / er thue was ihm </w:t>
      </w:r>
      <w:proofErr w:type="spellStart"/>
      <w:r>
        <w:t>wohlgefaellt</w:t>
      </w:r>
      <w:proofErr w:type="spellEnd"/>
      <w:r>
        <w:t xml:space="preserve"> / I. Sam. 3/ 19. Er weiß / daß Gott mag thun mit dem Seinigen / was er </w:t>
      </w:r>
      <w:proofErr w:type="spellStart"/>
      <w:r>
        <w:t>wil</w:t>
      </w:r>
      <w:proofErr w:type="spellEnd"/>
      <w:r>
        <w:t xml:space="preserve"> / Matth. 20/ 15. Und daß er nichts / als nur von seiner </w:t>
      </w:r>
      <w:proofErr w:type="spellStart"/>
      <w:r>
        <w:t>Guete</w:t>
      </w:r>
      <w:proofErr w:type="spellEnd"/>
      <w:r>
        <w:t xml:space="preserve"> haben </w:t>
      </w:r>
      <w:proofErr w:type="spellStart"/>
      <w:r>
        <w:t>kan</w:t>
      </w:r>
      <w:proofErr w:type="spellEnd"/>
      <w:r>
        <w:t xml:space="preserve">: und daß es demnach eine Gnade von GOtt ist / daß er </w:t>
      </w:r>
      <w:proofErr w:type="spellStart"/>
      <w:r>
        <w:t>ihme</w:t>
      </w:r>
      <w:proofErr w:type="spellEnd"/>
      <w:r>
        <w:t xml:space="preserve"> etwas </w:t>
      </w:r>
      <w:proofErr w:type="spellStart"/>
      <w:r>
        <w:t>laeßt</w:t>
      </w:r>
      <w:proofErr w:type="spellEnd"/>
      <w:r>
        <w:t xml:space="preserve"> / indem er </w:t>
      </w:r>
      <w:proofErr w:type="spellStart"/>
      <w:r>
        <w:t>ihme</w:t>
      </w:r>
      <w:proofErr w:type="spellEnd"/>
      <w:r>
        <w:t xml:space="preserve"> kein Unrecht thäte / ob er schon alles von ihm </w:t>
      </w:r>
      <w:proofErr w:type="spellStart"/>
      <w:r>
        <w:t>naehme</w:t>
      </w:r>
      <w:proofErr w:type="spellEnd"/>
      <w:r>
        <w:t xml:space="preserve">: Erkennet demnach / daß er nur ist ein </w:t>
      </w:r>
      <w:proofErr w:type="spellStart"/>
      <w:r>
        <w:t>Haußhalter</w:t>
      </w:r>
      <w:proofErr w:type="spellEnd"/>
      <w:r>
        <w:t xml:space="preserve"> / und darum alles gebrauchen </w:t>
      </w:r>
      <w:proofErr w:type="spellStart"/>
      <w:r>
        <w:t>muesse</w:t>
      </w:r>
      <w:proofErr w:type="spellEnd"/>
      <w:r>
        <w:t xml:space="preserve"> vor </w:t>
      </w:r>
      <w:proofErr w:type="spellStart"/>
      <w:r>
        <w:t>deme</w:t>
      </w:r>
      <w:proofErr w:type="spellEnd"/>
      <w:r>
        <w:t xml:space="preserve"> / von welchem er alles empfangen: Hat er Kinder / sein Begehren ist zu wissen / in welchem Stande sie GOtt am besten dienen </w:t>
      </w:r>
      <w:proofErr w:type="spellStart"/>
      <w:r>
        <w:t>moegen</w:t>
      </w:r>
      <w:proofErr w:type="spellEnd"/>
      <w:r>
        <w:t xml:space="preserve"> / und da trachtet er nach / daß er sie zu solchem </w:t>
      </w:r>
      <w:proofErr w:type="spellStart"/>
      <w:r>
        <w:t>verhelffe</w:t>
      </w:r>
      <w:proofErr w:type="spellEnd"/>
      <w:r>
        <w:t xml:space="preserve">; Hat er </w:t>
      </w:r>
      <w:proofErr w:type="spellStart"/>
      <w:r>
        <w:t>Gueter</w:t>
      </w:r>
      <w:proofErr w:type="spellEnd"/>
      <w:r>
        <w:t xml:space="preserve"> / oder Ehre / oder Gewalt und Ansehen bey den Leuten / seine vornehmste Sorge ist / wie er dieselbe am besten anwenden </w:t>
      </w:r>
      <w:proofErr w:type="spellStart"/>
      <w:r>
        <w:t>moege</w:t>
      </w:r>
      <w:proofErr w:type="spellEnd"/>
      <w:r>
        <w:t xml:space="preserve"> in seines HErrn Diensten / und so </w:t>
      </w:r>
      <w:proofErr w:type="spellStart"/>
      <w:r>
        <w:t>bemuehet</w:t>
      </w:r>
      <w:proofErr w:type="spellEnd"/>
      <w:r>
        <w:t xml:space="preserve"> er sich selbige anzuwenden: Hat ihn GOtt begabet mit </w:t>
      </w:r>
      <w:proofErr w:type="spellStart"/>
      <w:r>
        <w:t>scharffsinnigem</w:t>
      </w:r>
      <w:proofErr w:type="spellEnd"/>
      <w:r>
        <w:t xml:space="preserve"> Verstand und </w:t>
      </w:r>
      <w:proofErr w:type="spellStart"/>
      <w:r>
        <w:t>Gelehrtigkeit</w:t>
      </w:r>
      <w:proofErr w:type="spellEnd"/>
      <w:r>
        <w:t xml:space="preserve"> / er </w:t>
      </w:r>
      <w:proofErr w:type="spellStart"/>
      <w:r>
        <w:t>bemuehet</w:t>
      </w:r>
      <w:proofErr w:type="spellEnd"/>
      <w:r>
        <w:t xml:space="preserve"> sich / wie er GOtt damit dienen </w:t>
      </w:r>
      <w:proofErr w:type="spellStart"/>
      <w:r>
        <w:t>moege</w:t>
      </w:r>
      <w:proofErr w:type="spellEnd"/>
      <w:r>
        <w:t xml:space="preserve">: Hat er gesunde </w:t>
      </w:r>
      <w:proofErr w:type="spellStart"/>
      <w:r>
        <w:t>Leibeskraeffte</w:t>
      </w:r>
      <w:proofErr w:type="spellEnd"/>
      <w:r>
        <w:t xml:space="preserve"> und Zeit / er siehet mit Fleiß darnach / wie er selbige vor seinen HErrn anwende. Und ob lose Gesellschaft / die Welt / oder fleischliche </w:t>
      </w:r>
      <w:proofErr w:type="spellStart"/>
      <w:r>
        <w:t>Lueste</w:t>
      </w:r>
      <w:proofErr w:type="spellEnd"/>
      <w:r>
        <w:t xml:space="preserve"> ihn </w:t>
      </w:r>
      <w:proofErr w:type="spellStart"/>
      <w:r>
        <w:t>reitzen</w:t>
      </w:r>
      <w:proofErr w:type="spellEnd"/>
      <w:r>
        <w:t xml:space="preserve"> </w:t>
      </w:r>
      <w:proofErr w:type="spellStart"/>
      <w:r>
        <w:t>moechten</w:t>
      </w:r>
      <w:proofErr w:type="spellEnd"/>
      <w:r>
        <w:t xml:space="preserve"> / diese Dinge in ihren Dienst anzuwenden / so erinnert er sich / daß es </w:t>
      </w:r>
      <w:proofErr w:type="spellStart"/>
      <w:r>
        <w:t>ihme</w:t>
      </w:r>
      <w:proofErr w:type="spellEnd"/>
      <w:r>
        <w:t xml:space="preserve"> nicht zustehe / seines HErrn </w:t>
      </w:r>
      <w:proofErr w:type="spellStart"/>
      <w:r>
        <w:t>Gueter</w:t>
      </w:r>
      <w:proofErr w:type="spellEnd"/>
      <w:r>
        <w:t xml:space="preserve"> an dessen Feinde zu wenden. Also daß ob ein geheiligter Mann schon alles hat / so weiß er doch / daß er </w:t>
      </w:r>
      <w:proofErr w:type="spellStart"/>
      <w:r>
        <w:t>nichtes</w:t>
      </w:r>
      <w:proofErr w:type="spellEnd"/>
      <w:r>
        <w:t xml:space="preserve"> hat: Er hat alle Dinge / als ein </w:t>
      </w:r>
      <w:proofErr w:type="spellStart"/>
      <w:r>
        <w:t>Haußhalter</w:t>
      </w:r>
      <w:proofErr w:type="spellEnd"/>
      <w:r>
        <w:t xml:space="preserve"> GOttes / aber nichts ist </w:t>
      </w:r>
      <w:proofErr w:type="spellStart"/>
      <w:r>
        <w:t>eigenthuemlich</w:t>
      </w:r>
      <w:proofErr w:type="spellEnd"/>
      <w:r>
        <w:t xml:space="preserve"> sein eigen: Alle Dinge sind sein / vor GOtt dieselbe zu gebrauchen / aber </w:t>
      </w:r>
      <w:proofErr w:type="spellStart"/>
      <w:r>
        <w:t>nichtes</w:t>
      </w:r>
      <w:proofErr w:type="spellEnd"/>
      <w:r>
        <w:t xml:space="preserve"> vor sein fleischliche </w:t>
      </w:r>
      <w:proofErr w:type="spellStart"/>
      <w:r>
        <w:t>Selbheit</w:t>
      </w:r>
      <w:proofErr w:type="spellEnd"/>
      <w:r>
        <w:t xml:space="preserve"> / oder </w:t>
      </w:r>
      <w:proofErr w:type="spellStart"/>
      <w:r>
        <w:t>gantz</w:t>
      </w:r>
      <w:proofErr w:type="spellEnd"/>
      <w:r>
        <w:t xml:space="preserve"> und gar vor sein </w:t>
      </w:r>
      <w:proofErr w:type="spellStart"/>
      <w:r>
        <w:t>natuerlich</w:t>
      </w:r>
      <w:proofErr w:type="spellEnd"/>
      <w:r>
        <w:t xml:space="preserve"> und </w:t>
      </w:r>
      <w:proofErr w:type="spellStart"/>
      <w:r>
        <w:t>persoenlich</w:t>
      </w:r>
      <w:proofErr w:type="spellEnd"/>
      <w:r>
        <w:t xml:space="preserve"> eigen: Auf diesen Grund </w:t>
      </w:r>
      <w:proofErr w:type="spellStart"/>
      <w:r>
        <w:t>giebt</w:t>
      </w:r>
      <w:proofErr w:type="spellEnd"/>
      <w:r>
        <w:t xml:space="preserve"> er dem </w:t>
      </w:r>
      <w:proofErr w:type="spellStart"/>
      <w:r>
        <w:t>Teuffel</w:t>
      </w:r>
      <w:proofErr w:type="spellEnd"/>
      <w:r>
        <w:t xml:space="preserve"> / der Welt und dem Fleisch einen Abschlag / wann dieselben haben wollen seine Zeit / seine Zunge / seinen Verstand / seine </w:t>
      </w:r>
      <w:proofErr w:type="spellStart"/>
      <w:r>
        <w:t>Gueter</w:t>
      </w:r>
      <w:proofErr w:type="spellEnd"/>
      <w:r>
        <w:t xml:space="preserve"> oder </w:t>
      </w:r>
      <w:proofErr w:type="spellStart"/>
      <w:r>
        <w:t>sonsten</w:t>
      </w:r>
      <w:proofErr w:type="spellEnd"/>
      <w:r>
        <w:t xml:space="preserve"> ein Ding / das er hat oder besitzet: Er saget ihnen diese sind nicht mein / sondern GOttes / ich habe sie empfangen / und muß Rechenschafft darvon geben / ich hab sie nicht von euch / und darum muß ich sie auch nicht gebrauchen vor euch; Ich muß </w:t>
      </w:r>
      <w:proofErr w:type="spellStart"/>
      <w:r>
        <w:t>GOtte</w:t>
      </w:r>
      <w:proofErr w:type="spellEnd"/>
      <w:r>
        <w:t xml:space="preserve"> geben was GOttes ist / und was euer ist / </w:t>
      </w:r>
      <w:proofErr w:type="spellStart"/>
      <w:r>
        <w:t>wil</w:t>
      </w:r>
      <w:proofErr w:type="spellEnd"/>
      <w:r>
        <w:t xml:space="preserve"> ich euch nicht enthalten / die Gerechtigkeit erfordert / daß ein jeder das seine bekomme. Und dergestalt </w:t>
      </w:r>
      <w:proofErr w:type="spellStart"/>
      <w:r>
        <w:t>haelt</w:t>
      </w:r>
      <w:proofErr w:type="spellEnd"/>
      <w:r>
        <w:t xml:space="preserve"> die Selbst-</w:t>
      </w:r>
      <w:proofErr w:type="spellStart"/>
      <w:r>
        <w:t>Verlaeugnung</w:t>
      </w:r>
      <w:proofErr w:type="spellEnd"/>
      <w:r>
        <w:t xml:space="preserve"> ab die </w:t>
      </w:r>
      <w:proofErr w:type="spellStart"/>
      <w:r>
        <w:t>Widergebohrnen</w:t>
      </w:r>
      <w:proofErr w:type="spellEnd"/>
      <w:r>
        <w:t xml:space="preserve"> / und Geheiligten / daß sie nicht vor ihnen selbst gebrauchen / was GOttes ist. </w:t>
      </w:r>
    </w:p>
    <w:p w14:paraId="0B307663" w14:textId="77777777" w:rsidR="006164D3" w:rsidRDefault="006164D3" w:rsidP="006164D3">
      <w:pPr>
        <w:pStyle w:val="StandardWeb"/>
      </w:pPr>
      <w:r>
        <w:t xml:space="preserve">Allhier </w:t>
      </w:r>
      <w:proofErr w:type="spellStart"/>
      <w:r>
        <w:t>moechte</w:t>
      </w:r>
      <w:proofErr w:type="spellEnd"/>
      <w:r>
        <w:t xml:space="preserve"> einer </w:t>
      </w:r>
      <w:proofErr w:type="spellStart"/>
      <w:r>
        <w:t>einwefen</w:t>
      </w:r>
      <w:proofErr w:type="spellEnd"/>
      <w:r>
        <w:t xml:space="preserve"> und sagen: Wie? </w:t>
      </w:r>
      <w:proofErr w:type="spellStart"/>
      <w:r>
        <w:t>koennen</w:t>
      </w:r>
      <w:proofErr w:type="spellEnd"/>
      <w:r>
        <w:t xml:space="preserve"> wir denn nicht ohne </w:t>
      </w:r>
      <w:proofErr w:type="spellStart"/>
      <w:r>
        <w:t>Suende</w:t>
      </w:r>
      <w:proofErr w:type="spellEnd"/>
      <w:r>
        <w:t xml:space="preserve"> und </w:t>
      </w:r>
      <w:proofErr w:type="spellStart"/>
      <w:r>
        <w:t>rechtmaeßiger</w:t>
      </w:r>
      <w:proofErr w:type="spellEnd"/>
      <w:r>
        <w:t xml:space="preserve"> Weise die Gnaden und Gaben Gottes gebrauchen vor uns selbst? Ist nicht unser Essen und </w:t>
      </w:r>
      <w:proofErr w:type="spellStart"/>
      <w:r>
        <w:t>Trincken</w:t>
      </w:r>
      <w:proofErr w:type="spellEnd"/>
      <w:r>
        <w:t xml:space="preserve"> / unsere Kleider / unseres </w:t>
      </w:r>
      <w:proofErr w:type="spellStart"/>
      <w:r>
        <w:t>Haeuser</w:t>
      </w:r>
      <w:proofErr w:type="spellEnd"/>
      <w:r>
        <w:t xml:space="preserve"> und </w:t>
      </w:r>
      <w:proofErr w:type="spellStart"/>
      <w:r>
        <w:t>Gueter</w:t>
      </w:r>
      <w:proofErr w:type="spellEnd"/>
      <w:r>
        <w:t xml:space="preserve"> unser eigen / und </w:t>
      </w:r>
      <w:proofErr w:type="spellStart"/>
      <w:r>
        <w:t>moegen</w:t>
      </w:r>
      <w:proofErr w:type="spellEnd"/>
      <w:r>
        <w:t xml:space="preserve"> wir nicht dieselben gebrauchen vor uns selbst? </w:t>
      </w:r>
      <w:proofErr w:type="spellStart"/>
      <w:r>
        <w:t>Hierauff</w:t>
      </w:r>
      <w:proofErr w:type="spellEnd"/>
      <w:r>
        <w:t xml:space="preserve"> ist die Antwort: Sie werden vielmehr </w:t>
      </w:r>
      <w:proofErr w:type="spellStart"/>
      <w:r>
        <w:t>genennt</w:t>
      </w:r>
      <w:proofErr w:type="spellEnd"/>
      <w:r>
        <w:t xml:space="preserve"> unser eigen / als daß sie unser eigen seyn </w:t>
      </w:r>
      <w:proofErr w:type="spellStart"/>
      <w:r>
        <w:t>solten</w:t>
      </w:r>
      <w:proofErr w:type="spellEnd"/>
      <w:r>
        <w:t xml:space="preserve">: so weit zwar sind sie unser eigen / daß keiner von unsern Mitknechten sie von uns nehmen muß ohne unsers HErrn Willen; Wie ein jeder Knecht mag sein Pfund haben / daß er damit werben </w:t>
      </w:r>
      <w:proofErr w:type="spellStart"/>
      <w:r>
        <w:t>moege</w:t>
      </w:r>
      <w:proofErr w:type="spellEnd"/>
      <w:r>
        <w:t xml:space="preserve"> / oder seine </w:t>
      </w:r>
      <w:proofErr w:type="spellStart"/>
      <w:r>
        <w:t>Werckzeuge</w:t>
      </w:r>
      <w:proofErr w:type="spellEnd"/>
      <w:r>
        <w:t xml:space="preserve"> und Instrument des HErrn </w:t>
      </w:r>
      <w:proofErr w:type="spellStart"/>
      <w:r>
        <w:t>Werck</w:t>
      </w:r>
      <w:proofErr w:type="spellEnd"/>
      <w:r>
        <w:t xml:space="preserve"> zu thun / die unterdessen doch des Meisters </w:t>
      </w:r>
      <w:proofErr w:type="spellStart"/>
      <w:r>
        <w:t>eigenthuemlich</w:t>
      </w:r>
      <w:proofErr w:type="spellEnd"/>
      <w:r>
        <w:t xml:space="preserve"> sind / der Knecht aber hat sie nur zu gebrauchen: Aber eigentlich davon zu reden / so sind unsere </w:t>
      </w:r>
      <w:proofErr w:type="spellStart"/>
      <w:r>
        <w:t>Gueter</w:t>
      </w:r>
      <w:proofErr w:type="spellEnd"/>
      <w:r>
        <w:t xml:space="preserve"> nicht unser eigen / sondern GOttes / der der </w:t>
      </w:r>
      <w:proofErr w:type="spellStart"/>
      <w:r>
        <w:t>Eigenthuemer</w:t>
      </w:r>
      <w:proofErr w:type="spellEnd"/>
      <w:r>
        <w:t xml:space="preserve"> ist der </w:t>
      </w:r>
      <w:proofErr w:type="spellStart"/>
      <w:r>
        <w:t>gantzen</w:t>
      </w:r>
      <w:proofErr w:type="spellEnd"/>
      <w:r>
        <w:t xml:space="preserve"> Welt. Und was den gebrauch derselben anlanget / so mag derselbe seyn in eine Unter-Ordnung zu GOtt / aber nimmer </w:t>
      </w:r>
      <w:proofErr w:type="spellStart"/>
      <w:r>
        <w:t>endelich</w:t>
      </w:r>
      <w:proofErr w:type="spellEnd"/>
      <w:r>
        <w:t xml:space="preserve"> / vor uns selbst. Wir haben nicht die Macht einiger Creaturen zu gebrauchen / als </w:t>
      </w:r>
      <w:proofErr w:type="spellStart"/>
      <w:r>
        <w:t>vornemlich</w:t>
      </w:r>
      <w:proofErr w:type="spellEnd"/>
      <w:r>
        <w:t xml:space="preserve"> und </w:t>
      </w:r>
      <w:proofErr w:type="spellStart"/>
      <w:r>
        <w:t>endelich</w:t>
      </w:r>
      <w:proofErr w:type="spellEnd"/>
      <w:r>
        <w:t xml:space="preserve"> vor GOtt. Wenn wir essen oder </w:t>
      </w:r>
      <w:proofErr w:type="spellStart"/>
      <w:r>
        <w:t>trincken</w:t>
      </w:r>
      <w:proofErr w:type="spellEnd"/>
      <w:r>
        <w:t xml:space="preserve"> / unser Ende muß nicht seyn / daß wir unserm Appetit wollen zu gefallen seyn / sondern dieses muß unser Ende darinnen seyn / daß wir </w:t>
      </w:r>
      <w:proofErr w:type="spellStart"/>
      <w:r>
        <w:t>gestarecket</w:t>
      </w:r>
      <w:proofErr w:type="spellEnd"/>
      <w:r>
        <w:t xml:space="preserve"> / erquicket / und geschickt werden dadurch GOTT zu dienen / und darum </w:t>
      </w:r>
      <w:proofErr w:type="spellStart"/>
      <w:r>
        <w:t>muessen</w:t>
      </w:r>
      <w:proofErr w:type="spellEnd"/>
      <w:r>
        <w:t xml:space="preserve"> wir erstlich GOtt / und nicht unsern Appetit fragen / was / und wie viel wir essen sollen oder </w:t>
      </w:r>
      <w:proofErr w:type="spellStart"/>
      <w:r>
        <w:t>trincken</w:t>
      </w:r>
      <w:proofErr w:type="spellEnd"/>
      <w:r>
        <w:t xml:space="preserve">? Und wir </w:t>
      </w:r>
      <w:proofErr w:type="spellStart"/>
      <w:r>
        <w:t>muessen</w:t>
      </w:r>
      <w:proofErr w:type="spellEnd"/>
      <w:r>
        <w:t xml:space="preserve"> nicht weiter unserm Appetit zu gefallen seyn / als es uns geschickt machet zum Gottesdienst / laut des </w:t>
      </w:r>
      <w:proofErr w:type="spellStart"/>
      <w:r>
        <w:t>ausdruecklichen</w:t>
      </w:r>
      <w:proofErr w:type="spellEnd"/>
      <w:r>
        <w:t xml:space="preserve"> Befehls des Apostels / I. Corinth. 10/ 31. Ihr esset oder </w:t>
      </w:r>
      <w:proofErr w:type="spellStart"/>
      <w:r>
        <w:t>trincket</w:t>
      </w:r>
      <w:proofErr w:type="spellEnd"/>
      <w:r>
        <w:t xml:space="preserve"> / oder was ihr thut / so thut alles zu GOttes Ehren. Wir müssen die Kleider nicht tragen allein und endlich unsers Leibes halber / sondern daß wir dieselben geschickt machen zum Dienst GOttes / und darum </w:t>
      </w:r>
      <w:proofErr w:type="spellStart"/>
      <w:r>
        <w:t>muessen</w:t>
      </w:r>
      <w:proofErr w:type="spellEnd"/>
      <w:r>
        <w:t xml:space="preserve"> wir auch GOttes Wort / und nach diesem unsern Ende uns Raths erholen / was wir anziehen sollen. Wir </w:t>
      </w:r>
      <w:proofErr w:type="spellStart"/>
      <w:r>
        <w:t>muessen</w:t>
      </w:r>
      <w:proofErr w:type="spellEnd"/>
      <w:r>
        <w:t xml:space="preserve"> uns nicht </w:t>
      </w:r>
      <w:proofErr w:type="spellStart"/>
      <w:r>
        <w:t>Haeuser</w:t>
      </w:r>
      <w:proofErr w:type="spellEnd"/>
      <w:r>
        <w:t xml:space="preserve"> schaffen / oder Freunde / oder Reichthum und </w:t>
      </w:r>
      <w:proofErr w:type="spellStart"/>
      <w:r>
        <w:t>Gueter</w:t>
      </w:r>
      <w:proofErr w:type="spellEnd"/>
      <w:r>
        <w:t xml:space="preserve"> oder sonst einig Ding / unserm Fleisch zu gefallen als unser Ende / sondern uns geschickter zu machen zum Dienst GOttes: </w:t>
      </w:r>
      <w:proofErr w:type="spellStart"/>
      <w:r>
        <w:t>Sintemahl</w:t>
      </w:r>
      <w:proofErr w:type="spellEnd"/>
      <w:r>
        <w:t xml:space="preserve"> wir </w:t>
      </w:r>
      <w:proofErr w:type="spellStart"/>
      <w:r>
        <w:t>muessen</w:t>
      </w:r>
      <w:proofErr w:type="spellEnd"/>
      <w:r>
        <w:t xml:space="preserve"> anziehen den HErrn JEsum Christ / und warten des Leibes also daß er nicht geil werde / Rom. 13/ 14. </w:t>
      </w:r>
    </w:p>
    <w:p w14:paraId="5D3A7513" w14:textId="77777777" w:rsidR="006164D3" w:rsidRDefault="006164D3" w:rsidP="006164D3">
      <w:pPr>
        <w:pStyle w:val="StandardWeb"/>
      </w:pPr>
      <w:r>
        <w:t xml:space="preserve">6. Gleich wie der Mensch </w:t>
      </w:r>
      <w:proofErr w:type="spellStart"/>
      <w:r>
        <w:t>beydes</w:t>
      </w:r>
      <w:proofErr w:type="spellEnd"/>
      <w:r>
        <w:t xml:space="preserve"> sein Wesen / und auch sein </w:t>
      </w:r>
      <w:proofErr w:type="spellStart"/>
      <w:r>
        <w:t>glueckselig</w:t>
      </w:r>
      <w:proofErr w:type="spellEnd"/>
      <w:r>
        <w:t xml:space="preserve"> Wesen von GOtt hat / so ists allein GOtt / der ihn darinnen erhalten </w:t>
      </w:r>
      <w:proofErr w:type="spellStart"/>
      <w:r>
        <w:t>kan</w:t>
      </w:r>
      <w:proofErr w:type="spellEnd"/>
      <w:r>
        <w:t xml:space="preserve">. Der Mensch im Stande der Unschuld </w:t>
      </w:r>
      <w:proofErr w:type="spellStart"/>
      <w:r>
        <w:t>verstunde</w:t>
      </w:r>
      <w:proofErr w:type="spellEnd"/>
      <w:r>
        <w:t xml:space="preserve"> dieses / und darum lebete er so / daß er </w:t>
      </w:r>
      <w:proofErr w:type="spellStart"/>
      <w:r>
        <w:t>gantz</w:t>
      </w:r>
      <w:proofErr w:type="spellEnd"/>
      <w:r>
        <w:t xml:space="preserve"> von GOtt </w:t>
      </w:r>
      <w:proofErr w:type="spellStart"/>
      <w:r>
        <w:t>dependirte</w:t>
      </w:r>
      <w:proofErr w:type="spellEnd"/>
      <w:r>
        <w:t xml:space="preserve"> / seine Augen warteten auf ihn / und von seiner Hand erwartete er was </w:t>
      </w:r>
      <w:proofErr w:type="spellStart"/>
      <w:r>
        <w:t>ihme</w:t>
      </w:r>
      <w:proofErr w:type="spellEnd"/>
      <w:r>
        <w:t xml:space="preserve"> mangelte / alle seine Sorgen </w:t>
      </w:r>
      <w:proofErr w:type="spellStart"/>
      <w:r>
        <w:t>warff</w:t>
      </w:r>
      <w:proofErr w:type="spellEnd"/>
      <w:r>
        <w:t xml:space="preserve"> er auf ihn / und vertrauete sich seiner Regierung </w:t>
      </w:r>
      <w:proofErr w:type="spellStart"/>
      <w:r>
        <w:t>gantz</w:t>
      </w:r>
      <w:proofErr w:type="spellEnd"/>
      <w:r>
        <w:t xml:space="preserve"> und gar / </w:t>
      </w:r>
      <w:proofErr w:type="spellStart"/>
      <w:r>
        <w:t>quaelete</w:t>
      </w:r>
      <w:proofErr w:type="spellEnd"/>
      <w:r>
        <w:t xml:space="preserve"> nicht sein </w:t>
      </w:r>
      <w:proofErr w:type="spellStart"/>
      <w:r>
        <w:t>Gemueth</w:t>
      </w:r>
      <w:proofErr w:type="spellEnd"/>
      <w:r>
        <w:t xml:space="preserve"> mit Sorgen / oder </w:t>
      </w:r>
      <w:proofErr w:type="spellStart"/>
      <w:r>
        <w:t>zweiffelhafftiger</w:t>
      </w:r>
      <w:proofErr w:type="spellEnd"/>
      <w:r>
        <w:t xml:space="preserve"> Furcht / sondern </w:t>
      </w:r>
      <w:proofErr w:type="spellStart"/>
      <w:r>
        <w:t>geruhete</w:t>
      </w:r>
      <w:proofErr w:type="spellEnd"/>
      <w:r>
        <w:t xml:space="preserve"> und befriedigte sein </w:t>
      </w:r>
      <w:proofErr w:type="spellStart"/>
      <w:r>
        <w:t>Gemuethe</w:t>
      </w:r>
      <w:proofErr w:type="spellEnd"/>
      <w:r>
        <w:t xml:space="preserve"> in der </w:t>
      </w:r>
      <w:proofErr w:type="spellStart"/>
      <w:r>
        <w:t>Weißheit</w:t>
      </w:r>
      <w:proofErr w:type="spellEnd"/>
      <w:r>
        <w:t xml:space="preserve"> / </w:t>
      </w:r>
      <w:proofErr w:type="spellStart"/>
      <w:r>
        <w:t>Guetigkeit</w:t>
      </w:r>
      <w:proofErr w:type="spellEnd"/>
      <w:r>
        <w:t xml:space="preserve"> / und Allmacht GOttes. Allein nachdem der Mensch von GOtt zu </w:t>
      </w:r>
      <w:proofErr w:type="spellStart"/>
      <w:r>
        <w:t>ihme</w:t>
      </w:r>
      <w:proofErr w:type="spellEnd"/>
      <w:r>
        <w:t xml:space="preserve"> selbst gefallen / da </w:t>
      </w:r>
      <w:proofErr w:type="spellStart"/>
      <w:r>
        <w:t>wolt</w:t>
      </w:r>
      <w:proofErr w:type="spellEnd"/>
      <w:r>
        <w:t xml:space="preserve"> er seine </w:t>
      </w:r>
      <w:proofErr w:type="spellStart"/>
      <w:r>
        <w:t>Gueter</w:t>
      </w:r>
      <w:proofErr w:type="spellEnd"/>
      <w:r>
        <w:t xml:space="preserve"> selbst unter </w:t>
      </w:r>
      <w:proofErr w:type="spellStart"/>
      <w:r>
        <w:t>handen</w:t>
      </w:r>
      <w:proofErr w:type="spellEnd"/>
      <w:r>
        <w:t xml:space="preserve"> haben / </w:t>
      </w:r>
      <w:proofErr w:type="spellStart"/>
      <w:r>
        <w:t>wolte</w:t>
      </w:r>
      <w:proofErr w:type="spellEnd"/>
      <w:r>
        <w:t xml:space="preserve"> GOtt nicht mehr trauen / sahe auf sich selbst / als der sich selbst wohl erhalten </w:t>
      </w:r>
      <w:proofErr w:type="spellStart"/>
      <w:r>
        <w:t>koente</w:t>
      </w:r>
      <w:proofErr w:type="spellEnd"/>
      <w:r>
        <w:t xml:space="preserve"> (zum wenigsten / der viel </w:t>
      </w:r>
      <w:proofErr w:type="spellStart"/>
      <w:r>
        <w:t>darbey</w:t>
      </w:r>
      <w:proofErr w:type="spellEnd"/>
      <w:r>
        <w:t xml:space="preserve"> thun thun </w:t>
      </w:r>
      <w:proofErr w:type="spellStart"/>
      <w:r>
        <w:t>koente</w:t>
      </w:r>
      <w:proofErr w:type="spellEnd"/>
      <w:r>
        <w:t xml:space="preserve">) und daher wandte er sich / begann zu sorgen und sich zu </w:t>
      </w:r>
      <w:proofErr w:type="spellStart"/>
      <w:r>
        <w:t>bemuehen</w:t>
      </w:r>
      <w:proofErr w:type="spellEnd"/>
      <w:r>
        <w:t xml:space="preserve"> vor sich selbst / </w:t>
      </w:r>
      <w:proofErr w:type="spellStart"/>
      <w:r>
        <w:t>bekuemmerte</w:t>
      </w:r>
      <w:proofErr w:type="spellEnd"/>
      <w:r>
        <w:t xml:space="preserve"> sich und trachtete darnach / wie er sich selbst erhalten / versorgen / seinen Mangel ersetzen / und seine Noth selber kehren </w:t>
      </w:r>
      <w:proofErr w:type="spellStart"/>
      <w:r>
        <w:t>moechte</w:t>
      </w:r>
      <w:proofErr w:type="spellEnd"/>
      <w:r>
        <w:t xml:space="preserve">: Er forschet aus / was in jeder Creatur war / das </w:t>
      </w:r>
      <w:proofErr w:type="spellStart"/>
      <w:r>
        <w:t>ihme</w:t>
      </w:r>
      <w:proofErr w:type="spellEnd"/>
      <w:r>
        <w:t xml:space="preserve"> zu diesem Ende dienen </w:t>
      </w:r>
      <w:proofErr w:type="spellStart"/>
      <w:r>
        <w:t>moechte</w:t>
      </w:r>
      <w:proofErr w:type="spellEnd"/>
      <w:r>
        <w:t xml:space="preserve"> / eben als ob er darzu gesetzet </w:t>
      </w:r>
      <w:proofErr w:type="spellStart"/>
      <w:r>
        <w:t>waere</w:t>
      </w:r>
      <w:proofErr w:type="spellEnd"/>
      <w:r>
        <w:t xml:space="preserve"> / daß er vor sich selbst sorgen und sich durch seine Vorsorge erhalten </w:t>
      </w:r>
      <w:proofErr w:type="spellStart"/>
      <w:r>
        <w:t>mueste</w:t>
      </w:r>
      <w:proofErr w:type="spellEnd"/>
      <w:r>
        <w:t xml:space="preserve">. Es hat mir so viel </w:t>
      </w:r>
      <w:proofErr w:type="spellStart"/>
      <w:r>
        <w:t>Muehe</w:t>
      </w:r>
      <w:proofErr w:type="spellEnd"/>
      <w:r>
        <w:t xml:space="preserve"> gegeben recht zu verstehen den Text dorten / Gen. 3/ 22. Als fast </w:t>
      </w:r>
      <w:proofErr w:type="spellStart"/>
      <w:r>
        <w:t>sonsten</w:t>
      </w:r>
      <w:proofErr w:type="spellEnd"/>
      <w:r>
        <w:t xml:space="preserve"> einer in der Bibel / </w:t>
      </w:r>
      <w:proofErr w:type="spellStart"/>
      <w:r>
        <w:t>indeme</w:t>
      </w:r>
      <w:proofErr w:type="spellEnd"/>
      <w:r>
        <w:t xml:space="preserve"> ich nicht allerdings </w:t>
      </w:r>
      <w:proofErr w:type="spellStart"/>
      <w:r>
        <w:t>vergnueget</w:t>
      </w:r>
      <w:proofErr w:type="spellEnd"/>
      <w:r>
        <w:t xml:space="preserve"> werden </w:t>
      </w:r>
      <w:proofErr w:type="spellStart"/>
      <w:r>
        <w:t>kan</w:t>
      </w:r>
      <w:proofErr w:type="spellEnd"/>
      <w:r>
        <w:t xml:space="preserve"> mit etlichen gemeinen </w:t>
      </w:r>
      <w:proofErr w:type="spellStart"/>
      <w:r>
        <w:t>Erklaerungen</w:t>
      </w:r>
      <w:proofErr w:type="spellEnd"/>
      <w:r>
        <w:t xml:space="preserve"> / und annoch </w:t>
      </w:r>
      <w:proofErr w:type="spellStart"/>
      <w:r>
        <w:t>zweiffele</w:t>
      </w:r>
      <w:proofErr w:type="spellEnd"/>
      <w:r>
        <w:t xml:space="preserve"> ich / daß </w:t>
      </w:r>
      <w:proofErr w:type="spellStart"/>
      <w:r>
        <w:t>ichs</w:t>
      </w:r>
      <w:proofErr w:type="spellEnd"/>
      <w:r>
        <w:t xml:space="preserve"> recht getroffen habe: doch deucht mich / diese ist die beste Auslegung: Das Adam in dem Stande der Unschuld war als ein Kind in seines Vaters Hause / der nur </w:t>
      </w:r>
      <w:proofErr w:type="spellStart"/>
      <w:r>
        <w:t>muste</w:t>
      </w:r>
      <w:proofErr w:type="spellEnd"/>
      <w:r>
        <w:t xml:space="preserve"> seinem Vater zu gefallen seyn / und dasjenige thun / welches er </w:t>
      </w:r>
      <w:proofErr w:type="spellStart"/>
      <w:r>
        <w:t>ihme</w:t>
      </w:r>
      <w:proofErr w:type="spellEnd"/>
      <w:r>
        <w:t xml:space="preserve"> befohlen / </w:t>
      </w:r>
      <w:proofErr w:type="spellStart"/>
      <w:r>
        <w:t>durffte</w:t>
      </w:r>
      <w:proofErr w:type="spellEnd"/>
      <w:r>
        <w:t xml:space="preserve"> aber nicht vor sich </w:t>
      </w:r>
      <w:proofErr w:type="spellStart"/>
      <w:r>
        <w:t>selbsten</w:t>
      </w:r>
      <w:proofErr w:type="spellEnd"/>
      <w:r>
        <w:t xml:space="preserve"> sorgen / oder sich </w:t>
      </w:r>
      <w:proofErr w:type="spellStart"/>
      <w:r>
        <w:t>bemuehen</w:t>
      </w:r>
      <w:proofErr w:type="spellEnd"/>
      <w:r>
        <w:t xml:space="preserve"> / wie er erhalten werden </w:t>
      </w:r>
      <w:proofErr w:type="spellStart"/>
      <w:r>
        <w:t>moechte</w:t>
      </w:r>
      <w:proofErr w:type="spellEnd"/>
      <w:r>
        <w:t xml:space="preserve">: Denn so lange er gehorsam war / </w:t>
      </w:r>
      <w:proofErr w:type="spellStart"/>
      <w:r>
        <w:t>gebuerete</w:t>
      </w:r>
      <w:proofErr w:type="spellEnd"/>
      <w:r>
        <w:t xml:space="preserve"> es den Vater ihn zu </w:t>
      </w:r>
      <w:proofErr w:type="spellStart"/>
      <w:r>
        <w:t>ernehren</w:t>
      </w:r>
      <w:proofErr w:type="spellEnd"/>
      <w:r>
        <w:t xml:space="preserve"> und zu versorgen / alle Gefahr und Schaden von </w:t>
      </w:r>
      <w:proofErr w:type="spellStart"/>
      <w:r>
        <w:t>ihme</w:t>
      </w:r>
      <w:proofErr w:type="spellEnd"/>
      <w:r>
        <w:t xml:space="preserve"> abzuwenden / und allen seinen Mangel zu ersetzen. Und darum ob schon der Mensch viel eine vollkommener </w:t>
      </w:r>
      <w:proofErr w:type="spellStart"/>
      <w:r>
        <w:t>Wissenschafft</w:t>
      </w:r>
      <w:proofErr w:type="spellEnd"/>
      <w:r>
        <w:t xml:space="preserve"> hatte / denn wir </w:t>
      </w:r>
      <w:proofErr w:type="spellStart"/>
      <w:r>
        <w:t>ietzund</w:t>
      </w:r>
      <w:proofErr w:type="spellEnd"/>
      <w:r>
        <w:t xml:space="preserve"> haben / so hatte er doch nicht </w:t>
      </w:r>
      <w:proofErr w:type="spellStart"/>
      <w:r>
        <w:t>noethig</w:t>
      </w:r>
      <w:proofErr w:type="spellEnd"/>
      <w:r>
        <w:t xml:space="preserve"> sich zu </w:t>
      </w:r>
      <w:proofErr w:type="spellStart"/>
      <w:r>
        <w:t>bekuemmern</w:t>
      </w:r>
      <w:proofErr w:type="spellEnd"/>
      <w:r>
        <w:t xml:space="preserve"> / um Dinge die sein selbst </w:t>
      </w:r>
      <w:proofErr w:type="spellStart"/>
      <w:r>
        <w:t>angiengen</w:t>
      </w:r>
      <w:proofErr w:type="spellEnd"/>
      <w:r>
        <w:t xml:space="preserve"> / denn das </w:t>
      </w:r>
      <w:proofErr w:type="spellStart"/>
      <w:r>
        <w:t>gebuehrete</w:t>
      </w:r>
      <w:proofErr w:type="spellEnd"/>
      <w:r>
        <w:t xml:space="preserve"> GOtt: </w:t>
      </w:r>
      <w:proofErr w:type="spellStart"/>
      <w:r>
        <w:t>dannenhero</w:t>
      </w:r>
      <w:proofErr w:type="spellEnd"/>
      <w:r>
        <w:t xml:space="preserve"> </w:t>
      </w:r>
      <w:proofErr w:type="spellStart"/>
      <w:r>
        <w:t>uebete</w:t>
      </w:r>
      <w:proofErr w:type="spellEnd"/>
      <w:r>
        <w:t xml:space="preserve"> er auch nicht diese </w:t>
      </w:r>
      <w:proofErr w:type="spellStart"/>
      <w:r>
        <w:t>Wissenschafft</w:t>
      </w:r>
      <w:proofErr w:type="spellEnd"/>
      <w:r>
        <w:t xml:space="preserve"> in der That / denn diese </w:t>
      </w:r>
      <w:proofErr w:type="spellStart"/>
      <w:r>
        <w:t>wuerden</w:t>
      </w:r>
      <w:proofErr w:type="spellEnd"/>
      <w:r>
        <w:t xml:space="preserve"> </w:t>
      </w:r>
      <w:proofErr w:type="spellStart"/>
      <w:r>
        <w:t>ihme</w:t>
      </w:r>
      <w:proofErr w:type="spellEnd"/>
      <w:r>
        <w:t xml:space="preserve"> nur vergebliche und beschwerliche </w:t>
      </w:r>
      <w:proofErr w:type="spellStart"/>
      <w:r>
        <w:t>Gedancken</w:t>
      </w:r>
      <w:proofErr w:type="spellEnd"/>
      <w:r>
        <w:t xml:space="preserve"> und </w:t>
      </w:r>
      <w:proofErr w:type="spellStart"/>
      <w:r>
        <w:t>Wissenschafft</w:t>
      </w:r>
      <w:proofErr w:type="spellEnd"/>
      <w:r>
        <w:t xml:space="preserve"> gewesen seyn: </w:t>
      </w:r>
      <w:proofErr w:type="spellStart"/>
      <w:r>
        <w:t>Inmassen</w:t>
      </w:r>
      <w:proofErr w:type="spellEnd"/>
      <w:r>
        <w:t xml:space="preserve"> / ob schon die </w:t>
      </w:r>
      <w:proofErr w:type="spellStart"/>
      <w:r>
        <w:t>Wissenschafft</w:t>
      </w:r>
      <w:proofErr w:type="spellEnd"/>
      <w:r>
        <w:t xml:space="preserve"> aller Dinge / die zu wissen </w:t>
      </w:r>
      <w:proofErr w:type="spellStart"/>
      <w:r>
        <w:t>noethig</w:t>
      </w:r>
      <w:proofErr w:type="spellEnd"/>
      <w:r>
        <w:t xml:space="preserve"> sind / ein Theil seiner </w:t>
      </w:r>
      <w:proofErr w:type="spellStart"/>
      <w:r>
        <w:t>Vollenkommenheit</w:t>
      </w:r>
      <w:proofErr w:type="spellEnd"/>
      <w:r>
        <w:t xml:space="preserve"> war / so mag dennoch die </w:t>
      </w:r>
      <w:proofErr w:type="spellStart"/>
      <w:r>
        <w:t>wuerckliche</w:t>
      </w:r>
      <w:proofErr w:type="spellEnd"/>
      <w:r>
        <w:t xml:space="preserve"> </w:t>
      </w:r>
      <w:proofErr w:type="spellStart"/>
      <w:r>
        <w:t>Wissenschafft</w:t>
      </w:r>
      <w:proofErr w:type="spellEnd"/>
      <w:r>
        <w:t xml:space="preserve"> vieler </w:t>
      </w:r>
      <w:proofErr w:type="spellStart"/>
      <w:r>
        <w:t>unnoethigen</w:t>
      </w:r>
      <w:proofErr w:type="spellEnd"/>
      <w:r>
        <w:t xml:space="preserve"> beschwerlichen / und versuchenden Dinge / ein Theil seyn der </w:t>
      </w:r>
      <w:proofErr w:type="spellStart"/>
      <w:r>
        <w:t>Unglueckseligkeit</w:t>
      </w:r>
      <w:proofErr w:type="spellEnd"/>
      <w:r>
        <w:t xml:space="preserve"> und Elende des Menschen / und also wo viel </w:t>
      </w:r>
      <w:proofErr w:type="spellStart"/>
      <w:r>
        <w:t>Weißheit</w:t>
      </w:r>
      <w:proofErr w:type="spellEnd"/>
      <w:r>
        <w:t xml:space="preserve"> ist / ist viel </w:t>
      </w:r>
      <w:proofErr w:type="spellStart"/>
      <w:r>
        <w:t>Graemens</w:t>
      </w:r>
      <w:proofErr w:type="spellEnd"/>
      <w:r>
        <w:t xml:space="preserve"> / Pred. Sal. 1/ 18. Eben wie der Mensch / indem er vorher weiß / daß er sterben muß / durch Furcht des Todes im </w:t>
      </w:r>
      <w:proofErr w:type="spellStart"/>
      <w:r>
        <w:t>gantzen</w:t>
      </w:r>
      <w:proofErr w:type="spellEnd"/>
      <w:r>
        <w:t xml:space="preserve"> Leben Knecht ist / Hebr. 2/ 15. und die Furcht des Todes </w:t>
      </w:r>
      <w:proofErr w:type="spellStart"/>
      <w:r>
        <w:t>graeulicher</w:t>
      </w:r>
      <w:proofErr w:type="spellEnd"/>
      <w:r>
        <w:t xml:space="preserve"> ist als der Tod selbst; Da hingegen ein Vieh / das seinen Tod nicht vorher weiß / von dieser Furcht </w:t>
      </w:r>
      <w:proofErr w:type="spellStart"/>
      <w:r>
        <w:t>befreyet</w:t>
      </w:r>
      <w:proofErr w:type="spellEnd"/>
      <w:r>
        <w:t xml:space="preserve"> ist. Zwar in dem gefallenen Zustande darinnen wir </w:t>
      </w:r>
      <w:proofErr w:type="spellStart"/>
      <w:r>
        <w:t>ietzo</w:t>
      </w:r>
      <w:proofErr w:type="spellEnd"/>
      <w:r>
        <w:t xml:space="preserve"> leben / </w:t>
      </w:r>
      <w:proofErr w:type="spellStart"/>
      <w:r>
        <w:t>beduerffen</w:t>
      </w:r>
      <w:proofErr w:type="spellEnd"/>
      <w:r>
        <w:t xml:space="preserve"> wir etlicher </w:t>
      </w:r>
      <w:proofErr w:type="spellStart"/>
      <w:r>
        <w:t>massen</w:t>
      </w:r>
      <w:proofErr w:type="spellEnd"/>
      <w:r>
        <w:t xml:space="preserve"> mehr dieser </w:t>
      </w:r>
      <w:proofErr w:type="spellStart"/>
      <w:r>
        <w:t>Wissenschafft</w:t>
      </w:r>
      <w:proofErr w:type="spellEnd"/>
      <w:r>
        <w:t xml:space="preserve"> denn Adam that: Aber im Stande der Unschuld </w:t>
      </w:r>
      <w:proofErr w:type="spellStart"/>
      <w:r>
        <w:t>durffte</w:t>
      </w:r>
      <w:proofErr w:type="spellEnd"/>
      <w:r>
        <w:t xml:space="preserve"> der Mensch </w:t>
      </w:r>
      <w:proofErr w:type="spellStart"/>
      <w:r>
        <w:t>nichtes</w:t>
      </w:r>
      <w:proofErr w:type="spellEnd"/>
      <w:r>
        <w:t xml:space="preserve"> wissen als nur die </w:t>
      </w:r>
      <w:proofErr w:type="spellStart"/>
      <w:r>
        <w:t>Erkaenntniß</w:t>
      </w:r>
      <w:proofErr w:type="spellEnd"/>
      <w:r>
        <w:t xml:space="preserve"> seines </w:t>
      </w:r>
      <w:proofErr w:type="spellStart"/>
      <w:r>
        <w:t>Schoepffers</w:t>
      </w:r>
      <w:proofErr w:type="spellEnd"/>
      <w:r>
        <w:t xml:space="preserve"> / und dessen </w:t>
      </w:r>
      <w:proofErr w:type="spellStart"/>
      <w:r>
        <w:t>Werck</w:t>
      </w:r>
      <w:proofErr w:type="spellEnd"/>
      <w:r>
        <w:t xml:space="preserve"> und Willen / und die Creaturen / als dessen </w:t>
      </w:r>
      <w:proofErr w:type="spellStart"/>
      <w:r>
        <w:t>Werckzeuge</w:t>
      </w:r>
      <w:proofErr w:type="spellEnd"/>
      <w:r>
        <w:t xml:space="preserve"> / die </w:t>
      </w:r>
      <w:proofErr w:type="spellStart"/>
      <w:r>
        <w:t>ihme</w:t>
      </w:r>
      <w:proofErr w:type="spellEnd"/>
      <w:r>
        <w:t xml:space="preserve"> auch </w:t>
      </w:r>
      <w:proofErr w:type="spellStart"/>
      <w:r>
        <w:t>koenten</w:t>
      </w:r>
      <w:proofErr w:type="spellEnd"/>
      <w:r>
        <w:t xml:space="preserve"> ein Spiegel seyn Gott darinnen zu sehen / und daß er mäßig den Tod </w:t>
      </w:r>
      <w:proofErr w:type="spellStart"/>
      <w:r>
        <w:t>fuerchtete</w:t>
      </w:r>
      <w:proofErr w:type="spellEnd"/>
      <w:r>
        <w:t xml:space="preserve"> / der ihm </w:t>
      </w:r>
      <w:proofErr w:type="spellStart"/>
      <w:r>
        <w:t>gedreuet</w:t>
      </w:r>
      <w:proofErr w:type="spellEnd"/>
      <w:r>
        <w:t xml:space="preserve"> war / nur darum / weil oder als er </w:t>
      </w:r>
      <w:proofErr w:type="spellStart"/>
      <w:r>
        <w:t>gedreuet</w:t>
      </w:r>
      <w:proofErr w:type="spellEnd"/>
      <w:r>
        <w:t xml:space="preserve"> war. Allein durch die Versuchung des Satans / bekam der Mensch eine Begierde und Verlangen / er </w:t>
      </w:r>
      <w:proofErr w:type="spellStart"/>
      <w:r>
        <w:t>wolte</w:t>
      </w:r>
      <w:proofErr w:type="spellEnd"/>
      <w:r>
        <w:t xml:space="preserve"> nicht </w:t>
      </w:r>
      <w:proofErr w:type="spellStart"/>
      <w:r>
        <w:t>laenger</w:t>
      </w:r>
      <w:proofErr w:type="spellEnd"/>
      <w:r>
        <w:t xml:space="preserve"> ein Kind seyn / der allezeit seinem Vater </w:t>
      </w:r>
      <w:proofErr w:type="spellStart"/>
      <w:r>
        <w:t>mueste</w:t>
      </w:r>
      <w:proofErr w:type="spellEnd"/>
      <w:r>
        <w:t xml:space="preserve"> in die </w:t>
      </w:r>
      <w:proofErr w:type="spellStart"/>
      <w:r>
        <w:t>Haende</w:t>
      </w:r>
      <w:proofErr w:type="spellEnd"/>
      <w:r>
        <w:t xml:space="preserve"> sehen / und unter seine Vorsorge leben: Er </w:t>
      </w:r>
      <w:proofErr w:type="spellStart"/>
      <w:r>
        <w:t>koente</w:t>
      </w:r>
      <w:proofErr w:type="spellEnd"/>
      <w:r>
        <w:t xml:space="preserve"> und </w:t>
      </w:r>
      <w:proofErr w:type="spellStart"/>
      <w:r>
        <w:t>wolte</w:t>
      </w:r>
      <w:proofErr w:type="spellEnd"/>
      <w:r>
        <w:t xml:space="preserve"> wohl vor sich selbst sorgen / und demnach </w:t>
      </w:r>
      <w:proofErr w:type="spellStart"/>
      <w:r>
        <w:t>wolte</w:t>
      </w:r>
      <w:proofErr w:type="spellEnd"/>
      <w:r>
        <w:t xml:space="preserve"> er wissen / was gut und </w:t>
      </w:r>
      <w:proofErr w:type="spellStart"/>
      <w:r>
        <w:t>boese</w:t>
      </w:r>
      <w:proofErr w:type="spellEnd"/>
      <w:r>
        <w:t xml:space="preserve"> </w:t>
      </w:r>
      <w:proofErr w:type="spellStart"/>
      <w:r>
        <w:t>waere</w:t>
      </w:r>
      <w:proofErr w:type="spellEnd"/>
      <w:r>
        <w:t xml:space="preserve"> </w:t>
      </w:r>
      <w:proofErr w:type="spellStart"/>
      <w:r>
        <w:t>ihme</w:t>
      </w:r>
      <w:proofErr w:type="spellEnd"/>
      <w:r>
        <w:t xml:space="preserve"> selbst und seiner Natur; Und wandte seine Augen ab von GOtt / </w:t>
      </w:r>
      <w:proofErr w:type="spellStart"/>
      <w:r>
        <w:t>befließ</w:t>
      </w:r>
      <w:proofErr w:type="spellEnd"/>
      <w:r>
        <w:t xml:space="preserve"> sich zu erkennen und zu erlernen die Creaturen allein vor sich selbst / wie sie </w:t>
      </w:r>
      <w:proofErr w:type="spellStart"/>
      <w:r>
        <w:t>ihme</w:t>
      </w:r>
      <w:proofErr w:type="spellEnd"/>
      <w:r>
        <w:t xml:space="preserve"> selbst hie oder dazu dienlich </w:t>
      </w:r>
      <w:proofErr w:type="spellStart"/>
      <w:r>
        <w:t>waeren</w:t>
      </w:r>
      <w:proofErr w:type="spellEnd"/>
      <w:r>
        <w:t xml:space="preserve"> / da er sie nur sollte gebrauchet haben GOtt darinnen zu erkennen / damit er </w:t>
      </w:r>
      <w:proofErr w:type="spellStart"/>
      <w:r>
        <w:t>taeglich</w:t>
      </w:r>
      <w:proofErr w:type="spellEnd"/>
      <w:r>
        <w:t xml:space="preserve"> mit heiliger Liebe und Verwunderung </w:t>
      </w:r>
      <w:proofErr w:type="spellStart"/>
      <w:r>
        <w:t>auffsehen</w:t>
      </w:r>
      <w:proofErr w:type="spellEnd"/>
      <w:r>
        <w:t xml:space="preserve"> </w:t>
      </w:r>
      <w:proofErr w:type="spellStart"/>
      <w:r>
        <w:t>moechte</w:t>
      </w:r>
      <w:proofErr w:type="spellEnd"/>
      <w:r>
        <w:t xml:space="preserve"> zu dem herrlichen und hochgelobten Angesicht / das in diesem Spiegel </w:t>
      </w:r>
      <w:proofErr w:type="spellStart"/>
      <w:r>
        <w:t>scheinete</w:t>
      </w:r>
      <w:proofErr w:type="spellEnd"/>
      <w:r>
        <w:t xml:space="preserve">; und also </w:t>
      </w:r>
      <w:proofErr w:type="spellStart"/>
      <w:r>
        <w:t>wolte</w:t>
      </w:r>
      <w:proofErr w:type="spellEnd"/>
      <w:r>
        <w:t xml:space="preserve"> er die Creatur gebrauchen eigentlich vor sich selbst / welche er nur </w:t>
      </w:r>
      <w:proofErr w:type="spellStart"/>
      <w:r>
        <w:t>solte</w:t>
      </w:r>
      <w:proofErr w:type="spellEnd"/>
      <w:r>
        <w:t xml:space="preserve"> haben gebrauchet zum Dienste GOttes. Daß ich also halte / daß der Mensch nach seinem Falle zu </w:t>
      </w:r>
      <w:proofErr w:type="spellStart"/>
      <w:r>
        <w:t>mehrer</w:t>
      </w:r>
      <w:proofErr w:type="spellEnd"/>
      <w:r>
        <w:t xml:space="preserve"> </w:t>
      </w:r>
      <w:proofErr w:type="spellStart"/>
      <w:r>
        <w:t>wuercklichen</w:t>
      </w:r>
      <w:proofErr w:type="spellEnd"/>
      <w:r>
        <w:t xml:space="preserve"> </w:t>
      </w:r>
      <w:proofErr w:type="spellStart"/>
      <w:r>
        <w:t>Wissenschafft</w:t>
      </w:r>
      <w:proofErr w:type="spellEnd"/>
      <w:r>
        <w:t xml:space="preserve"> (secundum </w:t>
      </w:r>
      <w:proofErr w:type="spellStart"/>
      <w:r>
        <w:t>numerum</w:t>
      </w:r>
      <w:proofErr w:type="spellEnd"/>
      <w:r>
        <w:t xml:space="preserve"> </w:t>
      </w:r>
      <w:proofErr w:type="spellStart"/>
      <w:r>
        <w:t>objectorum</w:t>
      </w:r>
      <w:proofErr w:type="spellEnd"/>
      <w:r>
        <w:t xml:space="preserve">) </w:t>
      </w:r>
      <w:proofErr w:type="spellStart"/>
      <w:r>
        <w:t>reichete</w:t>
      </w:r>
      <w:proofErr w:type="spellEnd"/>
      <w:r>
        <w:t xml:space="preserve"> / dann er zuvor hatte: welche </w:t>
      </w:r>
      <w:proofErr w:type="spellStart"/>
      <w:r>
        <w:t>Wissenschafft</w:t>
      </w:r>
      <w:proofErr w:type="spellEnd"/>
      <w:r>
        <w:t xml:space="preserve"> zwar war an ihr selbst betrachtet gut / aber sie waren </w:t>
      </w:r>
      <w:proofErr w:type="spellStart"/>
      <w:r>
        <w:t>ihme</w:t>
      </w:r>
      <w:proofErr w:type="spellEnd"/>
      <w:r>
        <w:t xml:space="preserve"> nicht gut / vielweniger ein Theil seiner </w:t>
      </w:r>
      <w:proofErr w:type="spellStart"/>
      <w:r>
        <w:t>Glueckseligkeit</w:t>
      </w:r>
      <w:proofErr w:type="spellEnd"/>
      <w:r>
        <w:t xml:space="preserve"> oder </w:t>
      </w:r>
      <w:proofErr w:type="spellStart"/>
      <w:r>
        <w:t>Herrligkeit</w:t>
      </w:r>
      <w:proofErr w:type="spellEnd"/>
      <w:r>
        <w:t xml:space="preserve"> / sondern vielmehr ein Theil seiner </w:t>
      </w:r>
      <w:proofErr w:type="spellStart"/>
      <w:r>
        <w:t>Suende</w:t>
      </w:r>
      <w:proofErr w:type="spellEnd"/>
      <w:r>
        <w:t xml:space="preserve"> und Elend. Es war ihm besser / da er erkannte nur einen GOtt / und alle Dinge in demselben / wie sie dienlich waren / ihn dadurch zu lieben und zu dienen / und sich zu seinem Zustande </w:t>
      </w:r>
      <w:proofErr w:type="spellStart"/>
      <w:r>
        <w:t>schicketen</w:t>
      </w:r>
      <w:proofErr w:type="spellEnd"/>
      <w:r>
        <w:t xml:space="preserve"> / als da er seine </w:t>
      </w:r>
      <w:proofErr w:type="spellStart"/>
      <w:r>
        <w:t>Gedancken</w:t>
      </w:r>
      <w:proofErr w:type="spellEnd"/>
      <w:r>
        <w:t xml:space="preserve"> von GOtt abwandte / und legte sich die Creatur zu erkennen in ihr selbst / und vor sich selbst / wie sie </w:t>
      </w:r>
      <w:proofErr w:type="spellStart"/>
      <w:r>
        <w:t>ihme</w:t>
      </w:r>
      <w:proofErr w:type="spellEnd"/>
      <w:r>
        <w:t xml:space="preserve"> selbst gut oder ungut / dienlich oder undienlich war / </w:t>
      </w:r>
      <w:proofErr w:type="spellStart"/>
      <w:r>
        <w:t>verlohr</w:t>
      </w:r>
      <w:proofErr w:type="spellEnd"/>
      <w:r>
        <w:t xml:space="preserve"> sich also selbst und seinen Verstand / in </w:t>
      </w:r>
      <w:proofErr w:type="spellStart"/>
      <w:r>
        <w:t>eienr</w:t>
      </w:r>
      <w:proofErr w:type="spellEnd"/>
      <w:r>
        <w:t xml:space="preserve"> Menge </w:t>
      </w:r>
      <w:proofErr w:type="spellStart"/>
      <w:r>
        <w:t>unnoehtiger</w:t>
      </w:r>
      <w:proofErr w:type="spellEnd"/>
      <w:r>
        <w:t xml:space="preserve"> und </w:t>
      </w:r>
      <w:proofErr w:type="spellStart"/>
      <w:r>
        <w:t>mißgebrauchter</w:t>
      </w:r>
      <w:proofErr w:type="spellEnd"/>
      <w:r>
        <w:t xml:space="preserve"> Dinge. Zu gleicher Weise / wie ein </w:t>
      </w:r>
      <w:proofErr w:type="spellStart"/>
      <w:r>
        <w:t>thoerichter</w:t>
      </w:r>
      <w:proofErr w:type="spellEnd"/>
      <w:r>
        <w:t xml:space="preserve"> Patient / der da hat einen erfahrnen / </w:t>
      </w:r>
      <w:proofErr w:type="spellStart"/>
      <w:r>
        <w:t>verstaendigen</w:t>
      </w:r>
      <w:proofErr w:type="spellEnd"/>
      <w:r>
        <w:t xml:space="preserve"> und fleißigen </w:t>
      </w:r>
      <w:proofErr w:type="spellStart"/>
      <w:r>
        <w:t>Artzt</w:t>
      </w:r>
      <w:proofErr w:type="spellEnd"/>
      <w:r>
        <w:t xml:space="preserve"> / der grosse Sorge </w:t>
      </w:r>
      <w:proofErr w:type="spellStart"/>
      <w:r>
        <w:t>traegt</w:t>
      </w:r>
      <w:proofErr w:type="spellEnd"/>
      <w:r>
        <w:t xml:space="preserve"> vor seine Gesundheit / und deswegen </w:t>
      </w:r>
      <w:proofErr w:type="spellStart"/>
      <w:r>
        <w:t>ihme</w:t>
      </w:r>
      <w:proofErr w:type="spellEnd"/>
      <w:r>
        <w:t xml:space="preserve"> die sichersten und besten </w:t>
      </w:r>
      <w:proofErr w:type="spellStart"/>
      <w:r>
        <w:t>Artzneyen</w:t>
      </w:r>
      <w:proofErr w:type="spellEnd"/>
      <w:r>
        <w:t xml:space="preserve"> verschreibet / dennoch Verlangen </w:t>
      </w:r>
      <w:proofErr w:type="spellStart"/>
      <w:r>
        <w:t>traeget</w:t>
      </w:r>
      <w:proofErr w:type="spellEnd"/>
      <w:r>
        <w:t xml:space="preserve"> / wie er </w:t>
      </w:r>
      <w:proofErr w:type="spellStart"/>
      <w:r>
        <w:t>moege</w:t>
      </w:r>
      <w:proofErr w:type="spellEnd"/>
      <w:r>
        <w:t xml:space="preserve"> sich selbst recht erkennen / und die Natur und Eigenschafft seiner </w:t>
      </w:r>
      <w:proofErr w:type="spellStart"/>
      <w:r>
        <w:t>Kranckheit</w:t>
      </w:r>
      <w:proofErr w:type="spellEnd"/>
      <w:r>
        <w:t xml:space="preserve"> / auch die Eigenschafft einer jeden </w:t>
      </w:r>
      <w:proofErr w:type="spellStart"/>
      <w:r>
        <w:t>Artzney</w:t>
      </w:r>
      <w:proofErr w:type="spellEnd"/>
      <w:r>
        <w:t xml:space="preserve"> / und wie er dieselbe vor sich gebrauchen </w:t>
      </w:r>
      <w:proofErr w:type="spellStart"/>
      <w:r>
        <w:t>moege</w:t>
      </w:r>
      <w:proofErr w:type="spellEnd"/>
      <w:r>
        <w:t xml:space="preserve"> / damit er nicht </w:t>
      </w:r>
      <w:proofErr w:type="spellStart"/>
      <w:r>
        <w:t>laenger</w:t>
      </w:r>
      <w:proofErr w:type="spellEnd"/>
      <w:r>
        <w:t xml:space="preserve"> durch den </w:t>
      </w:r>
      <w:proofErr w:type="spellStart"/>
      <w:r>
        <w:t>Artzt</w:t>
      </w:r>
      <w:proofErr w:type="spellEnd"/>
      <w:r>
        <w:t xml:space="preserve"> </w:t>
      </w:r>
      <w:proofErr w:type="spellStart"/>
      <w:r>
        <w:t>moege</w:t>
      </w:r>
      <w:proofErr w:type="spellEnd"/>
      <w:r>
        <w:t xml:space="preserve"> </w:t>
      </w:r>
      <w:proofErr w:type="spellStart"/>
      <w:r>
        <w:t>curiret</w:t>
      </w:r>
      <w:proofErr w:type="spellEnd"/>
      <w:r>
        <w:t xml:space="preserve"> werden / und </w:t>
      </w:r>
      <w:proofErr w:type="spellStart"/>
      <w:r>
        <w:t>deme</w:t>
      </w:r>
      <w:proofErr w:type="spellEnd"/>
      <w:r>
        <w:t xml:space="preserve"> nicht </w:t>
      </w:r>
      <w:proofErr w:type="spellStart"/>
      <w:r>
        <w:t>laenger</w:t>
      </w:r>
      <w:proofErr w:type="spellEnd"/>
      <w:r>
        <w:t xml:space="preserve"> trauen </w:t>
      </w:r>
      <w:proofErr w:type="spellStart"/>
      <w:r>
        <w:t>doerffte</w:t>
      </w:r>
      <w:proofErr w:type="spellEnd"/>
      <w:r>
        <w:t xml:space="preserve"> / sondern </w:t>
      </w:r>
      <w:proofErr w:type="spellStart"/>
      <w:r>
        <w:t>moege</w:t>
      </w:r>
      <w:proofErr w:type="spellEnd"/>
      <w:r>
        <w:t xml:space="preserve"> sein eigen </w:t>
      </w:r>
      <w:proofErr w:type="spellStart"/>
      <w:r>
        <w:t>Artzt</w:t>
      </w:r>
      <w:proofErr w:type="spellEnd"/>
      <w:r>
        <w:t xml:space="preserve"> und </w:t>
      </w:r>
      <w:proofErr w:type="spellStart"/>
      <w:r>
        <w:t>Helffer</w:t>
      </w:r>
      <w:proofErr w:type="spellEnd"/>
      <w:r>
        <w:t xml:space="preserve"> seyn; und derowegen </w:t>
      </w:r>
      <w:proofErr w:type="spellStart"/>
      <w:r>
        <w:t>Gehoer</w:t>
      </w:r>
      <w:proofErr w:type="spellEnd"/>
      <w:r>
        <w:t xml:space="preserve"> und Folge leistete einem </w:t>
      </w:r>
      <w:proofErr w:type="spellStart"/>
      <w:r>
        <w:t>Verfuehrer</w:t>
      </w:r>
      <w:proofErr w:type="spellEnd"/>
      <w:r>
        <w:t xml:space="preserve"> und </w:t>
      </w:r>
      <w:proofErr w:type="spellStart"/>
      <w:r>
        <w:t>Betrieger</w:t>
      </w:r>
      <w:proofErr w:type="spellEnd"/>
      <w:r>
        <w:t xml:space="preserve"> / der </w:t>
      </w:r>
      <w:proofErr w:type="spellStart"/>
      <w:r>
        <w:t>ihme</w:t>
      </w:r>
      <w:proofErr w:type="spellEnd"/>
      <w:r>
        <w:t xml:space="preserve"> sagen </w:t>
      </w:r>
      <w:proofErr w:type="spellStart"/>
      <w:r>
        <w:t>moechte</w:t>
      </w:r>
      <w:proofErr w:type="spellEnd"/>
      <w:r>
        <w:t xml:space="preserve">: Der </w:t>
      </w:r>
      <w:proofErr w:type="spellStart"/>
      <w:r>
        <w:t>Artzt</w:t>
      </w:r>
      <w:proofErr w:type="spellEnd"/>
      <w:r>
        <w:t xml:space="preserve"> </w:t>
      </w:r>
      <w:proofErr w:type="spellStart"/>
      <w:r>
        <w:t>haelt</w:t>
      </w:r>
      <w:proofErr w:type="spellEnd"/>
      <w:r>
        <w:t xml:space="preserve"> euch nur auf in Unwissenheit / damit ihr nicht </w:t>
      </w:r>
      <w:proofErr w:type="spellStart"/>
      <w:r>
        <w:t>solt</w:t>
      </w:r>
      <w:proofErr w:type="spellEnd"/>
      <w:r>
        <w:t xml:space="preserve"> so klug seyn als er / und also euch selbst </w:t>
      </w:r>
      <w:proofErr w:type="spellStart"/>
      <w:r>
        <w:t>curiren</w:t>
      </w:r>
      <w:proofErr w:type="spellEnd"/>
      <w:r>
        <w:t xml:space="preserve">: </w:t>
      </w:r>
      <w:proofErr w:type="spellStart"/>
      <w:r>
        <w:t>Hoert</w:t>
      </w:r>
      <w:proofErr w:type="spellEnd"/>
      <w:r>
        <w:t xml:space="preserve"> mir zu / ich </w:t>
      </w:r>
      <w:proofErr w:type="spellStart"/>
      <w:r>
        <w:t>wil</w:t>
      </w:r>
      <w:proofErr w:type="spellEnd"/>
      <w:r>
        <w:t xml:space="preserve"> euch lehren / wie ihr alles dieses selbst wissen </w:t>
      </w:r>
      <w:proofErr w:type="spellStart"/>
      <w:r>
        <w:t>moeget</w:t>
      </w:r>
      <w:proofErr w:type="spellEnd"/>
      <w:r>
        <w:t xml:space="preserve"> / und also euch selbst ohne dem </w:t>
      </w:r>
      <w:proofErr w:type="spellStart"/>
      <w:r>
        <w:t>Artzt</w:t>
      </w:r>
      <w:proofErr w:type="spellEnd"/>
      <w:r>
        <w:t xml:space="preserve"> </w:t>
      </w:r>
      <w:proofErr w:type="spellStart"/>
      <w:r>
        <w:t>helffen</w:t>
      </w:r>
      <w:proofErr w:type="spellEnd"/>
      <w:r>
        <w:t xml:space="preserve">; Eben also ward der Mensch </w:t>
      </w:r>
      <w:proofErr w:type="spellStart"/>
      <w:r>
        <w:t>verfuehret</w:t>
      </w:r>
      <w:proofErr w:type="spellEnd"/>
      <w:r>
        <w:t xml:space="preserve"> durch den Satan / sich abzusondern und auszuschliessen von der </w:t>
      </w:r>
      <w:proofErr w:type="spellStart"/>
      <w:r>
        <w:t>Vaeterlichen</w:t>
      </w:r>
      <w:proofErr w:type="spellEnd"/>
      <w:r>
        <w:t xml:space="preserve"> Vorsorge GOttes / durch die Verlangung und Begierde / daß er </w:t>
      </w:r>
      <w:proofErr w:type="spellStart"/>
      <w:r>
        <w:t>wolte</w:t>
      </w:r>
      <w:proofErr w:type="spellEnd"/>
      <w:r>
        <w:t xml:space="preserve"> weise seyn / vor sich selbst / und wissen wie ein jede Creatur eigentlich </w:t>
      </w:r>
      <w:proofErr w:type="spellStart"/>
      <w:r>
        <w:t>moechte</w:t>
      </w:r>
      <w:proofErr w:type="spellEnd"/>
      <w:r>
        <w:t xml:space="preserve"> gut oder </w:t>
      </w:r>
      <w:proofErr w:type="spellStart"/>
      <w:r>
        <w:t>boese</w:t>
      </w:r>
      <w:proofErr w:type="spellEnd"/>
      <w:r>
        <w:t xml:space="preserve"> vor </w:t>
      </w:r>
      <w:proofErr w:type="spellStart"/>
      <w:r>
        <w:t>ihme</w:t>
      </w:r>
      <w:proofErr w:type="spellEnd"/>
      <w:r>
        <w:t xml:space="preserve"> selbst seyn / und nahm also das </w:t>
      </w:r>
      <w:proofErr w:type="spellStart"/>
      <w:r>
        <w:t>Werck</w:t>
      </w:r>
      <w:proofErr w:type="spellEnd"/>
      <w:r>
        <w:t xml:space="preserve"> Gottes auf sich selbst / verließ das </w:t>
      </w:r>
      <w:proofErr w:type="spellStart"/>
      <w:r>
        <w:t>Werck</w:t>
      </w:r>
      <w:proofErr w:type="spellEnd"/>
      <w:r>
        <w:t xml:space="preserve"> / dazu ihn GOtt gesetzt hatte / </w:t>
      </w:r>
      <w:proofErr w:type="spellStart"/>
      <w:r>
        <w:t>wolte</w:t>
      </w:r>
      <w:proofErr w:type="spellEnd"/>
      <w:r>
        <w:t xml:space="preserve"> nicht in allen Dingen von seinem </w:t>
      </w:r>
      <w:proofErr w:type="spellStart"/>
      <w:r>
        <w:t>Schoepffer</w:t>
      </w:r>
      <w:proofErr w:type="spellEnd"/>
      <w:r>
        <w:t xml:space="preserve"> </w:t>
      </w:r>
      <w:proofErr w:type="spellStart"/>
      <w:r>
        <w:t>dependiren</w:t>
      </w:r>
      <w:proofErr w:type="spellEnd"/>
      <w:r>
        <w:t xml:space="preserve">: Nun </w:t>
      </w:r>
      <w:proofErr w:type="spellStart"/>
      <w:r>
        <w:t>ueberkam</w:t>
      </w:r>
      <w:proofErr w:type="spellEnd"/>
      <w:r>
        <w:t xml:space="preserve"> er zwar eine grosse </w:t>
      </w:r>
      <w:proofErr w:type="spellStart"/>
      <w:r>
        <w:t>Wissenschafft</w:t>
      </w:r>
      <w:proofErr w:type="spellEnd"/>
      <w:r>
        <w:t xml:space="preserve"> der Creatur / allein mit den Verlust der </w:t>
      </w:r>
      <w:proofErr w:type="spellStart"/>
      <w:r>
        <w:t>Goettlichen</w:t>
      </w:r>
      <w:proofErr w:type="spellEnd"/>
      <w:r>
        <w:t xml:space="preserve"> </w:t>
      </w:r>
      <w:proofErr w:type="spellStart"/>
      <w:r>
        <w:t>Wissenschafft</w:t>
      </w:r>
      <w:proofErr w:type="spellEnd"/>
      <w:r>
        <w:t xml:space="preserve"> / und der kindlichen zu friedenstellenden </w:t>
      </w:r>
      <w:proofErr w:type="spellStart"/>
      <w:r>
        <w:t>Wissenschafft</w:t>
      </w:r>
      <w:proofErr w:type="spellEnd"/>
      <w:r>
        <w:t xml:space="preserve"> oder </w:t>
      </w:r>
      <w:proofErr w:type="spellStart"/>
      <w:r>
        <w:t>Erkaenntniß</w:t>
      </w:r>
      <w:proofErr w:type="spellEnd"/>
      <w:r>
        <w:t xml:space="preserve"> GOttes / und auch der </w:t>
      </w:r>
      <w:proofErr w:type="spellStart"/>
      <w:r>
        <w:t>Erkaenntniß</w:t>
      </w:r>
      <w:proofErr w:type="spellEnd"/>
      <w:r>
        <w:t xml:space="preserve"> sein </w:t>
      </w:r>
      <w:proofErr w:type="spellStart"/>
      <w:r>
        <w:t>selbsten</w:t>
      </w:r>
      <w:proofErr w:type="spellEnd"/>
      <w:r>
        <w:t xml:space="preserve"> / als in </w:t>
      </w:r>
      <w:proofErr w:type="spellStart"/>
      <w:r>
        <w:t>gebuehrlicher</w:t>
      </w:r>
      <w:proofErr w:type="spellEnd"/>
      <w:r>
        <w:t xml:space="preserve"> Unter-Ordnung zu GOtt. Dieses </w:t>
      </w:r>
      <w:proofErr w:type="spellStart"/>
      <w:r>
        <w:t>daeucht</w:t>
      </w:r>
      <w:proofErr w:type="spellEnd"/>
      <w:r>
        <w:t xml:space="preserve"> mir zu seyn die Meinung des </w:t>
      </w:r>
      <w:proofErr w:type="spellStart"/>
      <w:r>
        <w:t>vorerwehnten</w:t>
      </w:r>
      <w:proofErr w:type="spellEnd"/>
      <w:r>
        <w:t xml:space="preserve"> Textes / und dieses ist der Zustand der gefallenen Menschen. Von Natur </w:t>
      </w:r>
      <w:proofErr w:type="spellStart"/>
      <w:r>
        <w:t>wolte</w:t>
      </w:r>
      <w:proofErr w:type="spellEnd"/>
      <w:r>
        <w:t xml:space="preserve"> ein jeder gern sein </w:t>
      </w:r>
      <w:proofErr w:type="spellStart"/>
      <w:r>
        <w:t>Glueck</w:t>
      </w:r>
      <w:proofErr w:type="spellEnd"/>
      <w:r>
        <w:t xml:space="preserve"> und Wohlergehen selber in </w:t>
      </w:r>
      <w:proofErr w:type="spellStart"/>
      <w:r>
        <w:t>Haenden</w:t>
      </w:r>
      <w:proofErr w:type="spellEnd"/>
      <w:r>
        <w:t xml:space="preserve"> haben / und es selber verwalten / er achtet es nicht so sicher / wann er nur in Gottes Hand ist. O was </w:t>
      </w:r>
      <w:proofErr w:type="spellStart"/>
      <w:r>
        <w:t>gaebe</w:t>
      </w:r>
      <w:proofErr w:type="spellEnd"/>
      <w:r>
        <w:t xml:space="preserve"> ein fleißiger Mensch darum / daß sein Leben und alle das seine in seiner eigenen Macht </w:t>
      </w:r>
      <w:proofErr w:type="spellStart"/>
      <w:r>
        <w:t>stuende</w:t>
      </w:r>
      <w:proofErr w:type="spellEnd"/>
      <w:r>
        <w:t xml:space="preserve"> / daß er damit </w:t>
      </w:r>
      <w:proofErr w:type="spellStart"/>
      <w:r>
        <w:t>moechte</w:t>
      </w:r>
      <w:proofErr w:type="spellEnd"/>
      <w:r>
        <w:t xml:space="preserve"> schalten und walten / behalten oder ablegen / wie lange / oder wann es ihm </w:t>
      </w:r>
      <w:proofErr w:type="spellStart"/>
      <w:r>
        <w:t>duenckete</w:t>
      </w:r>
      <w:proofErr w:type="spellEnd"/>
      <w:r>
        <w:t xml:space="preserve">: Ist er arm / er </w:t>
      </w:r>
      <w:proofErr w:type="spellStart"/>
      <w:r>
        <w:t>wolte</w:t>
      </w:r>
      <w:proofErr w:type="spellEnd"/>
      <w:r>
        <w:t xml:space="preserve"> lieber / daß es in seiner Macht </w:t>
      </w:r>
      <w:proofErr w:type="spellStart"/>
      <w:r>
        <w:t>waere</w:t>
      </w:r>
      <w:proofErr w:type="spellEnd"/>
      <w:r>
        <w:t xml:space="preserve"> / seinen Mangel zu ersetzen / als in GOttes Macht / denn er meinet / es </w:t>
      </w:r>
      <w:proofErr w:type="spellStart"/>
      <w:r>
        <w:t>wuerde</w:t>
      </w:r>
      <w:proofErr w:type="spellEnd"/>
      <w:r>
        <w:t xml:space="preserve"> ihm dann besser gehen. Ist er </w:t>
      </w:r>
      <w:proofErr w:type="spellStart"/>
      <w:r>
        <w:t>kranck</w:t>
      </w:r>
      <w:proofErr w:type="spellEnd"/>
      <w:r>
        <w:t xml:space="preserve"> / er </w:t>
      </w:r>
      <w:proofErr w:type="spellStart"/>
      <w:r>
        <w:t>wolte</w:t>
      </w:r>
      <w:proofErr w:type="spellEnd"/>
      <w:r>
        <w:t xml:space="preserve"> lieber / daß es in </w:t>
      </w:r>
      <w:proofErr w:type="spellStart"/>
      <w:r>
        <w:t>seriner</w:t>
      </w:r>
      <w:proofErr w:type="spellEnd"/>
      <w:r>
        <w:t xml:space="preserve"> Macht </w:t>
      </w:r>
      <w:proofErr w:type="spellStart"/>
      <w:r>
        <w:t>waere</w:t>
      </w:r>
      <w:proofErr w:type="spellEnd"/>
      <w:r>
        <w:t xml:space="preserve"> / sich selber gesund zu machen / denn in GOttes Macht / </w:t>
      </w:r>
      <w:proofErr w:type="spellStart"/>
      <w:r>
        <w:t>massen</w:t>
      </w:r>
      <w:proofErr w:type="spellEnd"/>
      <w:r>
        <w:t xml:space="preserve"> alsdann meinet er / </w:t>
      </w:r>
      <w:proofErr w:type="spellStart"/>
      <w:r>
        <w:t>waere</w:t>
      </w:r>
      <w:proofErr w:type="spellEnd"/>
      <w:r>
        <w:t xml:space="preserve"> er gewiß / daß er </w:t>
      </w:r>
      <w:proofErr w:type="spellStart"/>
      <w:r>
        <w:t>solte</w:t>
      </w:r>
      <w:proofErr w:type="spellEnd"/>
      <w:r>
        <w:t xml:space="preserve"> gesund werden: Ist er in Noth / er </w:t>
      </w:r>
      <w:proofErr w:type="spellStart"/>
      <w:r>
        <w:t>kan</w:t>
      </w:r>
      <w:proofErr w:type="spellEnd"/>
      <w:r>
        <w:t xml:space="preserve"> nicht zu frieden seyn mit der blossen Verheissung / daß er soll errettet werden / es sey denn / daß er sehe eine </w:t>
      </w:r>
      <w:proofErr w:type="spellStart"/>
      <w:r>
        <w:t>Mueglichkeit</w:t>
      </w:r>
      <w:proofErr w:type="spellEnd"/>
      <w:r>
        <w:t xml:space="preserve"> in den Mitteln / oder auf was Art es geschehen </w:t>
      </w:r>
      <w:proofErr w:type="spellStart"/>
      <w:r>
        <w:t>moege</w:t>
      </w:r>
      <w:proofErr w:type="spellEnd"/>
      <w:r>
        <w:t xml:space="preserve"> / und welcher Gestalt ihn GOtt erretten wolle; dann er trauet GOtt nicht so sehr als sich selbst. Ist es nicht so beschaffen mit euch / die ihr noch fleischlich seyd? haltet ihr nicht davor / es </w:t>
      </w:r>
      <w:proofErr w:type="spellStart"/>
      <w:r>
        <w:t>wuerde</w:t>
      </w:r>
      <w:proofErr w:type="spellEnd"/>
      <w:r>
        <w:t xml:space="preserve"> besser um euch stehen / es </w:t>
      </w:r>
      <w:proofErr w:type="spellStart"/>
      <w:r>
        <w:t>wuerde</w:t>
      </w:r>
      <w:proofErr w:type="spellEnd"/>
      <w:r>
        <w:t xml:space="preserve"> euch besser gehen / wenn ihr euer </w:t>
      </w:r>
      <w:proofErr w:type="spellStart"/>
      <w:r>
        <w:t>Glueck</w:t>
      </w:r>
      <w:proofErr w:type="spellEnd"/>
      <w:r>
        <w:t xml:space="preserve"> in euren </w:t>
      </w:r>
      <w:proofErr w:type="spellStart"/>
      <w:r>
        <w:t>Haenden</w:t>
      </w:r>
      <w:proofErr w:type="spellEnd"/>
      <w:r>
        <w:t xml:space="preserve"> </w:t>
      </w:r>
      <w:proofErr w:type="spellStart"/>
      <w:r>
        <w:t>haettet</w:t>
      </w:r>
      <w:proofErr w:type="spellEnd"/>
      <w:r>
        <w:t xml:space="preserve"> / als es euch nun gehet / nun es GOtt nach seinem Willen regieret. Was gebet ihr nicht darum / daß ihr euch selber </w:t>
      </w:r>
      <w:proofErr w:type="spellStart"/>
      <w:r>
        <w:t>koennet</w:t>
      </w:r>
      <w:proofErr w:type="spellEnd"/>
      <w:r>
        <w:t xml:space="preserve"> </w:t>
      </w:r>
      <w:proofErr w:type="spellStart"/>
      <w:r>
        <w:t>helfffen</w:t>
      </w:r>
      <w:proofErr w:type="spellEnd"/>
      <w:r>
        <w:t xml:space="preserve"> / euch Gemach und gute Tage / Gesundheit / Reichthum und Ehre geben </w:t>
      </w:r>
      <w:proofErr w:type="spellStart"/>
      <w:r>
        <w:t>koentet</w:t>
      </w:r>
      <w:proofErr w:type="spellEnd"/>
      <w:r>
        <w:t xml:space="preserve"> / wie GOtt </w:t>
      </w:r>
      <w:proofErr w:type="spellStart"/>
      <w:r>
        <w:t>kan</w:t>
      </w:r>
      <w:proofErr w:type="spellEnd"/>
      <w:r>
        <w:t xml:space="preserve">! Daher kommts / daß ihr so </w:t>
      </w:r>
      <w:proofErr w:type="spellStart"/>
      <w:r>
        <w:t>sorgfaeltig</w:t>
      </w:r>
      <w:proofErr w:type="spellEnd"/>
      <w:r>
        <w:t xml:space="preserve"> trachtet und strebet </w:t>
      </w:r>
      <w:proofErr w:type="spellStart"/>
      <w:r>
        <w:t>fuer</w:t>
      </w:r>
      <w:proofErr w:type="spellEnd"/>
      <w:r>
        <w:t xml:space="preserve"> euch selbst / und euch plagt mit vergeblichen Sorgen / dieweil ihr GOtt nicht trauen </w:t>
      </w:r>
      <w:proofErr w:type="spellStart"/>
      <w:r>
        <w:t>koennet</w:t>
      </w:r>
      <w:proofErr w:type="spellEnd"/>
      <w:r>
        <w:t xml:space="preserve"> / sondern </w:t>
      </w:r>
      <w:proofErr w:type="spellStart"/>
      <w:r>
        <w:t>gedencket</w:t>
      </w:r>
      <w:proofErr w:type="spellEnd"/>
      <w:r>
        <w:t xml:space="preserve"> / es sey nun euer Schuldigkeit / ihr </w:t>
      </w:r>
      <w:proofErr w:type="spellStart"/>
      <w:r>
        <w:t>muesset</w:t>
      </w:r>
      <w:proofErr w:type="spellEnd"/>
      <w:r>
        <w:t xml:space="preserve"> euch nun selbst versorgen und erhalten: Ihr meinet / es sey mit euch geschehen / wenn ihr nichts habet als Gott und seine Zusage / da ihr auf bauen </w:t>
      </w:r>
      <w:proofErr w:type="spellStart"/>
      <w:r>
        <w:t>moeget</w:t>
      </w:r>
      <w:proofErr w:type="spellEnd"/>
      <w:r>
        <w:t xml:space="preserve"> / und wann ihr nichts weder an euch selbst noch an den Creaturen sehet / da euch </w:t>
      </w:r>
      <w:proofErr w:type="spellStart"/>
      <w:r>
        <w:t>Huelffe</w:t>
      </w:r>
      <w:proofErr w:type="spellEnd"/>
      <w:r>
        <w:t xml:space="preserve"> von wiederfahren </w:t>
      </w:r>
      <w:proofErr w:type="spellStart"/>
      <w:r>
        <w:t>moechte</w:t>
      </w:r>
      <w:proofErr w:type="spellEnd"/>
      <w:r>
        <w:t>. Und also sind alle Menschen von GOtt zu sich selbst gefallen. Die Selbst-</w:t>
      </w:r>
      <w:proofErr w:type="spellStart"/>
      <w:r>
        <w:t>Verlaeugnung</w:t>
      </w:r>
      <w:proofErr w:type="spellEnd"/>
      <w:r>
        <w:t xml:space="preserve"> nun </w:t>
      </w:r>
      <w:proofErr w:type="spellStart"/>
      <w:r>
        <w:t>hilfft</w:t>
      </w:r>
      <w:proofErr w:type="spellEnd"/>
      <w:r>
        <w:t xml:space="preserve"> diesem Unheil ab. Obschon etlicher </w:t>
      </w:r>
      <w:proofErr w:type="spellStart"/>
      <w:r>
        <w:t>massen</w:t>
      </w:r>
      <w:proofErr w:type="spellEnd"/>
      <w:r>
        <w:t xml:space="preserve"> die </w:t>
      </w:r>
      <w:proofErr w:type="spellStart"/>
      <w:r>
        <w:t>Wissenschafft</w:t>
      </w:r>
      <w:proofErr w:type="spellEnd"/>
      <w:r>
        <w:t xml:space="preserve"> gutes und </w:t>
      </w:r>
      <w:proofErr w:type="spellStart"/>
      <w:r>
        <w:t>boesen</w:t>
      </w:r>
      <w:proofErr w:type="spellEnd"/>
      <w:r>
        <w:t xml:space="preserve"> / und eine </w:t>
      </w:r>
      <w:proofErr w:type="spellStart"/>
      <w:r>
        <w:t>maessige</w:t>
      </w:r>
      <w:proofErr w:type="spellEnd"/>
      <w:r>
        <w:t xml:space="preserve"> Sorge vor unser </w:t>
      </w:r>
      <w:proofErr w:type="spellStart"/>
      <w:r>
        <w:t>natuerlich</w:t>
      </w:r>
      <w:proofErr w:type="spellEnd"/>
      <w:r>
        <w:t xml:space="preserve"> Selbst </w:t>
      </w:r>
      <w:proofErr w:type="spellStart"/>
      <w:r>
        <w:t>nunmehro</w:t>
      </w:r>
      <w:proofErr w:type="spellEnd"/>
      <w:r>
        <w:t xml:space="preserve"> ist geworden ein groß Theil unserer Schuldigkeit und </w:t>
      </w:r>
      <w:proofErr w:type="spellStart"/>
      <w:r>
        <w:t>Gebuehr</w:t>
      </w:r>
      <w:proofErr w:type="spellEnd"/>
      <w:r>
        <w:t xml:space="preserve"> / als welches sich schicket zu dem gefallenen Stande / darinnen wir </w:t>
      </w:r>
      <w:proofErr w:type="spellStart"/>
      <w:r>
        <w:t>anietzo</w:t>
      </w:r>
      <w:proofErr w:type="spellEnd"/>
      <w:r>
        <w:t xml:space="preserve"> sind / welches wir nimmer </w:t>
      </w:r>
      <w:proofErr w:type="spellStart"/>
      <w:r>
        <w:t>haetten</w:t>
      </w:r>
      <w:proofErr w:type="spellEnd"/>
      <w:r>
        <w:t xml:space="preserve"> </w:t>
      </w:r>
      <w:proofErr w:type="spellStart"/>
      <w:r>
        <w:t>noethig</w:t>
      </w:r>
      <w:proofErr w:type="spellEnd"/>
      <w:r>
        <w:t xml:space="preserve"> gehabt / </w:t>
      </w:r>
      <w:proofErr w:type="spellStart"/>
      <w:r>
        <w:t>waere</w:t>
      </w:r>
      <w:proofErr w:type="spellEnd"/>
      <w:r>
        <w:t xml:space="preserve"> die </w:t>
      </w:r>
      <w:proofErr w:type="spellStart"/>
      <w:r>
        <w:t>Suende</w:t>
      </w:r>
      <w:proofErr w:type="spellEnd"/>
      <w:r>
        <w:t xml:space="preserve"> nicht in die Welt gekommen: So scheidet doch die Selbst-</w:t>
      </w:r>
      <w:proofErr w:type="spellStart"/>
      <w:r>
        <w:t>Verlaeugnung</w:t>
      </w:r>
      <w:proofErr w:type="spellEnd"/>
      <w:r>
        <w:t xml:space="preserve"> ab von dieser Sorge / dasjenige / was </w:t>
      </w:r>
      <w:proofErr w:type="spellStart"/>
      <w:r>
        <w:t>suendlich</w:t>
      </w:r>
      <w:proofErr w:type="spellEnd"/>
      <w:r>
        <w:t xml:space="preserve"> daran ist; Sie zeiget dem Menschen / daß er allerseits zu </w:t>
      </w:r>
      <w:proofErr w:type="spellStart"/>
      <w:r>
        <w:t>unvermoeglich</w:t>
      </w:r>
      <w:proofErr w:type="spellEnd"/>
      <w:r>
        <w:t xml:space="preserve"> ist / sich selbst zu </w:t>
      </w:r>
      <w:proofErr w:type="spellStart"/>
      <w:r>
        <w:t>helffen</w:t>
      </w:r>
      <w:proofErr w:type="spellEnd"/>
      <w:r>
        <w:t xml:space="preserve"> / und daß er nicht ist der Brunnen und Ursprung seiner eigenen </w:t>
      </w:r>
      <w:proofErr w:type="spellStart"/>
      <w:r>
        <w:t>Glueckseligkeit</w:t>
      </w:r>
      <w:proofErr w:type="spellEnd"/>
      <w:r>
        <w:t xml:space="preserve">; So stehe es auch nicht </w:t>
      </w:r>
      <w:proofErr w:type="spellStart"/>
      <w:r>
        <w:t>ihme</w:t>
      </w:r>
      <w:proofErr w:type="spellEnd"/>
      <w:r>
        <w:t xml:space="preserve"> / sondern GOtt zu / ihn zu erhalten / und vor seine Wohlfahrt zu sorgen: Er siehet / was eine Thorheit es ist / sich </w:t>
      </w:r>
      <w:proofErr w:type="spellStart"/>
      <w:r>
        <w:t>abbegeben</w:t>
      </w:r>
      <w:proofErr w:type="spellEnd"/>
      <w:r>
        <w:t xml:space="preserve"> vom Schutz des himmlischen Vaters / und mit dem </w:t>
      </w:r>
      <w:proofErr w:type="spellStart"/>
      <w:r>
        <w:t>verlohrnen</w:t>
      </w:r>
      <w:proofErr w:type="spellEnd"/>
      <w:r>
        <w:t xml:space="preserve"> Sohn das seinige selbst in </w:t>
      </w:r>
      <w:proofErr w:type="spellStart"/>
      <w:r>
        <w:t>haenden</w:t>
      </w:r>
      <w:proofErr w:type="spellEnd"/>
      <w:r>
        <w:t xml:space="preserve"> zu haben: Die </w:t>
      </w:r>
      <w:proofErr w:type="spellStart"/>
      <w:r>
        <w:t>betruebte</w:t>
      </w:r>
      <w:proofErr w:type="spellEnd"/>
      <w:r>
        <w:t xml:space="preserve"> Erfahrung </w:t>
      </w:r>
      <w:proofErr w:type="spellStart"/>
      <w:r>
        <w:t>kan</w:t>
      </w:r>
      <w:proofErr w:type="spellEnd"/>
      <w:r>
        <w:t xml:space="preserve"> </w:t>
      </w:r>
      <w:proofErr w:type="spellStart"/>
      <w:r>
        <w:t>ihme</w:t>
      </w:r>
      <w:proofErr w:type="spellEnd"/>
      <w:r>
        <w:t xml:space="preserve"> das mit seinem Hertzleide bezeugen / daß er nicht so wohl vor sich zugesehen / noch seinen </w:t>
      </w:r>
      <w:proofErr w:type="spellStart"/>
      <w:r>
        <w:t>Guetern</w:t>
      </w:r>
      <w:proofErr w:type="spellEnd"/>
      <w:r>
        <w:t xml:space="preserve"> so wohl vorgestanden / daß er sie unter </w:t>
      </w:r>
      <w:proofErr w:type="spellStart"/>
      <w:r>
        <w:t>handen</w:t>
      </w:r>
      <w:proofErr w:type="spellEnd"/>
      <w:r>
        <w:t xml:space="preserve"> hatte / daß er begehren </w:t>
      </w:r>
      <w:proofErr w:type="spellStart"/>
      <w:r>
        <w:t>solte</w:t>
      </w:r>
      <w:proofErr w:type="spellEnd"/>
      <w:r>
        <w:t xml:space="preserve"> wiederum seinen Schatz zu haben in seiner eignen Verwaltung / dadurch er sich so </w:t>
      </w:r>
      <w:proofErr w:type="spellStart"/>
      <w:r>
        <w:t>gestuertzet</w:t>
      </w:r>
      <w:proofErr w:type="spellEnd"/>
      <w:r>
        <w:t xml:space="preserve">. Ja er weiß / daß es GOtt ist / der ihn doch muß erhalten / und daß er doch nichts ausrichtet / ob er sich noch so viel bemühet sich selbst </w:t>
      </w:r>
      <w:proofErr w:type="spellStart"/>
      <w:r>
        <w:t>durchzusorgen</w:t>
      </w:r>
      <w:proofErr w:type="spellEnd"/>
      <w:r>
        <w:t xml:space="preserve"> und </w:t>
      </w:r>
      <w:proofErr w:type="spellStart"/>
      <w:r>
        <w:t>durchzuhelffen</w:t>
      </w:r>
      <w:proofErr w:type="spellEnd"/>
      <w:r>
        <w:t xml:space="preserve">: Er glaubet nun / daß er nirgend </w:t>
      </w:r>
      <w:proofErr w:type="spellStart"/>
      <w:r>
        <w:t>kan</w:t>
      </w:r>
      <w:proofErr w:type="spellEnd"/>
      <w:r>
        <w:t xml:space="preserve"> wohl und sicher seyn / als in den </w:t>
      </w:r>
      <w:proofErr w:type="spellStart"/>
      <w:r>
        <w:t>Haenden</w:t>
      </w:r>
      <w:proofErr w:type="spellEnd"/>
      <w:r>
        <w:t xml:space="preserve"> GOttes / und daß er nirgend </w:t>
      </w:r>
      <w:proofErr w:type="spellStart"/>
      <w:r>
        <w:t>kan</w:t>
      </w:r>
      <w:proofErr w:type="spellEnd"/>
      <w:r>
        <w:t xml:space="preserve"> zur </w:t>
      </w:r>
      <w:proofErr w:type="spellStart"/>
      <w:r>
        <w:t>Genuege</w:t>
      </w:r>
      <w:proofErr w:type="spellEnd"/>
      <w:r>
        <w:t xml:space="preserve"> versorget werden / als durch die </w:t>
      </w:r>
      <w:proofErr w:type="spellStart"/>
      <w:r>
        <w:t>Weißheit</w:t>
      </w:r>
      <w:proofErr w:type="spellEnd"/>
      <w:r>
        <w:t xml:space="preserve"> / Liebe und Allmacht GOttes; So </w:t>
      </w:r>
      <w:proofErr w:type="spellStart"/>
      <w:r>
        <w:t>darff</w:t>
      </w:r>
      <w:proofErr w:type="spellEnd"/>
      <w:r>
        <w:t xml:space="preserve"> er auch sich selbst nicht mehr trauen mit der Verwaltung einiger Creaturen / noch auch seiner selbst: Er befindet / daß er nur hat </w:t>
      </w:r>
      <w:proofErr w:type="spellStart"/>
      <w:r>
        <w:t>geschwaechet</w:t>
      </w:r>
      <w:proofErr w:type="spellEnd"/>
      <w:r>
        <w:t xml:space="preserve"> seinen Verstand / indem er seine eigene Erhaltung </w:t>
      </w:r>
      <w:proofErr w:type="spellStart"/>
      <w:r>
        <w:t>ihme</w:t>
      </w:r>
      <w:proofErr w:type="spellEnd"/>
      <w:r>
        <w:t xml:space="preserve"> unternommen hat / und daß er sich selbst in eine </w:t>
      </w:r>
      <w:proofErr w:type="spellStart"/>
      <w:r>
        <w:t>Wuesten</w:t>
      </w:r>
      <w:proofErr w:type="spellEnd"/>
      <w:r>
        <w:t xml:space="preserve"> gebracht / und seinen Zustand nur schlechter gemacht / da alles </w:t>
      </w:r>
      <w:proofErr w:type="spellStart"/>
      <w:r>
        <w:t>waere</w:t>
      </w:r>
      <w:proofErr w:type="spellEnd"/>
      <w:r>
        <w:t xml:space="preserve"> in gutem Zustand nur schlechter gemacht / da alles </w:t>
      </w:r>
      <w:proofErr w:type="spellStart"/>
      <w:r>
        <w:t>waere</w:t>
      </w:r>
      <w:proofErr w:type="spellEnd"/>
      <w:r>
        <w:t xml:space="preserve"> in gutem Wohlstand geblieben / </w:t>
      </w:r>
      <w:proofErr w:type="spellStart"/>
      <w:r>
        <w:t>haette</w:t>
      </w:r>
      <w:proofErr w:type="spellEnd"/>
      <w:r>
        <w:t xml:space="preserve"> er sich die </w:t>
      </w:r>
      <w:proofErr w:type="spellStart"/>
      <w:r>
        <w:t>Weißheit</w:t>
      </w:r>
      <w:proofErr w:type="spellEnd"/>
      <w:r>
        <w:t xml:space="preserve"> / Liebe und Allmacht GOttes wollen regieren lassen. Ist demnach der selbst-</w:t>
      </w:r>
      <w:proofErr w:type="spellStart"/>
      <w:r>
        <w:t>verlaeugnende</w:t>
      </w:r>
      <w:proofErr w:type="spellEnd"/>
      <w:r>
        <w:t xml:space="preserve"> bekehrte Christ gebracht sich selbst </w:t>
      </w:r>
      <w:proofErr w:type="spellStart"/>
      <w:r>
        <w:t>aeusserster</w:t>
      </w:r>
      <w:proofErr w:type="spellEnd"/>
      <w:r>
        <w:t xml:space="preserve"> </w:t>
      </w:r>
      <w:proofErr w:type="spellStart"/>
      <w:r>
        <w:t>massen</w:t>
      </w:r>
      <w:proofErr w:type="spellEnd"/>
      <w:r>
        <w:t xml:space="preserve"> zu mißtrauen / und ist entschlossen / </w:t>
      </w:r>
      <w:proofErr w:type="spellStart"/>
      <w:r>
        <w:t>hinfuehro</w:t>
      </w:r>
      <w:proofErr w:type="spellEnd"/>
      <w:r>
        <w:t xml:space="preserve"> auf nichts sein Vertrauen zu setzen / das geringer ist als unendliche Allmacht / und unendliche Liebe: Er ist so sehr </w:t>
      </w:r>
      <w:proofErr w:type="spellStart"/>
      <w:r>
        <w:t>uebel</w:t>
      </w:r>
      <w:proofErr w:type="spellEnd"/>
      <w:r>
        <w:t xml:space="preserve"> mit sich selbst zufrieden wegen seines vorigen </w:t>
      </w:r>
      <w:proofErr w:type="spellStart"/>
      <w:r>
        <w:t>Selbmordes</w:t>
      </w:r>
      <w:proofErr w:type="spellEnd"/>
      <w:r>
        <w:t xml:space="preserve"> und Selb-Verderbens / daß er sich selbst darum zur Rechnung fordert / und verdammet sich selbst darum / als ein </w:t>
      </w:r>
      <w:proofErr w:type="spellStart"/>
      <w:r>
        <w:t>Verraether</w:t>
      </w:r>
      <w:proofErr w:type="spellEnd"/>
      <w:r>
        <w:t xml:space="preserve"> gegen GOtt / und ein Selbst-</w:t>
      </w:r>
      <w:proofErr w:type="spellStart"/>
      <w:r>
        <w:t>Moerder</w:t>
      </w:r>
      <w:proofErr w:type="spellEnd"/>
      <w:r>
        <w:t xml:space="preserve"> / und begehret nicht mehr regieret zu seyn von einem so </w:t>
      </w:r>
      <w:proofErr w:type="spellStart"/>
      <w:r>
        <w:t>verraetherischen</w:t>
      </w:r>
      <w:proofErr w:type="spellEnd"/>
      <w:r>
        <w:t xml:space="preserve"> </w:t>
      </w:r>
      <w:proofErr w:type="spellStart"/>
      <w:r>
        <w:t>Missethaeter</w:t>
      </w:r>
      <w:proofErr w:type="spellEnd"/>
      <w:r>
        <w:t xml:space="preserve">; sondern wie die Augen der Knechte auf die </w:t>
      </w:r>
      <w:proofErr w:type="spellStart"/>
      <w:r>
        <w:t>haende</w:t>
      </w:r>
      <w:proofErr w:type="spellEnd"/>
      <w:r>
        <w:t xml:space="preserve"> ihrer Herren sehen / also sehen seine Augen auf Gott in allen Mangel und Noethen / welches dann ist ein Theil des Geistes der </w:t>
      </w:r>
      <w:proofErr w:type="spellStart"/>
      <w:r>
        <w:t>Kindschafft</w:t>
      </w:r>
      <w:proofErr w:type="spellEnd"/>
      <w:r>
        <w:t xml:space="preserve"> der uns lehret </w:t>
      </w:r>
      <w:proofErr w:type="spellStart"/>
      <w:r>
        <w:t>ruffen</w:t>
      </w:r>
      <w:proofErr w:type="spellEnd"/>
      <w:r>
        <w:t xml:space="preserve">: Abba lieber Vater; daß wir die Kinder / nicht allzusehr vor uns selber sorgen / sondern zu unserm Vater </w:t>
      </w:r>
      <w:proofErr w:type="spellStart"/>
      <w:r>
        <w:t>lauffen</w:t>
      </w:r>
      <w:proofErr w:type="spellEnd"/>
      <w:r>
        <w:t xml:space="preserve"> in allen unsern Mangel / </w:t>
      </w:r>
      <w:proofErr w:type="spellStart"/>
      <w:r>
        <w:t>ihme</w:t>
      </w:r>
      <w:proofErr w:type="spellEnd"/>
      <w:r>
        <w:t xml:space="preserve"> sagen / daß wir in Noth seyn / und </w:t>
      </w:r>
      <w:proofErr w:type="spellStart"/>
      <w:r>
        <w:t>Huelffe</w:t>
      </w:r>
      <w:proofErr w:type="spellEnd"/>
      <w:r>
        <w:t xml:space="preserve"> von ihm bitten / nichts sorgen / sondern lassen in allen Dingen unser Bitte im Gebet und Flehen mit </w:t>
      </w:r>
      <w:proofErr w:type="spellStart"/>
      <w:r>
        <w:t>Dancksagung</w:t>
      </w:r>
      <w:proofErr w:type="spellEnd"/>
      <w:r>
        <w:t xml:space="preserve"> </w:t>
      </w:r>
      <w:proofErr w:type="spellStart"/>
      <w:r>
        <w:t>fuer</w:t>
      </w:r>
      <w:proofErr w:type="spellEnd"/>
      <w:r>
        <w:t xml:space="preserve"> GOTT kund seyn / Phil. 4/ 6. Und diese Zufriedenheit der Seelen in GOtt / und in der Liebe GOttes ist es / die da bewahret unsere </w:t>
      </w:r>
      <w:proofErr w:type="spellStart"/>
      <w:r>
        <w:t>Hertzen</w:t>
      </w:r>
      <w:proofErr w:type="spellEnd"/>
      <w:r>
        <w:t xml:space="preserve"> und Sinn in dem Friede GOttes / welcher </w:t>
      </w:r>
      <w:proofErr w:type="spellStart"/>
      <w:r>
        <w:t>hoeher</w:t>
      </w:r>
      <w:proofErr w:type="spellEnd"/>
      <w:r>
        <w:t xml:space="preserve"> ist denn alle </w:t>
      </w:r>
      <w:proofErr w:type="spellStart"/>
      <w:r>
        <w:t>Vernunfft</w:t>
      </w:r>
      <w:proofErr w:type="spellEnd"/>
      <w:r>
        <w:t xml:space="preserve"> / v. Z. Daß also jemehr Selbst-</w:t>
      </w:r>
      <w:proofErr w:type="spellStart"/>
      <w:r>
        <w:t>Verlaeugnung</w:t>
      </w:r>
      <w:proofErr w:type="spellEnd"/>
      <w:r>
        <w:t xml:space="preserve"> bey einem Menschen ist / je weniger </w:t>
      </w:r>
      <w:proofErr w:type="spellStart"/>
      <w:r>
        <w:t>dependiret</w:t>
      </w:r>
      <w:proofErr w:type="spellEnd"/>
      <w:r>
        <w:t xml:space="preserve"> er von sich selber / oder </w:t>
      </w:r>
      <w:proofErr w:type="spellStart"/>
      <w:r>
        <w:t>bekuemmert</w:t>
      </w:r>
      <w:proofErr w:type="spellEnd"/>
      <w:r>
        <w:t xml:space="preserve"> sich mit solchen Sorgen / wie er sich selbst erhalten und versorgen </w:t>
      </w:r>
      <w:proofErr w:type="spellStart"/>
      <w:r>
        <w:t>moege</w:t>
      </w:r>
      <w:proofErr w:type="spellEnd"/>
      <w:r>
        <w:t xml:space="preserve"> / und desto mehr </w:t>
      </w:r>
      <w:proofErr w:type="spellStart"/>
      <w:r>
        <w:t>wirfft</w:t>
      </w:r>
      <w:proofErr w:type="spellEnd"/>
      <w:r>
        <w:t xml:space="preserve"> er sich selbst auf GOtt / und sorget nur / wie er </w:t>
      </w:r>
      <w:proofErr w:type="spellStart"/>
      <w:r>
        <w:t>deme</w:t>
      </w:r>
      <w:proofErr w:type="spellEnd"/>
      <w:r>
        <w:t xml:space="preserve"> gefallen mag / der der rechte Erhalter ist / und so </w:t>
      </w:r>
      <w:proofErr w:type="spellStart"/>
      <w:r>
        <w:t>geruhiget</w:t>
      </w:r>
      <w:proofErr w:type="spellEnd"/>
      <w:r>
        <w:t xml:space="preserve"> er sein </w:t>
      </w:r>
      <w:proofErr w:type="spellStart"/>
      <w:r>
        <w:t>Gemueth</w:t>
      </w:r>
      <w:proofErr w:type="spellEnd"/>
      <w:r>
        <w:t xml:space="preserve"> in der All-Gewaltigkeit / unendlicher </w:t>
      </w:r>
      <w:proofErr w:type="spellStart"/>
      <w:r>
        <w:t>Weißheit</w:t>
      </w:r>
      <w:proofErr w:type="spellEnd"/>
      <w:r>
        <w:t xml:space="preserve"> und Liebe GOttes / und </w:t>
      </w:r>
      <w:proofErr w:type="spellStart"/>
      <w:r>
        <w:t>haenget</w:t>
      </w:r>
      <w:proofErr w:type="spellEnd"/>
      <w:r>
        <w:t xml:space="preserve"> also gar an GOtt. </w:t>
      </w:r>
    </w:p>
    <w:p w14:paraId="26AA5430" w14:textId="77777777" w:rsidR="006164D3" w:rsidRDefault="006164D3" w:rsidP="006164D3">
      <w:pPr>
        <w:pStyle w:val="StandardWeb"/>
      </w:pPr>
      <w:r>
        <w:t xml:space="preserve">7. Ferner: Es ist die Ehre und der Vorzug Gottes / als unsers absoluten </w:t>
      </w:r>
      <w:proofErr w:type="spellStart"/>
      <w:r>
        <w:t>Eigenthuemers</w:t>
      </w:r>
      <w:proofErr w:type="spellEnd"/>
      <w:r>
        <w:t xml:space="preserve"> / daß er allein den Menschen und die Creatur regieret; daß er einen jeden in seinen Stand setzet / einem jeden sein Pfund </w:t>
      </w:r>
      <w:proofErr w:type="spellStart"/>
      <w:r>
        <w:t>austheilt</w:t>
      </w:r>
      <w:proofErr w:type="spellEnd"/>
      <w:r>
        <w:t xml:space="preserve"> / daß er es schicket und richtet / wie ein jedes Ding geschehen / und was </w:t>
      </w:r>
      <w:proofErr w:type="spellStart"/>
      <w:r>
        <w:t>fuer</w:t>
      </w:r>
      <w:proofErr w:type="spellEnd"/>
      <w:r>
        <w:t xml:space="preserve"> einen Ausgang es nach seinem Willen gewinnen sol. Nun / der Mensch im Stande der Unschuld war zu frieden mit dieser Regierung und Ordnung; er ließ sich gerne gefallen / daß GOtt es </w:t>
      </w:r>
      <w:proofErr w:type="spellStart"/>
      <w:r>
        <w:t>moechte</w:t>
      </w:r>
      <w:proofErr w:type="spellEnd"/>
      <w:r>
        <w:t xml:space="preserve"> mit </w:t>
      </w:r>
      <w:proofErr w:type="spellStart"/>
      <w:r>
        <w:t>ihme</w:t>
      </w:r>
      <w:proofErr w:type="spellEnd"/>
      <w:r>
        <w:t xml:space="preserve"> und allen Creaturen machen / nach seinem </w:t>
      </w:r>
      <w:proofErr w:type="spellStart"/>
      <w:r>
        <w:t>Wolgefallen</w:t>
      </w:r>
      <w:proofErr w:type="spellEnd"/>
      <w:r>
        <w:t xml:space="preserve">. Allein nachdem der Mensch von GOtt zu sich selbst gefallen / da </w:t>
      </w:r>
      <w:proofErr w:type="spellStart"/>
      <w:r>
        <w:t>wolt</w:t>
      </w:r>
      <w:proofErr w:type="spellEnd"/>
      <w:r>
        <w:t xml:space="preserve"> er alsobald sich selbst regieren / und nicht allein sich selbst / sondern alle Creaturen / da er nur </w:t>
      </w:r>
      <w:proofErr w:type="spellStart"/>
      <w:r>
        <w:t>konte</w:t>
      </w:r>
      <w:proofErr w:type="spellEnd"/>
      <w:r>
        <w:t xml:space="preserve"> Macht </w:t>
      </w:r>
      <w:proofErr w:type="spellStart"/>
      <w:r>
        <w:t>ueber</w:t>
      </w:r>
      <w:proofErr w:type="spellEnd"/>
      <w:r>
        <w:t xml:space="preserve"> bekommen: O wie gerne </w:t>
      </w:r>
      <w:proofErr w:type="spellStart"/>
      <w:r>
        <w:t>wolte</w:t>
      </w:r>
      <w:proofErr w:type="spellEnd"/>
      <w:r>
        <w:t xml:space="preserve"> der selbstisch verdorbene Mensch seinen Zustand </w:t>
      </w:r>
      <w:proofErr w:type="spellStart"/>
      <w:r>
        <w:t>erwehlen</w:t>
      </w:r>
      <w:proofErr w:type="spellEnd"/>
      <w:r>
        <w:t xml:space="preserve">! Sein Will ist gegen GOttes Will / und insgemein hat er ein Mißbehagen an Gottes Regierung: wenn es in seiner Macht </w:t>
      </w:r>
      <w:proofErr w:type="spellStart"/>
      <w:r>
        <w:t>stuende</w:t>
      </w:r>
      <w:proofErr w:type="spellEnd"/>
      <w:r>
        <w:t xml:space="preserve"> / er </w:t>
      </w:r>
      <w:proofErr w:type="spellStart"/>
      <w:r>
        <w:t>wuerde</w:t>
      </w:r>
      <w:proofErr w:type="spellEnd"/>
      <w:r>
        <w:t xml:space="preserve"> es </w:t>
      </w:r>
      <w:proofErr w:type="spellStart"/>
      <w:r>
        <w:t>gantz</w:t>
      </w:r>
      <w:proofErr w:type="spellEnd"/>
      <w:r>
        <w:t xml:space="preserve"> anders machen / nichts </w:t>
      </w:r>
      <w:proofErr w:type="spellStart"/>
      <w:r>
        <w:t>wuerde</w:t>
      </w:r>
      <w:proofErr w:type="spellEnd"/>
      <w:r>
        <w:t xml:space="preserve"> fast seyn wie es ist / sondern so </w:t>
      </w:r>
      <w:proofErr w:type="spellStart"/>
      <w:r>
        <w:t>widerwillich</w:t>
      </w:r>
      <w:proofErr w:type="spellEnd"/>
      <w:r>
        <w:t xml:space="preserve"> </w:t>
      </w:r>
      <w:proofErr w:type="spellStart"/>
      <w:r>
        <w:t>wuerde</w:t>
      </w:r>
      <w:proofErr w:type="spellEnd"/>
      <w:r>
        <w:t xml:space="preserve"> er seyn gegen GOtt / daß er das unterste oben kehren </w:t>
      </w:r>
      <w:proofErr w:type="spellStart"/>
      <w:r>
        <w:t>wuerde</w:t>
      </w:r>
      <w:proofErr w:type="spellEnd"/>
      <w:r>
        <w:t xml:space="preserve"> / wann es in seiner Macht </w:t>
      </w:r>
      <w:proofErr w:type="spellStart"/>
      <w:r>
        <w:t>stuende</w:t>
      </w:r>
      <w:proofErr w:type="spellEnd"/>
      <w:r>
        <w:t xml:space="preserve">: es ist fast kein Armer / er </w:t>
      </w:r>
      <w:proofErr w:type="spellStart"/>
      <w:r>
        <w:t>wolte</w:t>
      </w:r>
      <w:proofErr w:type="spellEnd"/>
      <w:r>
        <w:t xml:space="preserve"> reich seyn; fast kein Reicher / der nicht </w:t>
      </w:r>
      <w:proofErr w:type="spellStart"/>
      <w:r>
        <w:t>nochmehr</w:t>
      </w:r>
      <w:proofErr w:type="spellEnd"/>
      <w:r>
        <w:t xml:space="preserve"> haben </w:t>
      </w:r>
      <w:proofErr w:type="spellStart"/>
      <w:r>
        <w:t>wolte</w:t>
      </w:r>
      <w:proofErr w:type="spellEnd"/>
      <w:r>
        <w:t xml:space="preserve">: der Knecht </w:t>
      </w:r>
      <w:proofErr w:type="spellStart"/>
      <w:r>
        <w:t>wolte</w:t>
      </w:r>
      <w:proofErr w:type="spellEnd"/>
      <w:r>
        <w:t xml:space="preserve"> Meister seyn / der </w:t>
      </w:r>
      <w:proofErr w:type="spellStart"/>
      <w:r>
        <w:t>Heurling</w:t>
      </w:r>
      <w:proofErr w:type="spellEnd"/>
      <w:r>
        <w:t xml:space="preserve"> </w:t>
      </w:r>
      <w:proofErr w:type="spellStart"/>
      <w:r>
        <w:t>Haußherr</w:t>
      </w:r>
      <w:proofErr w:type="spellEnd"/>
      <w:r>
        <w:t xml:space="preserve">; der </w:t>
      </w:r>
      <w:proofErr w:type="spellStart"/>
      <w:r>
        <w:t>Handwercks</w:t>
      </w:r>
      <w:proofErr w:type="spellEnd"/>
      <w:r>
        <w:t xml:space="preserve">- und Bauersmann ein Edelmann; der </w:t>
      </w:r>
      <w:proofErr w:type="spellStart"/>
      <w:r>
        <w:t>Tagloehner</w:t>
      </w:r>
      <w:proofErr w:type="spellEnd"/>
      <w:r>
        <w:t xml:space="preserve"> </w:t>
      </w:r>
      <w:proofErr w:type="spellStart"/>
      <w:r>
        <w:t>wolte</w:t>
      </w:r>
      <w:proofErr w:type="spellEnd"/>
      <w:r>
        <w:t xml:space="preserve"> geruhige Tage / bessre Wohnung / besser Kleider / besser Essen und </w:t>
      </w:r>
      <w:proofErr w:type="spellStart"/>
      <w:r>
        <w:t>Trincken</w:t>
      </w:r>
      <w:proofErr w:type="spellEnd"/>
      <w:r>
        <w:t xml:space="preserve"> / mehr Ehr und Ansehen haben: der Edelmann </w:t>
      </w:r>
      <w:proofErr w:type="spellStart"/>
      <w:r>
        <w:t>wolte</w:t>
      </w:r>
      <w:proofErr w:type="spellEnd"/>
      <w:r>
        <w:t xml:space="preserve"> ein Ritter / der Ritter ein Graf und Fuerst / dieser gar ein </w:t>
      </w:r>
      <w:proofErr w:type="spellStart"/>
      <w:r>
        <w:t>Koenig</w:t>
      </w:r>
      <w:proofErr w:type="spellEnd"/>
      <w:r>
        <w:t xml:space="preserve"> seyn; der </w:t>
      </w:r>
      <w:proofErr w:type="spellStart"/>
      <w:r>
        <w:t>Koenig</w:t>
      </w:r>
      <w:proofErr w:type="spellEnd"/>
      <w:r>
        <w:t xml:space="preserve"> </w:t>
      </w:r>
      <w:proofErr w:type="spellStart"/>
      <w:r>
        <w:t>wolte</w:t>
      </w:r>
      <w:proofErr w:type="spellEnd"/>
      <w:r>
        <w:t xml:space="preserve"> </w:t>
      </w:r>
      <w:proofErr w:type="spellStart"/>
      <w:r>
        <w:t>groessere</w:t>
      </w:r>
      <w:proofErr w:type="spellEnd"/>
      <w:r>
        <w:t xml:space="preserve"> Macht / Einkommen und </w:t>
      </w:r>
      <w:proofErr w:type="spellStart"/>
      <w:r>
        <w:t>Herrligkeit</w:t>
      </w:r>
      <w:proofErr w:type="spellEnd"/>
      <w:r>
        <w:t xml:space="preserve"> haben: Ja ein jeder </w:t>
      </w:r>
      <w:proofErr w:type="spellStart"/>
      <w:r>
        <w:t>wuerde</w:t>
      </w:r>
      <w:proofErr w:type="spellEnd"/>
      <w:r>
        <w:t xml:space="preserve"> </w:t>
      </w:r>
      <w:proofErr w:type="spellStart"/>
      <w:r>
        <w:t>Koenig</w:t>
      </w:r>
      <w:proofErr w:type="spellEnd"/>
      <w:r>
        <w:t xml:space="preserve"> seyn wollen / und annehmen diesen </w:t>
      </w:r>
      <w:proofErr w:type="spellStart"/>
      <w:r>
        <w:t>Punct</w:t>
      </w:r>
      <w:proofErr w:type="spellEnd"/>
      <w:r>
        <w:t xml:space="preserve"> der </w:t>
      </w:r>
      <w:proofErr w:type="spellStart"/>
      <w:r>
        <w:t>Judischen</w:t>
      </w:r>
      <w:proofErr w:type="spellEnd"/>
      <w:r>
        <w:t xml:space="preserve"> Lehre / daß die Welt soll durch sie regieret werden / und sie noch weltliche </w:t>
      </w:r>
      <w:proofErr w:type="spellStart"/>
      <w:r>
        <w:t>Fuersten</w:t>
      </w:r>
      <w:proofErr w:type="spellEnd"/>
      <w:r>
        <w:t xml:space="preserve"> und Monarchen seyn werden. </w:t>
      </w:r>
      <w:proofErr w:type="spellStart"/>
      <w:r>
        <w:t>Gienge</w:t>
      </w:r>
      <w:proofErr w:type="spellEnd"/>
      <w:r>
        <w:t xml:space="preserve"> es mit dem selbstischen Menschen nach seinen Willen / es </w:t>
      </w:r>
      <w:proofErr w:type="spellStart"/>
      <w:r>
        <w:t>wuerde</w:t>
      </w:r>
      <w:proofErr w:type="spellEnd"/>
      <w:r>
        <w:t xml:space="preserve"> fast keiner seyn / was er ist / oder wohnen / wo er wohnet / oder auf solche Art leben / wie er nun lebet / alles </w:t>
      </w:r>
      <w:proofErr w:type="spellStart"/>
      <w:r>
        <w:t>wuerde</w:t>
      </w:r>
      <w:proofErr w:type="spellEnd"/>
      <w:r>
        <w:t xml:space="preserve"> seiner Meinung nach </w:t>
      </w:r>
      <w:proofErr w:type="spellStart"/>
      <w:r>
        <w:t>muessen</w:t>
      </w:r>
      <w:proofErr w:type="spellEnd"/>
      <w:r>
        <w:t xml:space="preserve"> besser seyn. O wie ein herrlich Leben / </w:t>
      </w:r>
      <w:proofErr w:type="spellStart"/>
      <w:r>
        <w:t>gedencket</w:t>
      </w:r>
      <w:proofErr w:type="spellEnd"/>
      <w:r>
        <w:t xml:space="preserve"> der ungeheiligte selbstische Mensch / </w:t>
      </w:r>
      <w:proofErr w:type="spellStart"/>
      <w:r>
        <w:t>wuerde</w:t>
      </w:r>
      <w:proofErr w:type="spellEnd"/>
      <w:r>
        <w:t xml:space="preserve"> ich haben / </w:t>
      </w:r>
      <w:proofErr w:type="spellStart"/>
      <w:r>
        <w:t>moechte</w:t>
      </w:r>
      <w:proofErr w:type="spellEnd"/>
      <w:r>
        <w:t xml:space="preserve"> ich seyn / was ich </w:t>
      </w:r>
      <w:proofErr w:type="spellStart"/>
      <w:r>
        <w:t>wolte</w:t>
      </w:r>
      <w:proofErr w:type="spellEnd"/>
      <w:r>
        <w:t xml:space="preserve"> / und haben was ich </w:t>
      </w:r>
      <w:proofErr w:type="spellStart"/>
      <w:r>
        <w:t>wolte</w:t>
      </w:r>
      <w:proofErr w:type="spellEnd"/>
      <w:r>
        <w:t xml:space="preserve">! was gebe ein solcher nicht </w:t>
      </w:r>
      <w:proofErr w:type="spellStart"/>
      <w:r>
        <w:t>fuer</w:t>
      </w:r>
      <w:proofErr w:type="spellEnd"/>
      <w:r>
        <w:t xml:space="preserve"> ein solches Leben? </w:t>
      </w:r>
      <w:proofErr w:type="spellStart"/>
      <w:r>
        <w:t>Moechten</w:t>
      </w:r>
      <w:proofErr w:type="spellEnd"/>
      <w:r>
        <w:t xml:space="preserve"> sie nur ihren Willen haben / sie </w:t>
      </w:r>
      <w:proofErr w:type="spellStart"/>
      <w:r>
        <w:t>wuerden</w:t>
      </w:r>
      <w:proofErr w:type="spellEnd"/>
      <w:r>
        <w:t xml:space="preserve"> sich achten die </w:t>
      </w:r>
      <w:proofErr w:type="spellStart"/>
      <w:r>
        <w:t>Glueckseligkeiten</w:t>
      </w:r>
      <w:proofErr w:type="spellEnd"/>
      <w:r>
        <w:t xml:space="preserve"> von der Welt / daß ist / </w:t>
      </w:r>
      <w:proofErr w:type="spellStart"/>
      <w:r>
        <w:t>moechten</w:t>
      </w:r>
      <w:proofErr w:type="spellEnd"/>
      <w:r>
        <w:t xml:space="preserve"> sie nur frey seyn von dem Willen GOttes / daß sie nicht mehr so von </w:t>
      </w:r>
      <w:proofErr w:type="spellStart"/>
      <w:r>
        <w:t>ihme</w:t>
      </w:r>
      <w:proofErr w:type="spellEnd"/>
      <w:r>
        <w:t xml:space="preserve"> </w:t>
      </w:r>
      <w:proofErr w:type="spellStart"/>
      <w:r>
        <w:t>duerfften</w:t>
      </w:r>
      <w:proofErr w:type="spellEnd"/>
      <w:r>
        <w:t xml:space="preserve"> regieret werden / sondern mochten den </w:t>
      </w:r>
      <w:proofErr w:type="spellStart"/>
      <w:r>
        <w:t>Zuegel</w:t>
      </w:r>
      <w:proofErr w:type="spellEnd"/>
      <w:r>
        <w:t xml:space="preserve"> selbst in ihren </w:t>
      </w:r>
      <w:proofErr w:type="spellStart"/>
      <w:r>
        <w:t>Haenden</w:t>
      </w:r>
      <w:proofErr w:type="spellEnd"/>
      <w:r>
        <w:t xml:space="preserve"> haben. Ja </w:t>
      </w:r>
      <w:proofErr w:type="spellStart"/>
      <w:r>
        <w:t>diß</w:t>
      </w:r>
      <w:proofErr w:type="spellEnd"/>
      <w:r>
        <w:t xml:space="preserve"> ist noch nicht alles; sondern der selbstische Mensch </w:t>
      </w:r>
      <w:proofErr w:type="spellStart"/>
      <w:r>
        <w:t>wolte</w:t>
      </w:r>
      <w:proofErr w:type="spellEnd"/>
      <w:r>
        <w:t xml:space="preserve"> auch wohl wie sich selbst / also auch die </w:t>
      </w:r>
      <w:proofErr w:type="spellStart"/>
      <w:r>
        <w:t>gantze</w:t>
      </w:r>
      <w:proofErr w:type="spellEnd"/>
      <w:r>
        <w:t xml:space="preserve"> Welt regieren. </w:t>
      </w:r>
      <w:proofErr w:type="spellStart"/>
      <w:r>
        <w:t>Stuende</w:t>
      </w:r>
      <w:proofErr w:type="spellEnd"/>
      <w:r>
        <w:t xml:space="preserve"> es bey </w:t>
      </w:r>
      <w:proofErr w:type="spellStart"/>
      <w:r>
        <w:t>ihme</w:t>
      </w:r>
      <w:proofErr w:type="spellEnd"/>
      <w:r>
        <w:t xml:space="preserve"> / alle </w:t>
      </w:r>
      <w:proofErr w:type="spellStart"/>
      <w:r>
        <w:t>Koenigreiche</w:t>
      </w:r>
      <w:proofErr w:type="spellEnd"/>
      <w:r>
        <w:t xml:space="preserve"> </w:t>
      </w:r>
      <w:proofErr w:type="spellStart"/>
      <w:r>
        <w:t>muesten</w:t>
      </w:r>
      <w:proofErr w:type="spellEnd"/>
      <w:r>
        <w:t xml:space="preserve"> </w:t>
      </w:r>
      <w:proofErr w:type="spellStart"/>
      <w:r>
        <w:t>geaendert</w:t>
      </w:r>
      <w:proofErr w:type="spellEnd"/>
      <w:r>
        <w:t xml:space="preserve"> / und alles nach seinem Willen geordnet werden: Alle seine Nachbarn </w:t>
      </w:r>
      <w:proofErr w:type="spellStart"/>
      <w:r>
        <w:t>muesten</w:t>
      </w:r>
      <w:proofErr w:type="spellEnd"/>
      <w:r>
        <w:t xml:space="preserve"> sich nach </w:t>
      </w:r>
      <w:proofErr w:type="spellStart"/>
      <w:r>
        <w:t>ihme</w:t>
      </w:r>
      <w:proofErr w:type="spellEnd"/>
      <w:r>
        <w:t xml:space="preserve"> richten / und von </w:t>
      </w:r>
      <w:proofErr w:type="spellStart"/>
      <w:r>
        <w:t>ihme</w:t>
      </w:r>
      <w:proofErr w:type="spellEnd"/>
      <w:r>
        <w:t xml:space="preserve"> </w:t>
      </w:r>
      <w:proofErr w:type="spellStart"/>
      <w:r>
        <w:t>dependiren</w:t>
      </w:r>
      <w:proofErr w:type="spellEnd"/>
      <w:r>
        <w:t xml:space="preserve">: wie </w:t>
      </w:r>
      <w:proofErr w:type="spellStart"/>
      <w:r>
        <w:t>wolte</w:t>
      </w:r>
      <w:proofErr w:type="spellEnd"/>
      <w:r>
        <w:t xml:space="preserve"> er so </w:t>
      </w:r>
      <w:proofErr w:type="spellStart"/>
      <w:r>
        <w:t>gutthaetig</w:t>
      </w:r>
      <w:proofErr w:type="spellEnd"/>
      <w:r>
        <w:t xml:space="preserve"> und </w:t>
      </w:r>
      <w:proofErr w:type="spellStart"/>
      <w:r>
        <w:t>freygebig</w:t>
      </w:r>
      <w:proofErr w:type="spellEnd"/>
      <w:r>
        <w:t xml:space="preserve"> seyn / wenn er Herr </w:t>
      </w:r>
      <w:proofErr w:type="spellStart"/>
      <w:r>
        <w:t>ueber</w:t>
      </w:r>
      <w:proofErr w:type="spellEnd"/>
      <w:r>
        <w:t xml:space="preserve"> alles </w:t>
      </w:r>
      <w:proofErr w:type="spellStart"/>
      <w:r>
        <w:t>waere</w:t>
      </w:r>
      <w:proofErr w:type="spellEnd"/>
      <w:r>
        <w:t xml:space="preserve">: er </w:t>
      </w:r>
      <w:proofErr w:type="spellStart"/>
      <w:r>
        <w:t>wolte</w:t>
      </w:r>
      <w:proofErr w:type="spellEnd"/>
      <w:r>
        <w:t xml:space="preserve"> seyn der grosse Patron und </w:t>
      </w:r>
      <w:proofErr w:type="spellStart"/>
      <w:r>
        <w:t>Wohlthaeter</w:t>
      </w:r>
      <w:proofErr w:type="spellEnd"/>
      <w:r>
        <w:t xml:space="preserve"> aller Menschen auf der Welt / und sich alle </w:t>
      </w:r>
      <w:proofErr w:type="spellStart"/>
      <w:r>
        <w:t>menschen</w:t>
      </w:r>
      <w:proofErr w:type="spellEnd"/>
      <w:r>
        <w:t xml:space="preserve"> </w:t>
      </w:r>
      <w:proofErr w:type="spellStart"/>
      <w:r>
        <w:t>ihme</w:t>
      </w:r>
      <w:proofErr w:type="spellEnd"/>
      <w:r>
        <w:t xml:space="preserve"> verbunden machen: Siehet er etwas / das </w:t>
      </w:r>
      <w:proofErr w:type="spellStart"/>
      <w:r>
        <w:t>ihme</w:t>
      </w:r>
      <w:proofErr w:type="spellEnd"/>
      <w:r>
        <w:t xml:space="preserve"> doch wenig angehet / er </w:t>
      </w:r>
      <w:proofErr w:type="spellStart"/>
      <w:r>
        <w:t>moechte</w:t>
      </w:r>
      <w:proofErr w:type="spellEnd"/>
      <w:r>
        <w:t xml:space="preserve"> es doch gerne nach seinem Willen ordnen: </w:t>
      </w:r>
      <w:proofErr w:type="spellStart"/>
      <w:r>
        <w:t>Hoeret</w:t>
      </w:r>
      <w:proofErr w:type="spellEnd"/>
      <w:r>
        <w:t xml:space="preserve"> er / was in fremden </w:t>
      </w:r>
      <w:proofErr w:type="spellStart"/>
      <w:r>
        <w:t>Laendern</w:t>
      </w:r>
      <w:proofErr w:type="spellEnd"/>
      <w:r>
        <w:t xml:space="preserve"> vorgehet / er hat </w:t>
      </w:r>
      <w:proofErr w:type="spellStart"/>
      <w:r>
        <w:t>abermahls</w:t>
      </w:r>
      <w:proofErr w:type="spellEnd"/>
      <w:r>
        <w:t xml:space="preserve"> etwas / das er </w:t>
      </w:r>
      <w:proofErr w:type="spellStart"/>
      <w:r>
        <w:t>wolte</w:t>
      </w:r>
      <w:proofErr w:type="spellEnd"/>
      <w:r>
        <w:t xml:space="preserve"> / daß darinnen geschehen </w:t>
      </w:r>
      <w:proofErr w:type="spellStart"/>
      <w:r>
        <w:t>solte</w:t>
      </w:r>
      <w:proofErr w:type="spellEnd"/>
      <w:r>
        <w:t xml:space="preserve"> / zum wenigsten so fern / als er einigen Nutzen dabey dabey zu hoffen. Wenn aber durch die heiligmachende Gnade GOttes der Mensch gelernet sich selbst </w:t>
      </w:r>
      <w:proofErr w:type="spellStart"/>
      <w:r>
        <w:t>zuverlaeugnen</w:t>
      </w:r>
      <w:proofErr w:type="spellEnd"/>
      <w:r>
        <w:t xml:space="preserve"> / da siehet er und bereuet diese Thorheit: da siehet er / was ein elender </w:t>
      </w:r>
      <w:proofErr w:type="spellStart"/>
      <w:r>
        <w:t>untuechtiger</w:t>
      </w:r>
      <w:proofErr w:type="spellEnd"/>
      <w:r>
        <w:t xml:space="preserve"> Wurm er ist / sich selbst und die Welt zu regieren: Er siehet / daß er weder </w:t>
      </w:r>
      <w:proofErr w:type="spellStart"/>
      <w:r>
        <w:t>Weißheit</w:t>
      </w:r>
      <w:proofErr w:type="spellEnd"/>
      <w:r>
        <w:t xml:space="preserve"> / noch </w:t>
      </w:r>
      <w:proofErr w:type="spellStart"/>
      <w:r>
        <w:t>Guete</w:t>
      </w:r>
      <w:proofErr w:type="spellEnd"/>
      <w:r>
        <w:t xml:space="preserve"> / noch Macht und </w:t>
      </w:r>
      <w:proofErr w:type="spellStart"/>
      <w:r>
        <w:t>Staercke</w:t>
      </w:r>
      <w:proofErr w:type="spellEnd"/>
      <w:r>
        <w:t xml:space="preserve"> hat / die gnug sey zu so grossem </w:t>
      </w:r>
      <w:proofErr w:type="spellStart"/>
      <w:r>
        <w:t>Werck</w:t>
      </w:r>
      <w:proofErr w:type="spellEnd"/>
      <w:r>
        <w:t xml:space="preserve">: Alsdann </w:t>
      </w:r>
      <w:proofErr w:type="spellStart"/>
      <w:r>
        <w:t>mercket</w:t>
      </w:r>
      <w:proofErr w:type="spellEnd"/>
      <w:r>
        <w:t xml:space="preserve"> er / daß es </w:t>
      </w:r>
      <w:proofErr w:type="spellStart"/>
      <w:r>
        <w:t>verstaendiger</w:t>
      </w:r>
      <w:proofErr w:type="spellEnd"/>
      <w:r>
        <w:t xml:space="preserve"> gehandelt sey einen </w:t>
      </w:r>
      <w:proofErr w:type="spellStart"/>
      <w:r>
        <w:t>unverstaendigen</w:t>
      </w:r>
      <w:proofErr w:type="spellEnd"/>
      <w:r>
        <w:t xml:space="preserve"> Bauern zum </w:t>
      </w:r>
      <w:proofErr w:type="spellStart"/>
      <w:r>
        <w:t>Steurmann</w:t>
      </w:r>
      <w:proofErr w:type="spellEnd"/>
      <w:r>
        <w:t xml:space="preserve"> auf einem grossen Schiff zu machen / oder einem </w:t>
      </w:r>
      <w:proofErr w:type="spellStart"/>
      <w:r>
        <w:t>unmuendigen</w:t>
      </w:r>
      <w:proofErr w:type="spellEnd"/>
      <w:r>
        <w:t xml:space="preserve"> Kinde seine Gesundheit als einem </w:t>
      </w:r>
      <w:proofErr w:type="spellStart"/>
      <w:r>
        <w:t>Artzte</w:t>
      </w:r>
      <w:proofErr w:type="spellEnd"/>
      <w:r>
        <w:t xml:space="preserve"> vertrauen in </w:t>
      </w:r>
      <w:proofErr w:type="spellStart"/>
      <w:r>
        <w:t>Kranckheit</w:t>
      </w:r>
      <w:proofErr w:type="spellEnd"/>
      <w:r>
        <w:t xml:space="preserve"> / oder dasselbe seine </w:t>
      </w:r>
      <w:proofErr w:type="spellStart"/>
      <w:r>
        <w:t>Gueter</w:t>
      </w:r>
      <w:proofErr w:type="spellEnd"/>
      <w:r>
        <w:t xml:space="preserve"> verwalten lassen / als so viel </w:t>
      </w:r>
      <w:proofErr w:type="spellStart"/>
      <w:r>
        <w:t>ihme</w:t>
      </w:r>
      <w:proofErr w:type="spellEnd"/>
      <w:r>
        <w:t xml:space="preserve"> selbst zutrauen / daß man sich selbst und auch darzu die Welt regieren wolle. Er siehet / wie </w:t>
      </w:r>
      <w:proofErr w:type="spellStart"/>
      <w:r>
        <w:t>thoerlich</w:t>
      </w:r>
      <w:proofErr w:type="spellEnd"/>
      <w:r>
        <w:t xml:space="preserve"> er darnach </w:t>
      </w:r>
      <w:proofErr w:type="spellStart"/>
      <w:r>
        <w:t>gestrebet</w:t>
      </w:r>
      <w:proofErr w:type="spellEnd"/>
      <w:r>
        <w:t xml:space="preserve"> / GOTT dieser Ehr zu berauben / und darum kehrt er wieder von sich selbst zu GOtt / und </w:t>
      </w:r>
      <w:proofErr w:type="spellStart"/>
      <w:r>
        <w:t>uebergiebt</w:t>
      </w:r>
      <w:proofErr w:type="spellEnd"/>
      <w:r>
        <w:t xml:space="preserve"> sich selbst mit </w:t>
      </w:r>
      <w:proofErr w:type="spellStart"/>
      <w:r>
        <w:t>freywilligem</w:t>
      </w:r>
      <w:proofErr w:type="spellEnd"/>
      <w:r>
        <w:t xml:space="preserve"> </w:t>
      </w:r>
      <w:proofErr w:type="spellStart"/>
      <w:r>
        <w:t>Hertzen</w:t>
      </w:r>
      <w:proofErr w:type="spellEnd"/>
      <w:r>
        <w:t xml:space="preserve"> zu Gottes Regierung / daß derselbe </w:t>
      </w:r>
      <w:proofErr w:type="spellStart"/>
      <w:r>
        <w:t>moege</w:t>
      </w:r>
      <w:proofErr w:type="spellEnd"/>
      <w:r>
        <w:t xml:space="preserve"> mit ihm als seinem Eigenthum thun / was er </w:t>
      </w:r>
      <w:proofErr w:type="spellStart"/>
      <w:r>
        <w:t>wil</w:t>
      </w:r>
      <w:proofErr w:type="spellEnd"/>
      <w:r>
        <w:t xml:space="preserve">. Er befindet / daß er hat gnug mit dem Seinen zu thun / und ist kaum dazu geschickt und </w:t>
      </w:r>
      <w:proofErr w:type="spellStart"/>
      <w:r>
        <w:t>kraefftig</w:t>
      </w:r>
      <w:proofErr w:type="spellEnd"/>
      <w:r>
        <w:t xml:space="preserve"> genug / und </w:t>
      </w:r>
      <w:proofErr w:type="spellStart"/>
      <w:r>
        <w:t>darff</w:t>
      </w:r>
      <w:proofErr w:type="spellEnd"/>
      <w:r>
        <w:t xml:space="preserve"> demnach sich nicht unternehmen das was GOttes </w:t>
      </w:r>
      <w:proofErr w:type="spellStart"/>
      <w:r>
        <w:t>Werck</w:t>
      </w:r>
      <w:proofErr w:type="spellEnd"/>
      <w:r>
        <w:t xml:space="preserve"> ist / dazu er ja unendlich ungeschickt ist: Er befindet / je mehr er seinen Willen hat / je </w:t>
      </w:r>
      <w:proofErr w:type="spellStart"/>
      <w:r>
        <w:t>aerger</w:t>
      </w:r>
      <w:proofErr w:type="spellEnd"/>
      <w:r>
        <w:t xml:space="preserve"> und schlechter es endlich mit </w:t>
      </w:r>
      <w:proofErr w:type="spellStart"/>
      <w:r>
        <w:t>ihme</w:t>
      </w:r>
      <w:proofErr w:type="spellEnd"/>
      <w:r>
        <w:t xml:space="preserve"> gehet / und darum </w:t>
      </w:r>
      <w:proofErr w:type="spellStart"/>
      <w:r>
        <w:t>wil</w:t>
      </w:r>
      <w:proofErr w:type="spellEnd"/>
      <w:r>
        <w:t xml:space="preserve"> er sich </w:t>
      </w:r>
      <w:proofErr w:type="spellStart"/>
      <w:r>
        <w:t>uebergeben</w:t>
      </w:r>
      <w:proofErr w:type="spellEnd"/>
      <w:r>
        <w:t xml:space="preserve"> zu GOtt / und begehrt seiner Gnaden zu leben: Siehet er / daß die </w:t>
      </w:r>
      <w:proofErr w:type="spellStart"/>
      <w:r>
        <w:t>goettliche</w:t>
      </w:r>
      <w:proofErr w:type="spellEnd"/>
      <w:r>
        <w:t xml:space="preserve"> Vorsehung seinem Fleisch </w:t>
      </w:r>
      <w:proofErr w:type="spellStart"/>
      <w:r>
        <w:t>zuwieder</w:t>
      </w:r>
      <w:proofErr w:type="spellEnd"/>
      <w:r>
        <w:t xml:space="preserve"> ist / und daß er Armuth hat / wann das Fleisch gerne Reichthum </w:t>
      </w:r>
      <w:proofErr w:type="spellStart"/>
      <w:r>
        <w:t>haette</w:t>
      </w:r>
      <w:proofErr w:type="spellEnd"/>
      <w:r>
        <w:t xml:space="preserve">; und Schande / wenn das Fleisch gerne geehret </w:t>
      </w:r>
      <w:proofErr w:type="spellStart"/>
      <w:r>
        <w:t>waere</w:t>
      </w:r>
      <w:proofErr w:type="spellEnd"/>
      <w:r>
        <w:t xml:space="preserve"> / und Arbeit / wenn das Fleisch gerne gemach und gute Tage </w:t>
      </w:r>
      <w:proofErr w:type="spellStart"/>
      <w:r>
        <w:t>haette</w:t>
      </w:r>
      <w:proofErr w:type="spellEnd"/>
      <w:r>
        <w:t xml:space="preserve"> / und </w:t>
      </w:r>
      <w:proofErr w:type="spellStart"/>
      <w:r>
        <w:t>Kranckheit</w:t>
      </w:r>
      <w:proofErr w:type="spellEnd"/>
      <w:r>
        <w:t xml:space="preserve"> / wenn das Fleisch gern gesund </w:t>
      </w:r>
      <w:proofErr w:type="spellStart"/>
      <w:r>
        <w:t>waere</w:t>
      </w:r>
      <w:proofErr w:type="spellEnd"/>
      <w:r>
        <w:t xml:space="preserve">; so ist er damit doch zu frieden / und begehret dennoch nicht anders / als daß das Regiment GOttes seyn soll / und spricht von </w:t>
      </w:r>
      <w:proofErr w:type="spellStart"/>
      <w:r>
        <w:t>Hertzen</w:t>
      </w:r>
      <w:proofErr w:type="spellEnd"/>
      <w:r>
        <w:t xml:space="preserve">: Nicht mein / HErr / sondern dein Wille geschehe; Glaubt also / daß GOttes Regierung die beste ist / und daß sein Vater wohl weiß / was er thut; und wann er die Wahl </w:t>
      </w:r>
      <w:proofErr w:type="spellStart"/>
      <w:r>
        <w:t>haette</w:t>
      </w:r>
      <w:proofErr w:type="spellEnd"/>
      <w:r>
        <w:t xml:space="preserve"> / ob GOTT oder er </w:t>
      </w:r>
      <w:proofErr w:type="spellStart"/>
      <w:r>
        <w:t>solte</w:t>
      </w:r>
      <w:proofErr w:type="spellEnd"/>
      <w:r>
        <w:t xml:space="preserve"> seine </w:t>
      </w:r>
      <w:proofErr w:type="spellStart"/>
      <w:r>
        <w:t>Gueter</w:t>
      </w:r>
      <w:proofErr w:type="spellEnd"/>
      <w:r>
        <w:t xml:space="preserve"> / Ehr und Leben verwalten / </w:t>
      </w:r>
      <w:proofErr w:type="spellStart"/>
      <w:r>
        <w:t>erwolte</w:t>
      </w:r>
      <w:proofErr w:type="spellEnd"/>
      <w:r>
        <w:t xml:space="preserve"> lieber / es </w:t>
      </w:r>
      <w:proofErr w:type="spellStart"/>
      <w:r>
        <w:t>waere</w:t>
      </w:r>
      <w:proofErr w:type="spellEnd"/>
      <w:r>
        <w:t xml:space="preserve"> in GOttes </w:t>
      </w:r>
      <w:proofErr w:type="spellStart"/>
      <w:r>
        <w:t>haenden</w:t>
      </w:r>
      <w:proofErr w:type="spellEnd"/>
      <w:r>
        <w:t xml:space="preserve"> / als in seinen / und </w:t>
      </w:r>
      <w:proofErr w:type="spellStart"/>
      <w:r>
        <w:t>wolte</w:t>
      </w:r>
      <w:proofErr w:type="spellEnd"/>
      <w:r>
        <w:t xml:space="preserve"> sich solcher </w:t>
      </w:r>
      <w:proofErr w:type="spellStart"/>
      <w:r>
        <w:t>Muehwaltung</w:t>
      </w:r>
      <w:proofErr w:type="spellEnd"/>
      <w:r>
        <w:t xml:space="preserve"> nicht unterfangen / </w:t>
      </w:r>
      <w:proofErr w:type="spellStart"/>
      <w:r>
        <w:t>obs</w:t>
      </w:r>
      <w:proofErr w:type="spellEnd"/>
      <w:r>
        <w:t xml:space="preserve"> ihm schon </w:t>
      </w:r>
      <w:proofErr w:type="spellStart"/>
      <w:r>
        <w:t>moechte</w:t>
      </w:r>
      <w:proofErr w:type="spellEnd"/>
      <w:r>
        <w:t xml:space="preserve"> angeboten seyn: Ach leider! </w:t>
      </w:r>
      <w:proofErr w:type="spellStart"/>
      <w:r>
        <w:t>denckt</w:t>
      </w:r>
      <w:proofErr w:type="spellEnd"/>
      <w:r>
        <w:t xml:space="preserve"> er / ich bin schier zu gering und schlecht ein Mensch zu seyn / und bin ich </w:t>
      </w:r>
      <w:proofErr w:type="spellStart"/>
      <w:r>
        <w:t>wuerdig</w:t>
      </w:r>
      <w:proofErr w:type="spellEnd"/>
      <w:r>
        <w:t xml:space="preserve"> / daß ich mich </w:t>
      </w:r>
      <w:proofErr w:type="spellStart"/>
      <w:r>
        <w:t>solte</w:t>
      </w:r>
      <w:proofErr w:type="spellEnd"/>
      <w:r>
        <w:t xml:space="preserve"> zum GOtt machen? Ich verrichte das </w:t>
      </w:r>
      <w:proofErr w:type="spellStart"/>
      <w:r>
        <w:t>Werck</w:t>
      </w:r>
      <w:proofErr w:type="spellEnd"/>
      <w:r>
        <w:t xml:space="preserve"> einer Creatur schlecht / daß ich nur Verdammniß </w:t>
      </w:r>
      <w:proofErr w:type="spellStart"/>
      <w:r>
        <w:t>darmit</w:t>
      </w:r>
      <w:proofErr w:type="spellEnd"/>
      <w:r>
        <w:t xml:space="preserve"> verdiene / und </w:t>
      </w:r>
      <w:proofErr w:type="spellStart"/>
      <w:r>
        <w:t>solte</w:t>
      </w:r>
      <w:proofErr w:type="spellEnd"/>
      <w:r>
        <w:t xml:space="preserve"> ich mich unterfangen das </w:t>
      </w:r>
      <w:proofErr w:type="spellStart"/>
      <w:r>
        <w:t>Werck</w:t>
      </w:r>
      <w:proofErr w:type="spellEnd"/>
      <w:r>
        <w:t xml:space="preserve"> des </w:t>
      </w:r>
      <w:proofErr w:type="spellStart"/>
      <w:r>
        <w:t>Schoepffers</w:t>
      </w:r>
      <w:proofErr w:type="spellEnd"/>
      <w:r>
        <w:t xml:space="preserve">? </w:t>
      </w:r>
    </w:p>
    <w:p w14:paraId="6F6C79B2" w14:textId="77777777" w:rsidR="006164D3" w:rsidRDefault="006164D3" w:rsidP="006164D3">
      <w:pPr>
        <w:pStyle w:val="StandardWeb"/>
      </w:pPr>
      <w:r>
        <w:t xml:space="preserve">8. Ferner: Es ist eine hohe </w:t>
      </w:r>
      <w:proofErr w:type="spellStart"/>
      <w:r>
        <w:t>Praerogativa</w:t>
      </w:r>
      <w:proofErr w:type="spellEnd"/>
      <w:r>
        <w:t xml:space="preserve"> oder Herrlichkeit GOttes / daß er ist der oberste Herrscher </w:t>
      </w:r>
      <w:proofErr w:type="spellStart"/>
      <w:r>
        <w:t>ueber</w:t>
      </w:r>
      <w:proofErr w:type="spellEnd"/>
      <w:r>
        <w:t xml:space="preserve"> die </w:t>
      </w:r>
      <w:proofErr w:type="spellStart"/>
      <w:r>
        <w:t>gantze</w:t>
      </w:r>
      <w:proofErr w:type="spellEnd"/>
      <w:r>
        <w:t xml:space="preserve"> Welt / daß er Gesetz vor dieselbe machet / welche in acht genommen werden </w:t>
      </w:r>
      <w:proofErr w:type="spellStart"/>
      <w:r>
        <w:t>muessen</w:t>
      </w:r>
      <w:proofErr w:type="spellEnd"/>
      <w:r>
        <w:t xml:space="preserve"> / daß er belohnet die Gehorsamen / und straffet die Ungehorsamen. GOtt ist </w:t>
      </w:r>
      <w:proofErr w:type="spellStart"/>
      <w:r>
        <w:t>Koenig</w:t>
      </w:r>
      <w:proofErr w:type="spellEnd"/>
      <w:r>
        <w:t xml:space="preserve"> </w:t>
      </w:r>
      <w:proofErr w:type="spellStart"/>
      <w:r>
        <w:t>ueber</w:t>
      </w:r>
      <w:proofErr w:type="spellEnd"/>
      <w:r>
        <w:t xml:space="preserve"> alle Welt / ja </w:t>
      </w:r>
      <w:proofErr w:type="spellStart"/>
      <w:r>
        <w:t>Koenig</w:t>
      </w:r>
      <w:proofErr w:type="spellEnd"/>
      <w:r>
        <w:t xml:space="preserve"> aller </w:t>
      </w:r>
      <w:proofErr w:type="spellStart"/>
      <w:r>
        <w:t>Koenige</w:t>
      </w:r>
      <w:proofErr w:type="spellEnd"/>
      <w:r>
        <w:t xml:space="preserve"> / und HERR aller Herren / und </w:t>
      </w:r>
      <w:proofErr w:type="spellStart"/>
      <w:r>
        <w:t>ihme</w:t>
      </w:r>
      <w:proofErr w:type="spellEnd"/>
      <w:r>
        <w:t xml:space="preserve"> </w:t>
      </w:r>
      <w:proofErr w:type="spellStart"/>
      <w:r>
        <w:t>muessen</w:t>
      </w:r>
      <w:proofErr w:type="spellEnd"/>
      <w:r>
        <w:t xml:space="preserve"> alle gehorchen / oder von </w:t>
      </w:r>
      <w:proofErr w:type="spellStart"/>
      <w:r>
        <w:t>ihme</w:t>
      </w:r>
      <w:proofErr w:type="spellEnd"/>
      <w:r>
        <w:t xml:space="preserve"> gerichtet werden vor ihren Ungehorsam. Allein </w:t>
      </w:r>
      <w:proofErr w:type="spellStart"/>
      <w:r>
        <w:t>Suende</w:t>
      </w:r>
      <w:proofErr w:type="spellEnd"/>
      <w:r>
        <w:t xml:space="preserve"> machet den Menschen zum </w:t>
      </w:r>
      <w:proofErr w:type="spellStart"/>
      <w:r>
        <w:t>Auffruehrern</w:t>
      </w:r>
      <w:proofErr w:type="spellEnd"/>
      <w:r>
        <w:t xml:space="preserve"> gegen den Himmel / und zum </w:t>
      </w:r>
      <w:proofErr w:type="spellStart"/>
      <w:r>
        <w:t>Verraether</w:t>
      </w:r>
      <w:proofErr w:type="spellEnd"/>
      <w:r>
        <w:t xml:space="preserve"> seines GOttes: so daß </w:t>
      </w:r>
      <w:proofErr w:type="spellStart"/>
      <w:r>
        <w:t>ietzo</w:t>
      </w:r>
      <w:proofErr w:type="spellEnd"/>
      <w:r>
        <w:t xml:space="preserve"> der selbstisch / </w:t>
      </w:r>
      <w:proofErr w:type="spellStart"/>
      <w:r>
        <w:t>ungeheiligter</w:t>
      </w:r>
      <w:proofErr w:type="spellEnd"/>
      <w:r>
        <w:t xml:space="preserve"> Mensch ein Mißbehagen hat an GOttes Regierung / wo nicht an der allgemeinen / doch an der sonderlichen / die in diesem oder jenem </w:t>
      </w:r>
      <w:proofErr w:type="spellStart"/>
      <w:r>
        <w:t>Stuecke</w:t>
      </w:r>
      <w:proofErr w:type="spellEnd"/>
      <w:r>
        <w:t xml:space="preserve"> geschiehet / und </w:t>
      </w:r>
      <w:proofErr w:type="spellStart"/>
      <w:r>
        <w:t>wolte</w:t>
      </w:r>
      <w:proofErr w:type="spellEnd"/>
      <w:r>
        <w:t xml:space="preserve"> lieber sich selbst regieren. Gegen das Gesetz GOttes / in seinem Worte verfasset / murret er / als welches entweder zu </w:t>
      </w:r>
      <w:proofErr w:type="spellStart"/>
      <w:r>
        <w:t>dunckel</w:t>
      </w:r>
      <w:proofErr w:type="spellEnd"/>
      <w:r>
        <w:t xml:space="preserve"> / oder auch zu streng / und gar zu genau und hart ist: Er siehet daß es seinem fleischlichen Wesen zu wider / und nicht gut sondern </w:t>
      </w:r>
      <w:proofErr w:type="spellStart"/>
      <w:r>
        <w:t>boeses</w:t>
      </w:r>
      <w:proofErr w:type="spellEnd"/>
      <w:r>
        <w:t xml:space="preserve"> von </w:t>
      </w:r>
      <w:proofErr w:type="spellStart"/>
      <w:r>
        <w:t>ihme</w:t>
      </w:r>
      <w:proofErr w:type="spellEnd"/>
      <w:r>
        <w:t xml:space="preserve"> weissaget / und darum setzet er sich gegen dasselbe / als welches er achtet / daß es gegen </w:t>
      </w:r>
      <w:proofErr w:type="spellStart"/>
      <w:r>
        <w:t>ihme</w:t>
      </w:r>
      <w:proofErr w:type="spellEnd"/>
      <w:r>
        <w:t xml:space="preserve"> ist / und seine Lust gegen seinen Nutz / und Ehre in der Welt. </w:t>
      </w:r>
      <w:proofErr w:type="spellStart"/>
      <w:r>
        <w:t>Haetten</w:t>
      </w:r>
      <w:proofErr w:type="spellEnd"/>
      <w:r>
        <w:t xml:space="preserve"> die Menschen nur die Regierung </w:t>
      </w:r>
      <w:proofErr w:type="spellStart"/>
      <w:r>
        <w:t>ueber</w:t>
      </w:r>
      <w:proofErr w:type="spellEnd"/>
      <w:r>
        <w:t xml:space="preserve"> sich selbst / was ein Unterscheid </w:t>
      </w:r>
      <w:proofErr w:type="spellStart"/>
      <w:r>
        <w:t>wuerde</w:t>
      </w:r>
      <w:proofErr w:type="spellEnd"/>
      <w:r>
        <w:t xml:space="preserve"> da seyn zwischen der Regierung GOttes und ihr: </w:t>
      </w:r>
      <w:proofErr w:type="spellStart"/>
      <w:r>
        <w:t>Moechte</w:t>
      </w:r>
      <w:proofErr w:type="spellEnd"/>
      <w:r>
        <w:t xml:space="preserve"> der verdorbene / selbstisch / </w:t>
      </w:r>
      <w:proofErr w:type="spellStart"/>
      <w:r>
        <w:t>ungeheiligter</w:t>
      </w:r>
      <w:proofErr w:type="spellEnd"/>
      <w:r>
        <w:t xml:space="preserve"> Mensch ein Gesetz vor sich selbst machen / an statt des Wortes GOttes / was vor ein Gesetz </w:t>
      </w:r>
      <w:proofErr w:type="spellStart"/>
      <w:r>
        <w:t>wuerde</w:t>
      </w:r>
      <w:proofErr w:type="spellEnd"/>
      <w:r>
        <w:t xml:space="preserve"> dasselbe seyn? Und wie viel von dem </w:t>
      </w:r>
      <w:proofErr w:type="spellStart"/>
      <w:r>
        <w:t>goettlichen</w:t>
      </w:r>
      <w:proofErr w:type="spellEnd"/>
      <w:r>
        <w:t xml:space="preserve"> Gesetz </w:t>
      </w:r>
      <w:proofErr w:type="spellStart"/>
      <w:r>
        <w:t>wuerde</w:t>
      </w:r>
      <w:proofErr w:type="spellEnd"/>
      <w:r>
        <w:t xml:space="preserve"> abgethan werden? wenn </w:t>
      </w:r>
      <w:proofErr w:type="spellStart"/>
      <w:r>
        <w:t>Suender</w:t>
      </w:r>
      <w:proofErr w:type="spellEnd"/>
      <w:r>
        <w:t xml:space="preserve"> </w:t>
      </w:r>
      <w:proofErr w:type="spellStart"/>
      <w:r>
        <w:t>moechten</w:t>
      </w:r>
      <w:proofErr w:type="spellEnd"/>
      <w:r>
        <w:t xml:space="preserve"> eine Bibel oder </w:t>
      </w:r>
      <w:proofErr w:type="spellStart"/>
      <w:r>
        <w:t>Schrifft</w:t>
      </w:r>
      <w:proofErr w:type="spellEnd"/>
      <w:r>
        <w:t xml:space="preserve"> machen / man </w:t>
      </w:r>
      <w:proofErr w:type="spellStart"/>
      <w:r>
        <w:t>wuerde</w:t>
      </w:r>
      <w:proofErr w:type="spellEnd"/>
      <w:r>
        <w:t xml:space="preserve"> denn nicht solche Oerter darinnen finden: Es sey dann / daß jemand </w:t>
      </w:r>
      <w:proofErr w:type="spellStart"/>
      <w:r>
        <w:t>gebohren</w:t>
      </w:r>
      <w:proofErr w:type="spellEnd"/>
      <w:r>
        <w:t xml:space="preserve"> werde aus Wasser und Geist / so </w:t>
      </w:r>
      <w:proofErr w:type="spellStart"/>
      <w:r>
        <w:t>kan</w:t>
      </w:r>
      <w:proofErr w:type="spellEnd"/>
      <w:r>
        <w:t xml:space="preserve"> er nicht ins Reich GOttes kommen / Joh. 3/ 5. Ohne Heiligung </w:t>
      </w:r>
      <w:proofErr w:type="spellStart"/>
      <w:r>
        <w:t>kan</w:t>
      </w:r>
      <w:proofErr w:type="spellEnd"/>
      <w:r>
        <w:t xml:space="preserve"> Niemand den HErrn sehen / Hebr. 12/ 14. </w:t>
      </w:r>
      <w:proofErr w:type="spellStart"/>
      <w:r>
        <w:t>Moechte</w:t>
      </w:r>
      <w:proofErr w:type="spellEnd"/>
      <w:r>
        <w:t xml:space="preserve"> Selbst Gesetze machen / man </w:t>
      </w:r>
      <w:proofErr w:type="spellStart"/>
      <w:r>
        <w:t>solte</w:t>
      </w:r>
      <w:proofErr w:type="spellEnd"/>
      <w:r>
        <w:t xml:space="preserve"> nicht in selbigen finden: Wo ihr ihr nach dem Fleisch lebet / werdet ihr sterben / wo ihr aber durch den Geist des Fleisches </w:t>
      </w:r>
      <w:proofErr w:type="spellStart"/>
      <w:r>
        <w:t>Geschaeffte</w:t>
      </w:r>
      <w:proofErr w:type="spellEnd"/>
      <w:r>
        <w:t xml:space="preserve"> </w:t>
      </w:r>
      <w:proofErr w:type="spellStart"/>
      <w:r>
        <w:t>toedtet</w:t>
      </w:r>
      <w:proofErr w:type="spellEnd"/>
      <w:r>
        <w:t xml:space="preserve">; so werdet ihr leben / Rom. 8/ 13. So </w:t>
      </w:r>
      <w:proofErr w:type="spellStart"/>
      <w:r>
        <w:t>wuerde</w:t>
      </w:r>
      <w:proofErr w:type="spellEnd"/>
      <w:r>
        <w:t xml:space="preserve"> man auch nicht finden: Die Pforte ist eng / und der Weg ist schmal / der zum Leben </w:t>
      </w:r>
      <w:proofErr w:type="spellStart"/>
      <w:r>
        <w:t>fuehret</w:t>
      </w:r>
      <w:proofErr w:type="spellEnd"/>
      <w:r>
        <w:t xml:space="preserve"> / und ihrer sind wenig die ihn finden / Matth. 7/ 14. Gleichwie nun die </w:t>
      </w:r>
      <w:proofErr w:type="spellStart"/>
      <w:r>
        <w:t>gantze</w:t>
      </w:r>
      <w:proofErr w:type="spellEnd"/>
      <w:r>
        <w:t xml:space="preserve"> </w:t>
      </w:r>
      <w:proofErr w:type="spellStart"/>
      <w:r>
        <w:t>Schrifft</w:t>
      </w:r>
      <w:proofErr w:type="spellEnd"/>
      <w:r>
        <w:t xml:space="preserve"> allenthalben gebietet Heiligkeit / verbietet Gottlosigkeit / Weltwesen / fleischliche </w:t>
      </w:r>
      <w:proofErr w:type="spellStart"/>
      <w:r>
        <w:t>Lueste</w:t>
      </w:r>
      <w:proofErr w:type="spellEnd"/>
      <w:r>
        <w:t xml:space="preserve"> und Wesen: Also wenn Selbst eine neue </w:t>
      </w:r>
      <w:proofErr w:type="spellStart"/>
      <w:r>
        <w:t>Schrifft</w:t>
      </w:r>
      <w:proofErr w:type="spellEnd"/>
      <w:r>
        <w:t xml:space="preserve"> / machen </w:t>
      </w:r>
      <w:proofErr w:type="spellStart"/>
      <w:r>
        <w:t>solte</w:t>
      </w:r>
      <w:proofErr w:type="spellEnd"/>
      <w:r>
        <w:t xml:space="preserve"> / es </w:t>
      </w:r>
      <w:proofErr w:type="spellStart"/>
      <w:r>
        <w:t>wuerde</w:t>
      </w:r>
      <w:proofErr w:type="spellEnd"/>
      <w:r>
        <w:t xml:space="preserve"> alles </w:t>
      </w:r>
      <w:proofErr w:type="spellStart"/>
      <w:r>
        <w:t>umgekehret</w:t>
      </w:r>
      <w:proofErr w:type="spellEnd"/>
      <w:r>
        <w:t xml:space="preserve"> werden / zum wenigsten </w:t>
      </w:r>
      <w:proofErr w:type="spellStart"/>
      <w:r>
        <w:t>wuerde</w:t>
      </w:r>
      <w:proofErr w:type="spellEnd"/>
      <w:r>
        <w:t xml:space="preserve"> es nicht sich so hart gegen die fleischlich </w:t>
      </w:r>
      <w:proofErr w:type="spellStart"/>
      <w:r>
        <w:t>gesinnete</w:t>
      </w:r>
      <w:proofErr w:type="spellEnd"/>
      <w:r>
        <w:t xml:space="preserve"> setzen; Alle diese </w:t>
      </w:r>
      <w:proofErr w:type="spellStart"/>
      <w:r>
        <w:t>warhafftige</w:t>
      </w:r>
      <w:proofErr w:type="spellEnd"/>
      <w:r>
        <w:t xml:space="preserve"> und </w:t>
      </w:r>
      <w:proofErr w:type="spellStart"/>
      <w:r>
        <w:t>erschroeckliche</w:t>
      </w:r>
      <w:proofErr w:type="spellEnd"/>
      <w:r>
        <w:t xml:space="preserve"> Oerter der </w:t>
      </w:r>
      <w:proofErr w:type="spellStart"/>
      <w:r>
        <w:t>Schrifft</w:t>
      </w:r>
      <w:proofErr w:type="spellEnd"/>
      <w:r>
        <w:t xml:space="preserve"> / die denen Ungeheiligten </w:t>
      </w:r>
      <w:proofErr w:type="spellStart"/>
      <w:r>
        <w:t>ietzo</w:t>
      </w:r>
      <w:proofErr w:type="spellEnd"/>
      <w:r>
        <w:t xml:space="preserve"> Feuer / Pech und Schwefel / und ewige </w:t>
      </w:r>
      <w:proofErr w:type="spellStart"/>
      <w:r>
        <w:t>Hoellenpein</w:t>
      </w:r>
      <w:proofErr w:type="spellEnd"/>
      <w:r>
        <w:t xml:space="preserve"> </w:t>
      </w:r>
      <w:proofErr w:type="spellStart"/>
      <w:r>
        <w:t>trohen</w:t>
      </w:r>
      <w:proofErr w:type="spellEnd"/>
      <w:r>
        <w:t xml:space="preserve"> / </w:t>
      </w:r>
      <w:proofErr w:type="spellStart"/>
      <w:r>
        <w:t>wuerden</w:t>
      </w:r>
      <w:proofErr w:type="spellEnd"/>
      <w:r>
        <w:t xml:space="preserve"> dann ausgelassen werden; Da </w:t>
      </w:r>
      <w:proofErr w:type="spellStart"/>
      <w:r>
        <w:t>wuerde</w:t>
      </w:r>
      <w:proofErr w:type="spellEnd"/>
      <w:r>
        <w:t xml:space="preserve"> wohl von der Verdammniß / die solche Leute / als sie </w:t>
      </w:r>
      <w:proofErr w:type="spellStart"/>
      <w:r>
        <w:t>waeren</w:t>
      </w:r>
      <w:proofErr w:type="spellEnd"/>
      <w:r>
        <w:t xml:space="preserve"> / </w:t>
      </w:r>
      <w:proofErr w:type="spellStart"/>
      <w:r>
        <w:t>ueberfallen</w:t>
      </w:r>
      <w:proofErr w:type="spellEnd"/>
      <w:r>
        <w:t xml:space="preserve"> </w:t>
      </w:r>
      <w:proofErr w:type="spellStart"/>
      <w:r>
        <w:t>wuerde</w:t>
      </w:r>
      <w:proofErr w:type="spellEnd"/>
      <w:r>
        <w:t xml:space="preserve"> / </w:t>
      </w:r>
      <w:proofErr w:type="spellStart"/>
      <w:r>
        <w:t>nichtes</w:t>
      </w:r>
      <w:proofErr w:type="spellEnd"/>
      <w:r>
        <w:t xml:space="preserve"> gedacht werden: Da </w:t>
      </w:r>
      <w:proofErr w:type="spellStart"/>
      <w:r>
        <w:t>wuerde</w:t>
      </w:r>
      <w:proofErr w:type="spellEnd"/>
      <w:r>
        <w:t xml:space="preserve"> nichts zu sagen seyn von dem Wurm der nimmer stirbet / und dem Feuer das nimmer </w:t>
      </w:r>
      <w:proofErr w:type="spellStart"/>
      <w:r>
        <w:t>verleschet</w:t>
      </w:r>
      <w:proofErr w:type="spellEnd"/>
      <w:r>
        <w:t xml:space="preserve">; oder / gehet weg von mir ihr </w:t>
      </w:r>
      <w:proofErr w:type="spellStart"/>
      <w:r>
        <w:t>Verflluchten</w:t>
      </w:r>
      <w:proofErr w:type="spellEnd"/>
      <w:r>
        <w:t xml:space="preserve">; Ich kenne euer nicht; Der Gottlosen Weg vergehet: GOtt lachet ihrer / denn er siehet / daß ihr Tag kommt: Das </w:t>
      </w:r>
      <w:proofErr w:type="spellStart"/>
      <w:r>
        <w:t>groeste</w:t>
      </w:r>
      <w:proofErr w:type="spellEnd"/>
      <w:r>
        <w:t xml:space="preserve"> Theil der </w:t>
      </w:r>
      <w:proofErr w:type="spellStart"/>
      <w:r>
        <w:t>Schrifft</w:t>
      </w:r>
      <w:proofErr w:type="spellEnd"/>
      <w:r>
        <w:t xml:space="preserve"> </w:t>
      </w:r>
      <w:proofErr w:type="spellStart"/>
      <w:r>
        <w:t>wuerde</w:t>
      </w:r>
      <w:proofErr w:type="spellEnd"/>
      <w:r>
        <w:t xml:space="preserve"> </w:t>
      </w:r>
      <w:proofErr w:type="spellStart"/>
      <w:r>
        <w:t>ausgewischet</w:t>
      </w:r>
      <w:proofErr w:type="spellEnd"/>
      <w:r>
        <w:t xml:space="preserve"> werden / </w:t>
      </w:r>
      <w:proofErr w:type="spellStart"/>
      <w:r>
        <w:t>haette</w:t>
      </w:r>
      <w:proofErr w:type="spellEnd"/>
      <w:r>
        <w:t xml:space="preserve"> Selbst die Macht dieselbe zu </w:t>
      </w:r>
      <w:proofErr w:type="spellStart"/>
      <w:r>
        <w:t>aendern</w:t>
      </w:r>
      <w:proofErr w:type="spellEnd"/>
      <w:r>
        <w:t xml:space="preserve">: ja sie </w:t>
      </w:r>
      <w:proofErr w:type="spellStart"/>
      <w:r>
        <w:t>wuerde</w:t>
      </w:r>
      <w:proofErr w:type="spellEnd"/>
      <w:r>
        <w:t xml:space="preserve"> </w:t>
      </w:r>
      <w:proofErr w:type="spellStart"/>
      <w:r>
        <w:t>gantz</w:t>
      </w:r>
      <w:proofErr w:type="spellEnd"/>
      <w:r>
        <w:t xml:space="preserve"> neu und der </w:t>
      </w:r>
      <w:proofErr w:type="spellStart"/>
      <w:r>
        <w:t>ietzigen</w:t>
      </w:r>
      <w:proofErr w:type="spellEnd"/>
      <w:r>
        <w:t xml:space="preserve"> </w:t>
      </w:r>
      <w:proofErr w:type="spellStart"/>
      <w:r>
        <w:t>Schrifft</w:t>
      </w:r>
      <w:proofErr w:type="spellEnd"/>
      <w:r>
        <w:t xml:space="preserve"> </w:t>
      </w:r>
      <w:proofErr w:type="spellStart"/>
      <w:r>
        <w:t>gantz</w:t>
      </w:r>
      <w:proofErr w:type="spellEnd"/>
      <w:r>
        <w:t xml:space="preserve"> </w:t>
      </w:r>
      <w:proofErr w:type="spellStart"/>
      <w:r>
        <w:t>wiedrig</w:t>
      </w:r>
      <w:proofErr w:type="spellEnd"/>
      <w:r>
        <w:t xml:space="preserve"> gemacht </w:t>
      </w:r>
      <w:proofErr w:type="spellStart"/>
      <w:r>
        <w:t>ewrden</w:t>
      </w:r>
      <w:proofErr w:type="spellEnd"/>
      <w:r>
        <w:t xml:space="preserve">: die Bitten im Vater Unser </w:t>
      </w:r>
      <w:proofErr w:type="spellStart"/>
      <w:r>
        <w:t>muesten</w:t>
      </w:r>
      <w:proofErr w:type="spellEnd"/>
      <w:r>
        <w:t xml:space="preserve"> anders seyn: Ein jedes von den Zehen Geboten </w:t>
      </w:r>
      <w:proofErr w:type="spellStart"/>
      <w:r>
        <w:t>mueste</w:t>
      </w:r>
      <w:proofErr w:type="spellEnd"/>
      <w:r>
        <w:t xml:space="preserve"> etwas </w:t>
      </w:r>
      <w:proofErr w:type="spellStart"/>
      <w:r>
        <w:t>corrigiret</w:t>
      </w:r>
      <w:proofErr w:type="spellEnd"/>
      <w:r>
        <w:t xml:space="preserve">; </w:t>
      </w:r>
      <w:proofErr w:type="spellStart"/>
      <w:r>
        <w:t>Abgoetterey</w:t>
      </w:r>
      <w:proofErr w:type="spellEnd"/>
      <w:r>
        <w:t xml:space="preserve"> </w:t>
      </w:r>
      <w:proofErr w:type="spellStart"/>
      <w:r>
        <w:t>mueste</w:t>
      </w:r>
      <w:proofErr w:type="spellEnd"/>
      <w:r>
        <w:t xml:space="preserve"> keine </w:t>
      </w:r>
      <w:proofErr w:type="spellStart"/>
      <w:r>
        <w:t>Suende</w:t>
      </w:r>
      <w:proofErr w:type="spellEnd"/>
      <w:r>
        <w:t xml:space="preserve"> sein / sondern das vornehmste Gesetze / dann Selbst </w:t>
      </w:r>
      <w:proofErr w:type="spellStart"/>
      <w:r>
        <w:t>mueste</w:t>
      </w:r>
      <w:proofErr w:type="spellEnd"/>
      <w:r>
        <w:t xml:space="preserve"> </w:t>
      </w:r>
      <w:proofErr w:type="spellStart"/>
      <w:r>
        <w:t>auffgesetzet</w:t>
      </w:r>
      <w:proofErr w:type="spellEnd"/>
      <w:r>
        <w:t xml:space="preserve"> werden / als der grosse Abgott aller Welt: Selbst </w:t>
      </w:r>
      <w:proofErr w:type="spellStart"/>
      <w:r>
        <w:t>erwehlter</w:t>
      </w:r>
      <w:proofErr w:type="spellEnd"/>
      <w:r>
        <w:t xml:space="preserve"> Gottesdienst </w:t>
      </w:r>
      <w:proofErr w:type="spellStart"/>
      <w:r>
        <w:t>wuerde</w:t>
      </w:r>
      <w:proofErr w:type="spellEnd"/>
      <w:r>
        <w:t xml:space="preserve"> keine </w:t>
      </w:r>
      <w:proofErr w:type="spellStart"/>
      <w:r>
        <w:t>Suende</w:t>
      </w:r>
      <w:proofErr w:type="spellEnd"/>
      <w:r>
        <w:t xml:space="preserve"> seyn: Mann </w:t>
      </w:r>
      <w:proofErr w:type="spellStart"/>
      <w:r>
        <w:t>mueste</w:t>
      </w:r>
      <w:proofErr w:type="spellEnd"/>
      <w:r>
        <w:t xml:space="preserve"> die nicht verdammen / die den Nahmen GOttes mißbrauchen: Der Sontag </w:t>
      </w:r>
      <w:proofErr w:type="spellStart"/>
      <w:r>
        <w:t>mueste</w:t>
      </w:r>
      <w:proofErr w:type="spellEnd"/>
      <w:r>
        <w:t xml:space="preserve"> sein ein Tag / darinnen man lustig und rasend-</w:t>
      </w:r>
      <w:proofErr w:type="spellStart"/>
      <w:r>
        <w:t>froelich</w:t>
      </w:r>
      <w:proofErr w:type="spellEnd"/>
      <w:r>
        <w:t xml:space="preserve"> </w:t>
      </w:r>
      <w:proofErr w:type="spellStart"/>
      <w:r>
        <w:t>waere</w:t>
      </w:r>
      <w:proofErr w:type="spellEnd"/>
      <w:r>
        <w:t xml:space="preserve">; ein jeder Unterthan </w:t>
      </w:r>
      <w:proofErr w:type="spellStart"/>
      <w:r>
        <w:t>wuerde</w:t>
      </w:r>
      <w:proofErr w:type="spellEnd"/>
      <w:r>
        <w:t xml:space="preserve"> so viel zu sagen haben / als sein Oberherr / und ein jeder / der unter </w:t>
      </w:r>
      <w:proofErr w:type="spellStart"/>
      <w:r>
        <w:t>Botmaeßigkeit</w:t>
      </w:r>
      <w:proofErr w:type="spellEnd"/>
      <w:r>
        <w:t xml:space="preserve"> ist / </w:t>
      </w:r>
      <w:proofErr w:type="spellStart"/>
      <w:r>
        <w:t>wuerde</w:t>
      </w:r>
      <w:proofErr w:type="spellEnd"/>
      <w:r>
        <w:t xml:space="preserve"> so viel seyn / als der </w:t>
      </w:r>
      <w:proofErr w:type="spellStart"/>
      <w:r>
        <w:t>ueber</w:t>
      </w:r>
      <w:proofErr w:type="spellEnd"/>
      <w:r>
        <w:t xml:space="preserve"> ihm ist: Rache </w:t>
      </w:r>
      <w:proofErr w:type="spellStart"/>
      <w:r>
        <w:t>wuerde</w:t>
      </w:r>
      <w:proofErr w:type="spellEnd"/>
      <w:r>
        <w:t xml:space="preserve"> zugelassen seyn vor selbst / ob schon nicht vor andere: </w:t>
      </w:r>
      <w:proofErr w:type="spellStart"/>
      <w:r>
        <w:t>Hurerey</w:t>
      </w:r>
      <w:proofErr w:type="spellEnd"/>
      <w:r>
        <w:t xml:space="preserve"> und Ehebruch </w:t>
      </w:r>
      <w:proofErr w:type="spellStart"/>
      <w:r>
        <w:t>wuerde</w:t>
      </w:r>
      <w:proofErr w:type="spellEnd"/>
      <w:r>
        <w:t xml:space="preserve"> schlechte / ja </w:t>
      </w:r>
      <w:proofErr w:type="spellStart"/>
      <w:r>
        <w:t>wol</w:t>
      </w:r>
      <w:proofErr w:type="spellEnd"/>
      <w:r>
        <w:t xml:space="preserve"> gar keine </w:t>
      </w:r>
      <w:proofErr w:type="spellStart"/>
      <w:r>
        <w:t>Suende</w:t>
      </w:r>
      <w:proofErr w:type="spellEnd"/>
      <w:r>
        <w:t xml:space="preserve"> seyn / sie selbst </w:t>
      </w:r>
      <w:proofErr w:type="spellStart"/>
      <w:r>
        <w:t>moechten</w:t>
      </w:r>
      <w:proofErr w:type="spellEnd"/>
      <w:r>
        <w:t xml:space="preserve"> wohl stehlen / ob sie es schon in andern nicht billigen </w:t>
      </w:r>
      <w:proofErr w:type="spellStart"/>
      <w:r>
        <w:t>moechten</w:t>
      </w:r>
      <w:proofErr w:type="spellEnd"/>
      <w:r>
        <w:t xml:space="preserve">: Eines andern ehrlichen Namen und </w:t>
      </w:r>
      <w:proofErr w:type="spellStart"/>
      <w:r>
        <w:t>Leumuth</w:t>
      </w:r>
      <w:proofErr w:type="spellEnd"/>
      <w:r>
        <w:t xml:space="preserve"> zu verringern / </w:t>
      </w:r>
      <w:proofErr w:type="spellStart"/>
      <w:r>
        <w:t>wuerde</w:t>
      </w:r>
      <w:proofErr w:type="spellEnd"/>
      <w:r>
        <w:t xml:space="preserve"> selbst frey stehen: In einem Worte: Ein </w:t>
      </w:r>
      <w:proofErr w:type="spellStart"/>
      <w:r>
        <w:t>ieder</w:t>
      </w:r>
      <w:proofErr w:type="spellEnd"/>
      <w:r>
        <w:t xml:space="preserve"> </w:t>
      </w:r>
      <w:proofErr w:type="spellStart"/>
      <w:r>
        <w:t>wuerde</w:t>
      </w:r>
      <w:proofErr w:type="spellEnd"/>
      <w:r>
        <w:t xml:space="preserve"> thun was </w:t>
      </w:r>
      <w:proofErr w:type="spellStart"/>
      <w:r>
        <w:t>ihme</w:t>
      </w:r>
      <w:proofErr w:type="spellEnd"/>
      <w:r>
        <w:t xml:space="preserve"> nur </w:t>
      </w:r>
      <w:proofErr w:type="spellStart"/>
      <w:r>
        <w:t>wuerde</w:t>
      </w:r>
      <w:proofErr w:type="spellEnd"/>
      <w:r>
        <w:t xml:space="preserve"> </w:t>
      </w:r>
      <w:proofErr w:type="spellStart"/>
      <w:r>
        <w:t>geluesten</w:t>
      </w:r>
      <w:proofErr w:type="spellEnd"/>
      <w:r>
        <w:t xml:space="preserve"> / und sein Wille </w:t>
      </w:r>
      <w:proofErr w:type="spellStart"/>
      <w:r>
        <w:t>wuerde</w:t>
      </w:r>
      <w:proofErr w:type="spellEnd"/>
      <w:r>
        <w:t xml:space="preserve"> sein Gesetz seyn / und er selbst </w:t>
      </w:r>
      <w:proofErr w:type="spellStart"/>
      <w:r>
        <w:t>wuerde</w:t>
      </w:r>
      <w:proofErr w:type="spellEnd"/>
      <w:r>
        <w:t xml:space="preserve"> sein eigen Richter seyn; Ohne </w:t>
      </w:r>
      <w:proofErr w:type="spellStart"/>
      <w:r>
        <w:t>Zweiffel</w:t>
      </w:r>
      <w:proofErr w:type="spellEnd"/>
      <w:r>
        <w:t xml:space="preserve"> ein fein gelinder Richter. Solcher </w:t>
      </w:r>
      <w:proofErr w:type="spellStart"/>
      <w:r>
        <w:t>gestalt</w:t>
      </w:r>
      <w:proofErr w:type="spellEnd"/>
      <w:r>
        <w:t xml:space="preserve"> </w:t>
      </w:r>
      <w:proofErr w:type="spellStart"/>
      <w:r>
        <w:t>wuerde</w:t>
      </w:r>
      <w:proofErr w:type="spellEnd"/>
      <w:r>
        <w:t xml:space="preserve"> Selbst regieren. Die heiligmachende Gnade GOttes aber lehret den Menschen zu </w:t>
      </w:r>
      <w:proofErr w:type="spellStart"/>
      <w:r>
        <w:t>verlaeugnen</w:t>
      </w:r>
      <w:proofErr w:type="spellEnd"/>
      <w:r>
        <w:t xml:space="preserve"> diesen Selbst / und seine </w:t>
      </w:r>
      <w:proofErr w:type="spellStart"/>
      <w:r>
        <w:t>auffruehrerischen</w:t>
      </w:r>
      <w:proofErr w:type="spellEnd"/>
      <w:r>
        <w:t xml:space="preserve"> </w:t>
      </w:r>
      <w:proofErr w:type="spellStart"/>
      <w:r>
        <w:t>Hande</w:t>
      </w:r>
      <w:proofErr w:type="spellEnd"/>
      <w:r>
        <w:t xml:space="preserve"> gegen GOtt nieder zu legen; Zeiget ihm / wie ungeschickt wir sind uns selber zu regieren / daß wir </w:t>
      </w:r>
      <w:proofErr w:type="spellStart"/>
      <w:r>
        <w:t>allzuthoericht</w:t>
      </w:r>
      <w:proofErr w:type="spellEnd"/>
      <w:r>
        <w:t xml:space="preserve"> / und </w:t>
      </w:r>
      <w:proofErr w:type="spellStart"/>
      <w:r>
        <w:t>suendlich</w:t>
      </w:r>
      <w:proofErr w:type="spellEnd"/>
      <w:r>
        <w:t xml:space="preserve"> / und </w:t>
      </w:r>
      <w:proofErr w:type="spellStart"/>
      <w:r>
        <w:t>partheyisch</w:t>
      </w:r>
      <w:proofErr w:type="spellEnd"/>
      <w:r>
        <w:t xml:space="preserve"> sind / Gesetze zu machen / und daß wir viel zu gelinde seyn </w:t>
      </w:r>
      <w:proofErr w:type="spellStart"/>
      <w:r>
        <w:t>wuerden</w:t>
      </w:r>
      <w:proofErr w:type="spellEnd"/>
      <w:r>
        <w:t xml:space="preserve"> / dieselben an uns zu </w:t>
      </w:r>
      <w:proofErr w:type="spellStart"/>
      <w:r>
        <w:t>vollenziehen</w:t>
      </w:r>
      <w:proofErr w:type="spellEnd"/>
      <w:r>
        <w:t xml:space="preserve">: Und daß wir erschaffen sind zu gehorchen / also auch gehorchen / und uns wiederstellen </w:t>
      </w:r>
      <w:proofErr w:type="spellStart"/>
      <w:r>
        <w:t>muessen</w:t>
      </w:r>
      <w:proofErr w:type="spellEnd"/>
      <w:r>
        <w:t xml:space="preserve"> in unsere Glieder / und </w:t>
      </w:r>
      <w:proofErr w:type="spellStart"/>
      <w:r>
        <w:t>freywillig</w:t>
      </w:r>
      <w:proofErr w:type="spellEnd"/>
      <w:r>
        <w:t xml:space="preserve"> uns </w:t>
      </w:r>
      <w:proofErr w:type="spellStart"/>
      <w:r>
        <w:t>unterwerffen</w:t>
      </w:r>
      <w:proofErr w:type="spellEnd"/>
      <w:r>
        <w:t xml:space="preserve"> dem Oberherrn der Welt. Selbst-</w:t>
      </w:r>
      <w:proofErr w:type="spellStart"/>
      <w:r>
        <w:t>Verlaeugnung</w:t>
      </w:r>
      <w:proofErr w:type="spellEnd"/>
      <w:r>
        <w:t xml:space="preserve"> lehret einen Menschen zu hassen seine fleischliche </w:t>
      </w:r>
      <w:proofErr w:type="spellStart"/>
      <w:r>
        <w:t>Weißheit</w:t>
      </w:r>
      <w:proofErr w:type="spellEnd"/>
      <w:r>
        <w:t xml:space="preserve"> / und verdorbene </w:t>
      </w:r>
      <w:proofErr w:type="spellStart"/>
      <w:r>
        <w:t>Vernunfft</w:t>
      </w:r>
      <w:proofErr w:type="spellEnd"/>
      <w:r>
        <w:t xml:space="preserve"> / die sich gegen die Gesetze GOttes erhebet / oder ja dieselbe destoweniger zu lieben / dieweil sie sein eigen ist; hingegen aber die Gesetze GOttes </w:t>
      </w:r>
      <w:proofErr w:type="spellStart"/>
      <w:r>
        <w:t>hertzlicher</w:t>
      </w:r>
      <w:proofErr w:type="spellEnd"/>
      <w:r>
        <w:t xml:space="preserve"> zu lieben / weil sie GOttes sind / und weil sie streiten gegen sein fleischlich Selbst. Weil er GOttes Siegel daran </w:t>
      </w:r>
      <w:proofErr w:type="spellStart"/>
      <w:r>
        <w:t>sihet</w:t>
      </w:r>
      <w:proofErr w:type="spellEnd"/>
      <w:r>
        <w:t xml:space="preserve"> / so ehret er sie / da er dieselben Gesetze nicht achten </w:t>
      </w:r>
      <w:proofErr w:type="spellStart"/>
      <w:r>
        <w:t>wolte</w:t>
      </w:r>
      <w:proofErr w:type="spellEnd"/>
      <w:r>
        <w:t xml:space="preserve"> / wenn sie von selbst gemachet </w:t>
      </w:r>
      <w:proofErr w:type="spellStart"/>
      <w:r>
        <w:t>waeren</w:t>
      </w:r>
      <w:proofErr w:type="spellEnd"/>
      <w:r>
        <w:t xml:space="preserve">: Er hat zwar noch Fleisch und Blut das gezwungen muß werden unter das Gesetz Gottes / und welches </w:t>
      </w:r>
      <w:proofErr w:type="spellStart"/>
      <w:r>
        <w:t>denenselben</w:t>
      </w:r>
      <w:proofErr w:type="spellEnd"/>
      <w:r>
        <w:t xml:space="preserve"> in etwas widerstrebet; Er hat aber dennoch darum keine </w:t>
      </w:r>
      <w:proofErr w:type="spellStart"/>
      <w:r>
        <w:t>boese</w:t>
      </w:r>
      <w:proofErr w:type="spellEnd"/>
      <w:r>
        <w:t xml:space="preserve"> </w:t>
      </w:r>
      <w:proofErr w:type="spellStart"/>
      <w:r>
        <w:t>Gedancken</w:t>
      </w:r>
      <w:proofErr w:type="spellEnd"/>
      <w:r>
        <w:t xml:space="preserve"> von dem Gesetze GOttes / </w:t>
      </w:r>
      <w:proofErr w:type="spellStart"/>
      <w:r>
        <w:t>dondern</w:t>
      </w:r>
      <w:proofErr w:type="spellEnd"/>
      <w:r>
        <w:t xml:space="preserve"> hat Lust an denselben nach dem inwendigen Menschen / Rom. 7/ 22. Und wenn er die Wahl </w:t>
      </w:r>
      <w:proofErr w:type="spellStart"/>
      <w:r>
        <w:t>haette</w:t>
      </w:r>
      <w:proofErr w:type="spellEnd"/>
      <w:r>
        <w:t xml:space="preserve"> / er </w:t>
      </w:r>
      <w:proofErr w:type="spellStart"/>
      <w:r>
        <w:t>wolte</w:t>
      </w:r>
      <w:proofErr w:type="spellEnd"/>
      <w:r>
        <w:t xml:space="preserve"> nicht ein Gebot / nicht eine Lehre / nicht einen </w:t>
      </w:r>
      <w:proofErr w:type="spellStart"/>
      <w:r>
        <w:t>Articul</w:t>
      </w:r>
      <w:proofErr w:type="spellEnd"/>
      <w:r>
        <w:t xml:space="preserve"> des Glaubens / nicht ein Title des Gesetzes </w:t>
      </w:r>
      <w:proofErr w:type="spellStart"/>
      <w:r>
        <w:t>ausleschen</w:t>
      </w:r>
      <w:proofErr w:type="spellEnd"/>
      <w:r>
        <w:t xml:space="preserve"> / weil Selbst nicht die Oberstelle und Herrschaft in </w:t>
      </w:r>
      <w:proofErr w:type="spellStart"/>
      <w:r>
        <w:t>ihme</w:t>
      </w:r>
      <w:proofErr w:type="spellEnd"/>
      <w:r>
        <w:t xml:space="preserve"> hat; sondern er hat gelernet sich dem Willen und </w:t>
      </w:r>
      <w:proofErr w:type="spellStart"/>
      <w:r>
        <w:t>Weißheit</w:t>
      </w:r>
      <w:proofErr w:type="spellEnd"/>
      <w:r>
        <w:t xml:space="preserve"> des HErrn zu gelassen. Ob er nun schon sich selbst liebet / und eine Natur hat die ungerne leidet / und </w:t>
      </w:r>
      <w:proofErr w:type="spellStart"/>
      <w:r>
        <w:t>fuerchtet</w:t>
      </w:r>
      <w:proofErr w:type="spellEnd"/>
      <w:r>
        <w:t xml:space="preserve"> GOttes Zorn / und die Drohung seines H. Gesetzes; So </w:t>
      </w:r>
      <w:proofErr w:type="spellStart"/>
      <w:r>
        <w:t>haelt</w:t>
      </w:r>
      <w:proofErr w:type="spellEnd"/>
      <w:r>
        <w:t xml:space="preserve"> er dannoch das Gericht von Grund seines Herzens vor gerecht / und erkennet es zu seyn heilig / gerecht und gut / </w:t>
      </w:r>
      <w:proofErr w:type="spellStart"/>
      <w:r>
        <w:t>wolte</w:t>
      </w:r>
      <w:proofErr w:type="spellEnd"/>
      <w:r>
        <w:t xml:space="preserve"> auch nicht / daß die </w:t>
      </w:r>
      <w:proofErr w:type="spellStart"/>
      <w:r>
        <w:t>Draeuungen</w:t>
      </w:r>
      <w:proofErr w:type="spellEnd"/>
      <w:r>
        <w:t xml:space="preserve"> selbst davon ausgethan </w:t>
      </w:r>
      <w:proofErr w:type="spellStart"/>
      <w:r>
        <w:t>waeren</w:t>
      </w:r>
      <w:proofErr w:type="spellEnd"/>
      <w:r>
        <w:t xml:space="preserve"> / wenn es bey </w:t>
      </w:r>
      <w:proofErr w:type="spellStart"/>
      <w:r>
        <w:t>ihme</w:t>
      </w:r>
      <w:proofErr w:type="spellEnd"/>
      <w:r>
        <w:t xml:space="preserve"> </w:t>
      </w:r>
      <w:proofErr w:type="spellStart"/>
      <w:r>
        <w:t>stuende</w:t>
      </w:r>
      <w:proofErr w:type="spellEnd"/>
      <w:r>
        <w:t xml:space="preserve">: Dann er weiß / daß GOttes Schluß der beste ist / und daß niemand als Er geschickt ist zu regieren / und darum ist all sein </w:t>
      </w:r>
      <w:proofErr w:type="spellStart"/>
      <w:r>
        <w:t>Wuenschen</w:t>
      </w:r>
      <w:proofErr w:type="spellEnd"/>
      <w:r>
        <w:t xml:space="preserve"> / wie er lernen mag besser zu gehorchen / und nicht daß er </w:t>
      </w:r>
      <w:proofErr w:type="spellStart"/>
      <w:r>
        <w:t>moege</w:t>
      </w:r>
      <w:proofErr w:type="spellEnd"/>
      <w:r>
        <w:t xml:space="preserve"> herrschen; Daß er </w:t>
      </w:r>
      <w:proofErr w:type="spellStart"/>
      <w:r>
        <w:t>moege</w:t>
      </w:r>
      <w:proofErr w:type="spellEnd"/>
      <w:r>
        <w:t xml:space="preserve"> dem Gesetze </w:t>
      </w:r>
      <w:proofErr w:type="spellStart"/>
      <w:r>
        <w:t>gemaeß</w:t>
      </w:r>
      <w:proofErr w:type="spellEnd"/>
      <w:r>
        <w:t xml:space="preserve"> leben / und nicht daß das Gesetz sich nach </w:t>
      </w:r>
      <w:proofErr w:type="spellStart"/>
      <w:r>
        <w:t>ihme</w:t>
      </w:r>
      <w:proofErr w:type="spellEnd"/>
      <w:r>
        <w:t xml:space="preserve"> richten solle: Daß sein Wille </w:t>
      </w:r>
      <w:proofErr w:type="spellStart"/>
      <w:r>
        <w:t>moechte</w:t>
      </w:r>
      <w:proofErr w:type="spellEnd"/>
      <w:r>
        <w:t xml:space="preserve"> GOttes Wille sich seinem Willen gleich erzeigen solle: So weit ein Mensch sich selbst </w:t>
      </w:r>
      <w:proofErr w:type="spellStart"/>
      <w:r>
        <w:t>verlaeugnet</w:t>
      </w:r>
      <w:proofErr w:type="spellEnd"/>
      <w:r>
        <w:t xml:space="preserve"> hat / ist es also mit </w:t>
      </w:r>
      <w:proofErr w:type="spellStart"/>
      <w:r>
        <w:t>ihme</w:t>
      </w:r>
      <w:proofErr w:type="spellEnd"/>
      <w:r>
        <w:t xml:space="preserve"> </w:t>
      </w:r>
      <w:proofErr w:type="spellStart"/>
      <w:r>
        <w:t>bewant</w:t>
      </w:r>
      <w:proofErr w:type="spellEnd"/>
      <w:r>
        <w:t xml:space="preserve">. </w:t>
      </w:r>
    </w:p>
    <w:p w14:paraId="2F858DB6" w14:textId="77777777" w:rsidR="006164D3" w:rsidRDefault="006164D3" w:rsidP="006164D3">
      <w:pPr>
        <w:pStyle w:val="StandardWeb"/>
      </w:pPr>
      <w:r>
        <w:t xml:space="preserve">9. Ferner: Wie es GOttes Herrlichkeit ist / daß Er ist der oberste Herrscher </w:t>
      </w:r>
      <w:proofErr w:type="spellStart"/>
      <w:r>
        <w:t>ueber</w:t>
      </w:r>
      <w:proofErr w:type="spellEnd"/>
      <w:r>
        <w:t xml:space="preserve"> uns selbst / also auch </w:t>
      </w:r>
      <w:proofErr w:type="spellStart"/>
      <w:r>
        <w:t>ueber</w:t>
      </w:r>
      <w:proofErr w:type="spellEnd"/>
      <w:r>
        <w:t xml:space="preserve"> alles andere. Allein wenn die </w:t>
      </w:r>
      <w:proofErr w:type="spellStart"/>
      <w:r>
        <w:t>Suende</w:t>
      </w:r>
      <w:proofErr w:type="spellEnd"/>
      <w:r>
        <w:t xml:space="preserve"> Selbst zu einem Abgott </w:t>
      </w:r>
      <w:proofErr w:type="spellStart"/>
      <w:r>
        <w:t>auffgesetzet</w:t>
      </w:r>
      <w:proofErr w:type="spellEnd"/>
      <w:r>
        <w:t xml:space="preserve"> hat / alsdenn </w:t>
      </w:r>
      <w:proofErr w:type="spellStart"/>
      <w:r>
        <w:t>wil</w:t>
      </w:r>
      <w:proofErr w:type="spellEnd"/>
      <w:r>
        <w:t xml:space="preserve"> der Mensch nicht herrschen allein </w:t>
      </w:r>
      <w:proofErr w:type="spellStart"/>
      <w:r>
        <w:t>ueber</w:t>
      </w:r>
      <w:proofErr w:type="spellEnd"/>
      <w:r>
        <w:t xml:space="preserve"> sich selbst / sondern auch </w:t>
      </w:r>
      <w:proofErr w:type="spellStart"/>
      <w:r>
        <w:t>ueber</w:t>
      </w:r>
      <w:proofErr w:type="spellEnd"/>
      <w:r>
        <w:t xml:space="preserve"> alles andere. Ein ungeheiligtes selbstisch Hertz hat eine </w:t>
      </w:r>
      <w:proofErr w:type="spellStart"/>
      <w:r>
        <w:t>ungezaeumete</w:t>
      </w:r>
      <w:proofErr w:type="spellEnd"/>
      <w:r>
        <w:t xml:space="preserve"> Begierde zu herrschen / </w:t>
      </w:r>
      <w:proofErr w:type="spellStart"/>
      <w:r>
        <w:t>ueber</w:t>
      </w:r>
      <w:proofErr w:type="spellEnd"/>
      <w:r>
        <w:t xml:space="preserve"> Stadt und Land / und daß alles unter seinen Willen </w:t>
      </w:r>
      <w:proofErr w:type="spellStart"/>
      <w:r>
        <w:t>moechte</w:t>
      </w:r>
      <w:proofErr w:type="spellEnd"/>
      <w:r>
        <w:t xml:space="preserve"> gebracht werden: Und daher </w:t>
      </w:r>
      <w:proofErr w:type="spellStart"/>
      <w:r>
        <w:t>komt</w:t>
      </w:r>
      <w:proofErr w:type="spellEnd"/>
      <w:r>
        <w:t xml:space="preserve"> solch Widerstreben und Meistern gegen gute Regenten / und daß die meisten </w:t>
      </w:r>
      <w:proofErr w:type="spellStart"/>
      <w:r>
        <w:t>leute</w:t>
      </w:r>
      <w:proofErr w:type="spellEnd"/>
      <w:r>
        <w:t xml:space="preserve"> so </w:t>
      </w:r>
      <w:proofErr w:type="spellStart"/>
      <w:r>
        <w:t>ehrgeitzig</w:t>
      </w:r>
      <w:proofErr w:type="spellEnd"/>
      <w:r>
        <w:t xml:space="preserve"> sind / und gerne </w:t>
      </w:r>
      <w:proofErr w:type="spellStart"/>
      <w:r>
        <w:t>wolten</w:t>
      </w:r>
      <w:proofErr w:type="spellEnd"/>
      <w:r>
        <w:t xml:space="preserve"> die </w:t>
      </w:r>
      <w:proofErr w:type="spellStart"/>
      <w:r>
        <w:t>hoechsten</w:t>
      </w:r>
      <w:proofErr w:type="spellEnd"/>
      <w:r>
        <w:t xml:space="preserve"> seyn / darum daß ein jeder dann </w:t>
      </w:r>
      <w:proofErr w:type="spellStart"/>
      <w:r>
        <w:t>mueste</w:t>
      </w:r>
      <w:proofErr w:type="spellEnd"/>
      <w:r>
        <w:t xml:space="preserve"> ihren Willen thun / und daß sie Macht </w:t>
      </w:r>
      <w:proofErr w:type="spellStart"/>
      <w:r>
        <w:t>haetten</w:t>
      </w:r>
      <w:proofErr w:type="spellEnd"/>
      <w:r>
        <w:t xml:space="preserve"> diejenigen / so es nicht thun </w:t>
      </w:r>
      <w:proofErr w:type="spellStart"/>
      <w:r>
        <w:t>wolten</w:t>
      </w:r>
      <w:proofErr w:type="spellEnd"/>
      <w:r>
        <w:t xml:space="preserve"> / dazu zu zwingen. Daher kommt das Streben / Rennen und </w:t>
      </w:r>
      <w:proofErr w:type="spellStart"/>
      <w:r>
        <w:t>Lauffen</w:t>
      </w:r>
      <w:proofErr w:type="spellEnd"/>
      <w:r>
        <w:t xml:space="preserve"> in der Welt nach Scepter und Kronen / und hat man noch von wenigen </w:t>
      </w:r>
      <w:proofErr w:type="spellStart"/>
      <w:r>
        <w:t>gehoeret</w:t>
      </w:r>
      <w:proofErr w:type="spellEnd"/>
      <w:r>
        <w:t xml:space="preserve"> / die ein </w:t>
      </w:r>
      <w:proofErr w:type="spellStart"/>
      <w:r>
        <w:t>Koenigreich</w:t>
      </w:r>
      <w:proofErr w:type="spellEnd"/>
      <w:r>
        <w:t xml:space="preserve"> ausgeschlagen haben / wenn es ihnen angeboten ist / ja oder die </w:t>
      </w:r>
      <w:proofErr w:type="spellStart"/>
      <w:r>
        <w:t>wol</w:t>
      </w:r>
      <w:proofErr w:type="spellEnd"/>
      <w:r>
        <w:t xml:space="preserve"> nicht etwas darum aus dem Wege </w:t>
      </w:r>
      <w:proofErr w:type="spellStart"/>
      <w:r>
        <w:t>tretten</w:t>
      </w:r>
      <w:proofErr w:type="spellEnd"/>
      <w:r>
        <w:t xml:space="preserve"> / und ihre Gewissen verwunden </w:t>
      </w:r>
      <w:proofErr w:type="spellStart"/>
      <w:r>
        <w:t>wolten</w:t>
      </w:r>
      <w:proofErr w:type="spellEnd"/>
      <w:r>
        <w:t xml:space="preserve"> / und alle ihre Hoffnung des ewigen Lebens dagegen in die Wage setzen / wenn sie einige Hoffnung </w:t>
      </w:r>
      <w:proofErr w:type="spellStart"/>
      <w:r>
        <w:t>haetten</w:t>
      </w:r>
      <w:proofErr w:type="spellEnd"/>
      <w:r>
        <w:t xml:space="preserve"> ihr Anschlag </w:t>
      </w:r>
      <w:proofErr w:type="spellStart"/>
      <w:r>
        <w:t>moechte</w:t>
      </w:r>
      <w:proofErr w:type="spellEnd"/>
      <w:r>
        <w:t xml:space="preserve"> angehen / und sie </w:t>
      </w:r>
      <w:proofErr w:type="spellStart"/>
      <w:r>
        <w:t>moechten</w:t>
      </w:r>
      <w:proofErr w:type="spellEnd"/>
      <w:r>
        <w:t xml:space="preserve"> es leicht erhalten; sintemal wo Selbst herrschet zu Hause / da </w:t>
      </w:r>
      <w:proofErr w:type="spellStart"/>
      <w:r>
        <w:t>wolte</w:t>
      </w:r>
      <w:proofErr w:type="spellEnd"/>
      <w:r>
        <w:t xml:space="preserve"> es auch herrschen </w:t>
      </w:r>
      <w:proofErr w:type="spellStart"/>
      <w:r>
        <w:t>ueber</w:t>
      </w:r>
      <w:proofErr w:type="spellEnd"/>
      <w:r>
        <w:t xml:space="preserve"> andere. Es </w:t>
      </w:r>
      <w:proofErr w:type="spellStart"/>
      <w:r>
        <w:t>kan</w:t>
      </w:r>
      <w:proofErr w:type="spellEnd"/>
      <w:r>
        <w:t xml:space="preserve"> einem fleischlichen </w:t>
      </w:r>
      <w:proofErr w:type="spellStart"/>
      <w:r>
        <w:t>Hertzen</w:t>
      </w:r>
      <w:proofErr w:type="spellEnd"/>
      <w:r>
        <w:t xml:space="preserve"> nichts besser gefallen als seinen Willen zu haben / und daß ein jeder es so mache wie er </w:t>
      </w:r>
      <w:proofErr w:type="spellStart"/>
      <w:r>
        <w:t>wil</w:t>
      </w:r>
      <w:proofErr w:type="spellEnd"/>
      <w:r>
        <w:t xml:space="preserve"> / suche ihm zu gefallen / und seine Worte alsobald als ein Gesetz annehme. Dieses ist das Reich des Selbst. </w:t>
      </w:r>
    </w:p>
    <w:p w14:paraId="319A5643" w14:textId="77777777" w:rsidR="006164D3" w:rsidRDefault="006164D3" w:rsidP="006164D3">
      <w:pPr>
        <w:pStyle w:val="StandardWeb"/>
      </w:pPr>
      <w:r>
        <w:t>Die Gnade GOttes aber in der Selbst-</w:t>
      </w:r>
      <w:proofErr w:type="spellStart"/>
      <w:r>
        <w:t>Verlaeugnung</w:t>
      </w:r>
      <w:proofErr w:type="spellEnd"/>
      <w:r>
        <w:t xml:space="preserve"> lehret den Menschen erstlich dahin zu sehen / daß GOttes Wille vollbracht werde / und zu wollen / daß alle Welt demselben gehorsamen </w:t>
      </w:r>
      <w:proofErr w:type="spellStart"/>
      <w:r>
        <w:t>moechte</w:t>
      </w:r>
      <w:proofErr w:type="spellEnd"/>
      <w:r>
        <w:t xml:space="preserve"> / und was seinen eigenen Willen betrifft / denselben </w:t>
      </w:r>
      <w:proofErr w:type="spellStart"/>
      <w:r>
        <w:t>gantz</w:t>
      </w:r>
      <w:proofErr w:type="spellEnd"/>
      <w:r>
        <w:t xml:space="preserve"> und gar GOtt heimzustellen und zu gelassen / auch nicht zu begehren / daß jemand seinem Willen soll Folge leisten und welches </w:t>
      </w:r>
      <w:proofErr w:type="spellStart"/>
      <w:r>
        <w:t>denenselben</w:t>
      </w:r>
      <w:proofErr w:type="spellEnd"/>
      <w:r>
        <w:t xml:space="preserve"> in etwas widerstrebet; Er hat aber dennoch darum keine </w:t>
      </w:r>
      <w:proofErr w:type="spellStart"/>
      <w:r>
        <w:t>boese</w:t>
      </w:r>
      <w:proofErr w:type="spellEnd"/>
      <w:r>
        <w:t xml:space="preserve"> </w:t>
      </w:r>
      <w:proofErr w:type="spellStart"/>
      <w:r>
        <w:t>Gedancken</w:t>
      </w:r>
      <w:proofErr w:type="spellEnd"/>
      <w:r>
        <w:t xml:space="preserve"> von dem Gesetze GOttes / sondern hat Lust an denselben nach dem inwendigen Menschen / Rom. 7/ 22. Und wenn er die Wahl </w:t>
      </w:r>
      <w:proofErr w:type="spellStart"/>
      <w:r>
        <w:t>haette</w:t>
      </w:r>
      <w:proofErr w:type="spellEnd"/>
      <w:r>
        <w:t xml:space="preserve"> / er </w:t>
      </w:r>
      <w:proofErr w:type="spellStart"/>
      <w:r>
        <w:t>wolte</w:t>
      </w:r>
      <w:proofErr w:type="spellEnd"/>
      <w:r>
        <w:t xml:space="preserve"> nicht ein Gebot / nicht eine Lehre / nicht einen </w:t>
      </w:r>
      <w:proofErr w:type="spellStart"/>
      <w:r>
        <w:t>Articul</w:t>
      </w:r>
      <w:proofErr w:type="spellEnd"/>
      <w:r>
        <w:t xml:space="preserve"> des </w:t>
      </w:r>
      <w:proofErr w:type="spellStart"/>
      <w:r>
        <w:t>glaubens</w:t>
      </w:r>
      <w:proofErr w:type="spellEnd"/>
      <w:r>
        <w:t xml:space="preserve"> / nicht ein Title des Gesetzes </w:t>
      </w:r>
      <w:proofErr w:type="spellStart"/>
      <w:r>
        <w:t>ausleschen</w:t>
      </w:r>
      <w:proofErr w:type="spellEnd"/>
      <w:r>
        <w:t xml:space="preserve"> / weil Selbst nicht die Oberstelle und </w:t>
      </w:r>
      <w:proofErr w:type="spellStart"/>
      <w:r>
        <w:t>Herrschafft</w:t>
      </w:r>
      <w:proofErr w:type="spellEnd"/>
      <w:r>
        <w:t xml:space="preserve"> in </w:t>
      </w:r>
      <w:proofErr w:type="spellStart"/>
      <w:r>
        <w:t>ihme</w:t>
      </w:r>
      <w:proofErr w:type="spellEnd"/>
      <w:r>
        <w:t xml:space="preserve"> hat; sondern er hat gelernet sich dem Willen und </w:t>
      </w:r>
      <w:proofErr w:type="spellStart"/>
      <w:r>
        <w:t>Weißheit</w:t>
      </w:r>
      <w:proofErr w:type="spellEnd"/>
      <w:r>
        <w:t xml:space="preserve"> des HErrn zu gelassen. Ob er nun schon sich selbst liebet / und eine Natur hat die ungerne leidet / und </w:t>
      </w:r>
      <w:proofErr w:type="spellStart"/>
      <w:r>
        <w:t>fuerchtet</w:t>
      </w:r>
      <w:proofErr w:type="spellEnd"/>
      <w:r>
        <w:t xml:space="preserve"> GOttes Zorn / und die Drohung seines H. Gesetzes; So </w:t>
      </w:r>
      <w:proofErr w:type="spellStart"/>
      <w:r>
        <w:t>haelt</w:t>
      </w:r>
      <w:proofErr w:type="spellEnd"/>
      <w:r>
        <w:t xml:space="preserve"> er dannoch das Gericht von Grund seines Herzens vor gerecht / und erkennet es zu seyn heilig / gerecht und gut / </w:t>
      </w:r>
      <w:proofErr w:type="spellStart"/>
      <w:r>
        <w:t>wolte</w:t>
      </w:r>
      <w:proofErr w:type="spellEnd"/>
      <w:r>
        <w:t xml:space="preserve"> auch nicht / daß die </w:t>
      </w:r>
      <w:proofErr w:type="spellStart"/>
      <w:r>
        <w:t>Draeuungen</w:t>
      </w:r>
      <w:proofErr w:type="spellEnd"/>
      <w:r>
        <w:t xml:space="preserve"> selbst davon ausgethan </w:t>
      </w:r>
      <w:proofErr w:type="spellStart"/>
      <w:r>
        <w:t>waeren</w:t>
      </w:r>
      <w:proofErr w:type="spellEnd"/>
      <w:r>
        <w:t xml:space="preserve"> / wenn es bey ihm </w:t>
      </w:r>
      <w:proofErr w:type="spellStart"/>
      <w:r>
        <w:t>stuende</w:t>
      </w:r>
      <w:proofErr w:type="spellEnd"/>
      <w:r>
        <w:t xml:space="preserve">: Dann er weiß / daß GOttes Schluß der beste ist / und daß niemand als Er geschickt ist zu regieren / und darum ist all sein </w:t>
      </w:r>
      <w:proofErr w:type="spellStart"/>
      <w:r>
        <w:t>Wuenschen</w:t>
      </w:r>
      <w:proofErr w:type="spellEnd"/>
      <w:r>
        <w:t xml:space="preserve"> / wie er lernen mag besser zu gehorchen / und nicht daß er </w:t>
      </w:r>
      <w:proofErr w:type="spellStart"/>
      <w:r>
        <w:t>moege</w:t>
      </w:r>
      <w:proofErr w:type="spellEnd"/>
      <w:r>
        <w:t xml:space="preserve"> herrschen; Daß er </w:t>
      </w:r>
      <w:proofErr w:type="spellStart"/>
      <w:r>
        <w:t>moege</w:t>
      </w:r>
      <w:proofErr w:type="spellEnd"/>
      <w:r>
        <w:t xml:space="preserve"> dem Gesetze </w:t>
      </w:r>
      <w:proofErr w:type="spellStart"/>
      <w:r>
        <w:t>gemaeß</w:t>
      </w:r>
      <w:proofErr w:type="spellEnd"/>
      <w:r>
        <w:t xml:space="preserve"> leben / und nicht daß das Gesetz sich nach </w:t>
      </w:r>
      <w:proofErr w:type="spellStart"/>
      <w:r>
        <w:t>ihme</w:t>
      </w:r>
      <w:proofErr w:type="spellEnd"/>
      <w:r>
        <w:t xml:space="preserve"> richten solle: Daß sein Wille </w:t>
      </w:r>
      <w:proofErr w:type="spellStart"/>
      <w:r>
        <w:t>moechte</w:t>
      </w:r>
      <w:proofErr w:type="spellEnd"/>
      <w:r>
        <w:t xml:space="preserve"> GOttes Willen </w:t>
      </w:r>
      <w:proofErr w:type="spellStart"/>
      <w:r>
        <w:t>gleichfoermig</w:t>
      </w:r>
      <w:proofErr w:type="spellEnd"/>
      <w:r>
        <w:t xml:space="preserve"> seyn / nicht daß GOttes Wille sich seinem Willen gleich erzeigen solle: So weit ein Mensch sich selbst </w:t>
      </w:r>
      <w:proofErr w:type="spellStart"/>
      <w:r>
        <w:t>verlaeugnet</w:t>
      </w:r>
      <w:proofErr w:type="spellEnd"/>
      <w:r>
        <w:t xml:space="preserve"> hat / ist es also mit </w:t>
      </w:r>
      <w:proofErr w:type="spellStart"/>
      <w:r>
        <w:t>ihme</w:t>
      </w:r>
      <w:proofErr w:type="spellEnd"/>
      <w:r>
        <w:t xml:space="preserve"> </w:t>
      </w:r>
      <w:proofErr w:type="spellStart"/>
      <w:r>
        <w:t>bewant</w:t>
      </w:r>
      <w:proofErr w:type="spellEnd"/>
      <w:r>
        <w:t xml:space="preserve">. </w:t>
      </w:r>
    </w:p>
    <w:p w14:paraId="08EC0556" w14:textId="77777777" w:rsidR="006164D3" w:rsidRDefault="006164D3" w:rsidP="006164D3">
      <w:pPr>
        <w:pStyle w:val="StandardWeb"/>
      </w:pPr>
      <w:r>
        <w:t>Die Gnade Gottes aber in der Selbst-</w:t>
      </w:r>
      <w:proofErr w:type="spellStart"/>
      <w:r>
        <w:t>Verlaeugnung</w:t>
      </w:r>
      <w:proofErr w:type="spellEnd"/>
      <w:r>
        <w:t xml:space="preserve"> lehret den Menschen erstlich dahin zu sehen / daß GOttes Wille vollbracht werde / und zu wollen / daß alle Welt demselben gehorsamen </w:t>
      </w:r>
      <w:proofErr w:type="spellStart"/>
      <w:r>
        <w:t>moechte</w:t>
      </w:r>
      <w:proofErr w:type="spellEnd"/>
      <w:r>
        <w:t xml:space="preserve"> / und was seinen eigenen Willen betrifft / denselben </w:t>
      </w:r>
      <w:proofErr w:type="spellStart"/>
      <w:r>
        <w:t>gantz</w:t>
      </w:r>
      <w:proofErr w:type="spellEnd"/>
      <w:r>
        <w:t xml:space="preserve"> und gar GOtt heimzustellen und zu gelassen / auch nicht zu begehren / daß jemand seinem Willen soll Folge leisten weiter als er stehet in einer </w:t>
      </w:r>
      <w:proofErr w:type="spellStart"/>
      <w:r>
        <w:t>gebuerlichen</w:t>
      </w:r>
      <w:proofErr w:type="spellEnd"/>
      <w:r>
        <w:t xml:space="preserve"> Unter-Ordnung unter GOttes Willen / und selbigen </w:t>
      </w:r>
      <w:proofErr w:type="spellStart"/>
      <w:r>
        <w:t>befordert</w:t>
      </w:r>
      <w:proofErr w:type="spellEnd"/>
      <w:r>
        <w:t xml:space="preserve">: Wie er </w:t>
      </w:r>
      <w:proofErr w:type="spellStart"/>
      <w:r>
        <w:t>keienr</w:t>
      </w:r>
      <w:proofErr w:type="spellEnd"/>
      <w:r>
        <w:t xml:space="preserve"> </w:t>
      </w:r>
      <w:proofErr w:type="spellStart"/>
      <w:r>
        <w:t>Herrschafft</w:t>
      </w:r>
      <w:proofErr w:type="spellEnd"/>
      <w:r>
        <w:t xml:space="preserve"> oder Macht </w:t>
      </w:r>
      <w:proofErr w:type="spellStart"/>
      <w:r>
        <w:t>begeheret</w:t>
      </w:r>
      <w:proofErr w:type="spellEnd"/>
      <w:r>
        <w:t xml:space="preserve"> / als allein vor GOtt / so begehret er auch nicht / daß jemand seinem Willen soll gehorsamen / weiter als </w:t>
      </w:r>
      <w:proofErr w:type="spellStart"/>
      <w:r>
        <w:t>noethig</w:t>
      </w:r>
      <w:proofErr w:type="spellEnd"/>
      <w:r>
        <w:t xml:space="preserve"> ist GOttes Willen zu </w:t>
      </w:r>
      <w:proofErr w:type="spellStart"/>
      <w:r>
        <w:t>vollenbringen</w:t>
      </w:r>
      <w:proofErr w:type="spellEnd"/>
      <w:r>
        <w:t xml:space="preserve"> / welchem er sich untergibt / und </w:t>
      </w:r>
      <w:proofErr w:type="spellStart"/>
      <w:r>
        <w:t>wolte</w:t>
      </w:r>
      <w:proofErr w:type="spellEnd"/>
      <w:r>
        <w:t xml:space="preserve"> / daß also alle und jede sich selbigen untergeben </w:t>
      </w:r>
      <w:proofErr w:type="spellStart"/>
      <w:r>
        <w:t>solten</w:t>
      </w:r>
      <w:proofErr w:type="spellEnd"/>
      <w:r>
        <w:t>: Der selbst-</w:t>
      </w:r>
      <w:proofErr w:type="spellStart"/>
      <w:r>
        <w:t>verlaeugnende</w:t>
      </w:r>
      <w:proofErr w:type="spellEnd"/>
      <w:r>
        <w:t xml:space="preserve"> geheiligte Mensch </w:t>
      </w:r>
      <w:proofErr w:type="spellStart"/>
      <w:r>
        <w:t>sihet</w:t>
      </w:r>
      <w:proofErr w:type="spellEnd"/>
      <w:r>
        <w:t xml:space="preserve"> die </w:t>
      </w:r>
      <w:proofErr w:type="spellStart"/>
      <w:r>
        <w:t>gantze</w:t>
      </w:r>
      <w:proofErr w:type="spellEnd"/>
      <w:r>
        <w:t xml:space="preserve"> Welt </w:t>
      </w:r>
      <w:proofErr w:type="spellStart"/>
      <w:r>
        <w:t>auff</w:t>
      </w:r>
      <w:proofErr w:type="spellEnd"/>
      <w:r>
        <w:t xml:space="preserve"> und nieder durch / wie er hie oder da GOttes Recht und Ehre </w:t>
      </w:r>
      <w:proofErr w:type="spellStart"/>
      <w:r>
        <w:t>befordern</w:t>
      </w:r>
      <w:proofErr w:type="spellEnd"/>
      <w:r>
        <w:t xml:space="preserve"> </w:t>
      </w:r>
      <w:proofErr w:type="spellStart"/>
      <w:r>
        <w:t>moege</w:t>
      </w:r>
      <w:proofErr w:type="spellEnd"/>
      <w:r>
        <w:t xml:space="preserve">: Wie der Selbst-Suchende hat sein eigen Ehre oder Nutz zu </w:t>
      </w:r>
      <w:proofErr w:type="spellStart"/>
      <w:r>
        <w:t>befoerdern</w:t>
      </w:r>
      <w:proofErr w:type="spellEnd"/>
      <w:r>
        <w:t xml:space="preserve">: Und er hat eine so </w:t>
      </w:r>
      <w:proofErr w:type="spellStart"/>
      <w:r>
        <w:t>hertzliche</w:t>
      </w:r>
      <w:proofErr w:type="spellEnd"/>
      <w:r>
        <w:t xml:space="preserve"> Begierde und Verlangen zu vernehmen / daß der Name / das Reich und Gesetze GOttes an allen Orten und Enden der Welt </w:t>
      </w:r>
      <w:proofErr w:type="spellStart"/>
      <w:r>
        <w:t>auffgerichtet</w:t>
      </w:r>
      <w:proofErr w:type="spellEnd"/>
      <w:r>
        <w:t xml:space="preserve"> und geehret werden / als der </w:t>
      </w:r>
      <w:proofErr w:type="spellStart"/>
      <w:r>
        <w:t>Ehrgeitzige</w:t>
      </w:r>
      <w:proofErr w:type="spellEnd"/>
      <w:r>
        <w:t xml:space="preserve"> hat seine Ehre </w:t>
      </w:r>
      <w:proofErr w:type="spellStart"/>
      <w:r>
        <w:t>befodert</w:t>
      </w:r>
      <w:proofErr w:type="spellEnd"/>
      <w:r>
        <w:t xml:space="preserve"> zu sehen; Und es erfreuet einen heiligen </w:t>
      </w:r>
      <w:proofErr w:type="spellStart"/>
      <w:r>
        <w:t>selbstverlaeugnenden</w:t>
      </w:r>
      <w:proofErr w:type="spellEnd"/>
      <w:r>
        <w:t xml:space="preserve"> Christen mehr / wenn er </w:t>
      </w:r>
      <w:proofErr w:type="spellStart"/>
      <w:r>
        <w:t>hoeret</w:t>
      </w:r>
      <w:proofErr w:type="spellEnd"/>
      <w:r>
        <w:t xml:space="preserve"> / daß man den Gesetzen GOttes gehorchet / und daß die Welt sich beuget und </w:t>
      </w:r>
      <w:proofErr w:type="spellStart"/>
      <w:r>
        <w:t>demuethiget</w:t>
      </w:r>
      <w:proofErr w:type="spellEnd"/>
      <w:r>
        <w:t xml:space="preserve"> vor JEsu Christo / als es einen </w:t>
      </w:r>
      <w:proofErr w:type="spellStart"/>
      <w:r>
        <w:t>felsichlichen</w:t>
      </w:r>
      <w:proofErr w:type="spellEnd"/>
      <w:r>
        <w:t xml:space="preserve"> </w:t>
      </w:r>
      <w:proofErr w:type="spellStart"/>
      <w:r>
        <w:t>ehrgeitzigen</w:t>
      </w:r>
      <w:proofErr w:type="spellEnd"/>
      <w:r>
        <w:t xml:space="preserve"> Menschen erfreuen </w:t>
      </w:r>
      <w:proofErr w:type="spellStart"/>
      <w:r>
        <w:t>wolte</w:t>
      </w:r>
      <w:proofErr w:type="spellEnd"/>
      <w:r>
        <w:t xml:space="preserve"> / wann er Herr </w:t>
      </w:r>
      <w:proofErr w:type="spellStart"/>
      <w:r>
        <w:t>ueber</w:t>
      </w:r>
      <w:proofErr w:type="spellEnd"/>
      <w:r>
        <w:t xml:space="preserve"> alles </w:t>
      </w:r>
      <w:proofErr w:type="spellStart"/>
      <w:r>
        <w:t>waere</w:t>
      </w:r>
      <w:proofErr w:type="spellEnd"/>
      <w:r>
        <w:t xml:space="preserve"> / und daß alle Welt sich vor </w:t>
      </w:r>
      <w:proofErr w:type="spellStart"/>
      <w:r>
        <w:t>ihme</w:t>
      </w:r>
      <w:proofErr w:type="spellEnd"/>
      <w:r>
        <w:t xml:space="preserve"> biegen </w:t>
      </w:r>
      <w:proofErr w:type="spellStart"/>
      <w:r>
        <w:t>muesse</w:t>
      </w:r>
      <w:proofErr w:type="spellEnd"/>
      <w:r>
        <w:t>: Ein heiliger selbst-</w:t>
      </w:r>
      <w:proofErr w:type="spellStart"/>
      <w:r>
        <w:t>verlaeugnender</w:t>
      </w:r>
      <w:proofErr w:type="spellEnd"/>
      <w:r>
        <w:t xml:space="preserve"> Mensch </w:t>
      </w:r>
      <w:proofErr w:type="spellStart"/>
      <w:r>
        <w:t>wuerde</w:t>
      </w:r>
      <w:proofErr w:type="spellEnd"/>
      <w:r>
        <w:t xml:space="preserve"> sich mehr erfreuen / </w:t>
      </w:r>
      <w:proofErr w:type="spellStart"/>
      <w:r>
        <w:t>moechte</w:t>
      </w:r>
      <w:proofErr w:type="spellEnd"/>
      <w:r>
        <w:t xml:space="preserve"> er </w:t>
      </w:r>
      <w:proofErr w:type="spellStart"/>
      <w:r>
        <w:t>hoeren</w:t>
      </w:r>
      <w:proofErr w:type="spellEnd"/>
      <w:r>
        <w:t xml:space="preserve"> / daß </w:t>
      </w:r>
      <w:proofErr w:type="spellStart"/>
      <w:r>
        <w:t>Africa</w:t>
      </w:r>
      <w:proofErr w:type="spellEnd"/>
      <w:r>
        <w:t xml:space="preserve"> / </w:t>
      </w:r>
      <w:proofErr w:type="spellStart"/>
      <w:r>
        <w:t>America</w:t>
      </w:r>
      <w:proofErr w:type="spellEnd"/>
      <w:r>
        <w:t xml:space="preserve"> / und was noch </w:t>
      </w:r>
      <w:proofErr w:type="spellStart"/>
      <w:r>
        <w:t>uebrig</w:t>
      </w:r>
      <w:proofErr w:type="spellEnd"/>
      <w:r>
        <w:t xml:space="preserve"> ist in der Welt / die das Wort GOttes noch nicht annehmen / bekehret </w:t>
      </w:r>
      <w:proofErr w:type="spellStart"/>
      <w:r>
        <w:t>waere</w:t>
      </w:r>
      <w:proofErr w:type="spellEnd"/>
      <w:r>
        <w:t xml:space="preserve"> zu Christo durch Krafft des Evangelii / und daß die Heyden </w:t>
      </w:r>
      <w:proofErr w:type="spellStart"/>
      <w:r>
        <w:t>ihme</w:t>
      </w:r>
      <w:proofErr w:type="spellEnd"/>
      <w:r>
        <w:t xml:space="preserve"> zum Erbtheil gegeben </w:t>
      </w:r>
      <w:proofErr w:type="spellStart"/>
      <w:r>
        <w:t>wuerden</w:t>
      </w:r>
      <w:proofErr w:type="spellEnd"/>
      <w:r>
        <w:t xml:space="preserve"> / u. die Reiche der Welt Reiche Christi </w:t>
      </w:r>
      <w:proofErr w:type="spellStart"/>
      <w:r>
        <w:t>waeren</w:t>
      </w:r>
      <w:proofErr w:type="spellEnd"/>
      <w:r>
        <w:t xml:space="preserve"> / als wenn er dieses alles selbst </w:t>
      </w:r>
      <w:proofErr w:type="spellStart"/>
      <w:r>
        <w:t>ueberwunden</w:t>
      </w:r>
      <w:proofErr w:type="spellEnd"/>
      <w:r>
        <w:t xml:space="preserve"> </w:t>
      </w:r>
      <w:proofErr w:type="spellStart"/>
      <w:r>
        <w:t>haette</w:t>
      </w:r>
      <w:proofErr w:type="spellEnd"/>
      <w:r>
        <w:t xml:space="preserve"> / und </w:t>
      </w:r>
      <w:proofErr w:type="spellStart"/>
      <w:r>
        <w:t>waere</w:t>
      </w:r>
      <w:proofErr w:type="spellEnd"/>
      <w:r>
        <w:t xml:space="preserve"> ein </w:t>
      </w:r>
      <w:proofErr w:type="spellStart"/>
      <w:r>
        <w:t>Koenig</w:t>
      </w:r>
      <w:proofErr w:type="spellEnd"/>
      <w:r>
        <w:t xml:space="preserve"> oder </w:t>
      </w:r>
      <w:proofErr w:type="spellStart"/>
      <w:r>
        <w:t>Kaeyser</w:t>
      </w:r>
      <w:proofErr w:type="spellEnd"/>
      <w:r>
        <w:t xml:space="preserve"> der Welt geworden. Denn gleich wie Selbst den Vorzug hat in den Ungeheiligten / also hat Christus und der Wille GOttes den Vorzug bey den Heiligen: Denn der Geheiligte hat dem selbst entsaget / sein </w:t>
      </w:r>
      <w:proofErr w:type="spellStart"/>
      <w:r>
        <w:t>vorwantes</w:t>
      </w:r>
      <w:proofErr w:type="spellEnd"/>
      <w:r>
        <w:t xml:space="preserve"> Recht in </w:t>
      </w:r>
      <w:proofErr w:type="spellStart"/>
      <w:r>
        <w:t>ihme</w:t>
      </w:r>
      <w:proofErr w:type="spellEnd"/>
      <w:r>
        <w:t xml:space="preserve"> / und dasselbe verleugnet / er hat </w:t>
      </w:r>
      <w:proofErr w:type="spellStart"/>
      <w:r>
        <w:t>erwehlet</w:t>
      </w:r>
      <w:proofErr w:type="spellEnd"/>
      <w:r>
        <w:t xml:space="preserve"> GOtt in sein Ende / und Christum seinen Weg dazu zu seyn / und </w:t>
      </w:r>
      <w:proofErr w:type="spellStart"/>
      <w:r>
        <w:t>sihet</w:t>
      </w:r>
      <w:proofErr w:type="spellEnd"/>
      <w:r>
        <w:t xml:space="preserve"> also folgendes auf dessen Ehre und Recht am meisten; Also daß er nunmehr </w:t>
      </w:r>
      <w:proofErr w:type="spellStart"/>
      <w:r>
        <w:t>nichtes</w:t>
      </w:r>
      <w:proofErr w:type="spellEnd"/>
      <w:r>
        <w:t xml:space="preserve"> in der Welt zu verrichten hat als GOttes </w:t>
      </w:r>
      <w:proofErr w:type="spellStart"/>
      <w:r>
        <w:t>Werck</w:t>
      </w:r>
      <w:proofErr w:type="spellEnd"/>
      <w:r>
        <w:t xml:space="preserve">; Er hat keine Ehre anzusehen als GOttes Ehre; Er hat niemand zu erheben als den </w:t>
      </w:r>
      <w:proofErr w:type="spellStart"/>
      <w:r>
        <w:t>Koenig</w:t>
      </w:r>
      <w:proofErr w:type="spellEnd"/>
      <w:r>
        <w:t xml:space="preserve"> aller </w:t>
      </w:r>
      <w:proofErr w:type="spellStart"/>
      <w:r>
        <w:t>Koenige</w:t>
      </w:r>
      <w:proofErr w:type="spellEnd"/>
      <w:r>
        <w:t xml:space="preserve">: Er weiß von keinem Gewinn als Gott zu gefallen: Er hat keine Zufriedenheit oder Lust / als GOttes Gnade; Massen das Leben / das er nun im Fleisch lebet / lebet er im Glauben des Sohnes Gottes / der ihn geliebet hat / und sich selbst vor </w:t>
      </w:r>
      <w:proofErr w:type="spellStart"/>
      <w:r>
        <w:t>ihme</w:t>
      </w:r>
      <w:proofErr w:type="spellEnd"/>
      <w:r>
        <w:t xml:space="preserve"> dahin gegeben / und dadurch ihn abgezogen hat von sich selbst / zu dem Brunnen und Ende der Liebe / und ist also nicht er der da lebet / sondern CHristus lebet in </w:t>
      </w:r>
      <w:proofErr w:type="spellStart"/>
      <w:r>
        <w:t>ihme</w:t>
      </w:r>
      <w:proofErr w:type="spellEnd"/>
      <w:r>
        <w:t xml:space="preserve"> / Gal. 2/ 20. </w:t>
      </w:r>
    </w:p>
    <w:p w14:paraId="6195622C" w14:textId="77777777" w:rsidR="006164D3" w:rsidRDefault="006164D3" w:rsidP="006164D3">
      <w:pPr>
        <w:pStyle w:val="StandardWeb"/>
      </w:pPr>
      <w:r>
        <w:t xml:space="preserve">10. Letztlich ist es eine grosse Herrlichkeit / die GOtt </w:t>
      </w:r>
      <w:proofErr w:type="spellStart"/>
      <w:r>
        <w:t>gebueret</w:t>
      </w:r>
      <w:proofErr w:type="spellEnd"/>
      <w:r>
        <w:t xml:space="preserve"> / daß man </w:t>
      </w:r>
      <w:proofErr w:type="spellStart"/>
      <w:r>
        <w:t>ihme</w:t>
      </w:r>
      <w:proofErr w:type="spellEnd"/>
      <w:r>
        <w:t xml:space="preserve"> zuschreibet alle Ehre / Macht und Herrlichkeit / und ihn preiset als den </w:t>
      </w:r>
      <w:proofErr w:type="spellStart"/>
      <w:r>
        <w:t>Anfaenger</w:t>
      </w:r>
      <w:proofErr w:type="spellEnd"/>
      <w:r>
        <w:t xml:space="preserve"> alles Guten in der Welt: Und diese seine Ehre </w:t>
      </w:r>
      <w:proofErr w:type="spellStart"/>
      <w:r>
        <w:t>wil</w:t>
      </w:r>
      <w:proofErr w:type="spellEnd"/>
      <w:r>
        <w:t xml:space="preserve"> Er keinem andern geben; Der Mensch und alle Dinge sind erschaffen und werden erhalten zu seinen Ehren und Herrlichkeit: So soll auch der Mensch keinen Preiß haben als </w:t>
      </w:r>
      <w:proofErr w:type="spellStart"/>
      <w:r>
        <w:t>darinn</w:t>
      </w:r>
      <w:proofErr w:type="spellEnd"/>
      <w:r>
        <w:t xml:space="preserve"> / daß er den HErrn erhebet und preiset: so bald der Mensch diese Erhebung und Herrlichmachung GOttes nachließ / da </w:t>
      </w:r>
      <w:proofErr w:type="spellStart"/>
      <w:r>
        <w:t>verlohr</w:t>
      </w:r>
      <w:proofErr w:type="spellEnd"/>
      <w:r>
        <w:t xml:space="preserve"> er seine Herrlichkeit / die er von Ihme zu gewarten hatte. Denn als die </w:t>
      </w:r>
      <w:proofErr w:type="spellStart"/>
      <w:r>
        <w:t>Suende</w:t>
      </w:r>
      <w:proofErr w:type="spellEnd"/>
      <w:r>
        <w:t xml:space="preserve"> ihn abwandte von GOtt zu sich selbst / ließ er aus der Acht die Ehre GOttes / und seine </w:t>
      </w:r>
      <w:proofErr w:type="spellStart"/>
      <w:r>
        <w:t>Gedancken</w:t>
      </w:r>
      <w:proofErr w:type="spellEnd"/>
      <w:r>
        <w:t xml:space="preserve"> waren gerichtet auf seine eigene Ehre / so daß er </w:t>
      </w:r>
      <w:proofErr w:type="spellStart"/>
      <w:r>
        <w:t>wolte</w:t>
      </w:r>
      <w:proofErr w:type="spellEnd"/>
      <w:r>
        <w:t xml:space="preserve"> / ein jedes Knie </w:t>
      </w:r>
      <w:proofErr w:type="spellStart"/>
      <w:r>
        <w:t>solte</w:t>
      </w:r>
      <w:proofErr w:type="spellEnd"/>
      <w:r>
        <w:t xml:space="preserve"> sich vor </w:t>
      </w:r>
      <w:proofErr w:type="spellStart"/>
      <w:r>
        <w:t>ihme</w:t>
      </w:r>
      <w:proofErr w:type="spellEnd"/>
      <w:r>
        <w:t xml:space="preserve"> beugen / ein jedes Auge auf ihn sehen / ein jeder hohe </w:t>
      </w:r>
      <w:proofErr w:type="spellStart"/>
      <w:r>
        <w:t>Gedancken</w:t>
      </w:r>
      <w:proofErr w:type="spellEnd"/>
      <w:r>
        <w:t xml:space="preserve"> von </w:t>
      </w:r>
      <w:proofErr w:type="spellStart"/>
      <w:r>
        <w:t>ihme</w:t>
      </w:r>
      <w:proofErr w:type="spellEnd"/>
      <w:r>
        <w:t xml:space="preserve"> haben / und eine jede Zunge ihn </w:t>
      </w:r>
      <w:proofErr w:type="spellStart"/>
      <w:r>
        <w:t>hoechlich</w:t>
      </w:r>
      <w:proofErr w:type="spellEnd"/>
      <w:r>
        <w:t xml:space="preserve"> loben und preisen: Es </w:t>
      </w:r>
      <w:proofErr w:type="spellStart"/>
      <w:r>
        <w:t>kuetzelt</w:t>
      </w:r>
      <w:proofErr w:type="spellEnd"/>
      <w:r>
        <w:t xml:space="preserve"> </w:t>
      </w:r>
      <w:proofErr w:type="spellStart"/>
      <w:r>
        <w:t>ihme</w:t>
      </w:r>
      <w:proofErr w:type="spellEnd"/>
      <w:r>
        <w:t xml:space="preserve"> im </w:t>
      </w:r>
      <w:proofErr w:type="spellStart"/>
      <w:r>
        <w:t>Hertzen</w:t>
      </w:r>
      <w:proofErr w:type="spellEnd"/>
      <w:r>
        <w:t xml:space="preserve"> / wenn ein jeder </w:t>
      </w:r>
      <w:proofErr w:type="spellStart"/>
      <w:r>
        <w:t>ihme</w:t>
      </w:r>
      <w:proofErr w:type="spellEnd"/>
      <w:r>
        <w:t xml:space="preserve"> Tugend / </w:t>
      </w:r>
      <w:proofErr w:type="spellStart"/>
      <w:r>
        <w:t>Weißheit</w:t>
      </w:r>
      <w:proofErr w:type="spellEnd"/>
      <w:r>
        <w:t xml:space="preserve"> und andere Lob und Vortrefflichkeiten zuschreibet: Wenn er ist wie die Sonne im Firmament geachtet / die ein jeder ansehen muß / und ohne der niemand leben </w:t>
      </w:r>
      <w:proofErr w:type="spellStart"/>
      <w:r>
        <w:t>kan</w:t>
      </w:r>
      <w:proofErr w:type="spellEnd"/>
      <w:r>
        <w:t xml:space="preserve"> / wenn er </w:t>
      </w:r>
      <w:proofErr w:type="spellStart"/>
      <w:r>
        <w:t>sihet</w:t>
      </w:r>
      <w:proofErr w:type="spellEnd"/>
      <w:r>
        <w:t xml:space="preserve"> daß ein jeder ihn erhebet / und redet alles gute von </w:t>
      </w:r>
      <w:proofErr w:type="spellStart"/>
      <w:r>
        <w:t>ihme</w:t>
      </w:r>
      <w:proofErr w:type="spellEnd"/>
      <w:r>
        <w:t xml:space="preserve"> / daß ein jeder ihn ehret und seine </w:t>
      </w:r>
      <w:proofErr w:type="spellStart"/>
      <w:r>
        <w:t>Weißheit</w:t>
      </w:r>
      <w:proofErr w:type="spellEnd"/>
      <w:r>
        <w:t xml:space="preserve"> geachtet wird als eines Engels GOttes / die ein jeder kommt zu </w:t>
      </w:r>
      <w:proofErr w:type="spellStart"/>
      <w:r>
        <w:t>hoeren</w:t>
      </w:r>
      <w:proofErr w:type="spellEnd"/>
      <w:r>
        <w:t xml:space="preserve"> / O wie </w:t>
      </w:r>
      <w:proofErr w:type="spellStart"/>
      <w:r>
        <w:t>gefaellt</w:t>
      </w:r>
      <w:proofErr w:type="spellEnd"/>
      <w:r>
        <w:t xml:space="preserve"> dieses seinem fleischlichen selbstischen </w:t>
      </w:r>
      <w:proofErr w:type="spellStart"/>
      <w:r>
        <w:t>Gemuethe</w:t>
      </w:r>
      <w:proofErr w:type="spellEnd"/>
      <w:r>
        <w:t xml:space="preserve"> so </w:t>
      </w:r>
      <w:proofErr w:type="spellStart"/>
      <w:r>
        <w:t>wol</w:t>
      </w:r>
      <w:proofErr w:type="spellEnd"/>
      <w:r>
        <w:t xml:space="preserve">! Alsdann hat er sein Ende / und was er haben </w:t>
      </w:r>
      <w:proofErr w:type="spellStart"/>
      <w:r>
        <w:t>wolte</w:t>
      </w:r>
      <w:proofErr w:type="spellEnd"/>
      <w:r>
        <w:t xml:space="preserve"> / und </w:t>
      </w:r>
      <w:proofErr w:type="spellStart"/>
      <w:r>
        <w:t>warlich</w:t>
      </w:r>
      <w:proofErr w:type="spellEnd"/>
      <w:r>
        <w:t xml:space="preserve"> / saget Christus: Sie haben ihren Lohn dahin. Wenn aber die heiligmachende Gnade GOttes den Menschen lehret sich selbst zu </w:t>
      </w:r>
      <w:proofErr w:type="spellStart"/>
      <w:r>
        <w:t>verlaeugnen</w:t>
      </w:r>
      <w:proofErr w:type="spellEnd"/>
      <w:r>
        <w:t xml:space="preserve"> / alsdenn sehen sie / daß sie elende und </w:t>
      </w:r>
      <w:proofErr w:type="spellStart"/>
      <w:r>
        <w:t>erbaermliche</w:t>
      </w:r>
      <w:proofErr w:type="spellEnd"/>
      <w:r>
        <w:t xml:space="preserve"> </w:t>
      </w:r>
      <w:proofErr w:type="spellStart"/>
      <w:r>
        <w:t>Suender</w:t>
      </w:r>
      <w:proofErr w:type="spellEnd"/>
      <w:r>
        <w:t xml:space="preserve"> sind / und haben einen Abscheu an ihnen selbst wegen alle der Greuel / die sie in sich befinden / und sind niedrig in ihren eigenen Augen / </w:t>
      </w:r>
      <w:proofErr w:type="spellStart"/>
      <w:r>
        <w:t>demuethigen</w:t>
      </w:r>
      <w:proofErr w:type="spellEnd"/>
      <w:r>
        <w:t xml:space="preserve"> sich vor dem HErrn und hassen sich selbst im Staub und Aschen / und sprechen: Nicht uns / HErr / nicht uns / sondern deinem Namen gib die Ehre / wir </w:t>
      </w:r>
      <w:proofErr w:type="spellStart"/>
      <w:r>
        <w:t>muessen</w:t>
      </w:r>
      <w:proofErr w:type="spellEnd"/>
      <w:r>
        <w:t xml:space="preserve"> uns </w:t>
      </w:r>
      <w:proofErr w:type="spellStart"/>
      <w:r>
        <w:t>schaemen</w:t>
      </w:r>
      <w:proofErr w:type="spellEnd"/>
      <w:r>
        <w:t xml:space="preserve"> / Ps. 115/ 1. Dan. 9/ 7. 8. Die H. selbst-</w:t>
      </w:r>
      <w:proofErr w:type="spellStart"/>
      <w:r>
        <w:t>verlaeugnende</w:t>
      </w:r>
      <w:proofErr w:type="spellEnd"/>
      <w:r>
        <w:t xml:space="preserve"> Seele begehret keine Ehre / als die da mag </w:t>
      </w:r>
      <w:proofErr w:type="spellStart"/>
      <w:r>
        <w:t>befoerderlich</w:t>
      </w:r>
      <w:proofErr w:type="spellEnd"/>
      <w:r>
        <w:t xml:space="preserve"> seyn zu der Ehre ihres HErrn: Sein Geist ergrimmet gegen die schmeichelnde Welt-Kinder / die GOtt der Ehre berauben und selbige ihnen zuschreiben wollen / und </w:t>
      </w:r>
      <w:proofErr w:type="spellStart"/>
      <w:r>
        <w:t>kan</w:t>
      </w:r>
      <w:proofErr w:type="spellEnd"/>
      <w:r>
        <w:t xml:space="preserve"> </w:t>
      </w:r>
      <w:proofErr w:type="spellStart"/>
      <w:r>
        <w:t>ihme</w:t>
      </w:r>
      <w:proofErr w:type="spellEnd"/>
      <w:r>
        <w:t xml:space="preserve"> kein </w:t>
      </w:r>
      <w:proofErr w:type="spellStart"/>
      <w:r>
        <w:t>groesser</w:t>
      </w:r>
      <w:proofErr w:type="spellEnd"/>
      <w:r>
        <w:t xml:space="preserve"> </w:t>
      </w:r>
      <w:proofErr w:type="spellStart"/>
      <w:r>
        <w:t>Mißgefallen</w:t>
      </w:r>
      <w:proofErr w:type="spellEnd"/>
      <w:r>
        <w:t xml:space="preserve"> wiederfahren / als daß man </w:t>
      </w:r>
      <w:proofErr w:type="spellStart"/>
      <w:r>
        <w:t>ihme</w:t>
      </w:r>
      <w:proofErr w:type="spellEnd"/>
      <w:r>
        <w:t xml:space="preserve"> das zuschreibet / das GOtt allein </w:t>
      </w:r>
      <w:proofErr w:type="spellStart"/>
      <w:r>
        <w:t>gebuehret</w:t>
      </w:r>
      <w:proofErr w:type="spellEnd"/>
      <w:r>
        <w:t xml:space="preserve"> / oder daß man </w:t>
      </w:r>
      <w:proofErr w:type="spellStart"/>
      <w:r>
        <w:t>ihme</w:t>
      </w:r>
      <w:proofErr w:type="spellEnd"/>
      <w:r>
        <w:t xml:space="preserve"> die Ehre anthut / die GOtt zukommt / wird nur Gott geehret / er rechnet das vor seine Ehre / ob er schon nimmer so gering / schlecht und </w:t>
      </w:r>
      <w:proofErr w:type="spellStart"/>
      <w:r>
        <w:t>schaendlich</w:t>
      </w:r>
      <w:proofErr w:type="spellEnd"/>
      <w:r>
        <w:t xml:space="preserve"> gehalten werde. Wird GOtt verunehret / das </w:t>
      </w:r>
      <w:proofErr w:type="spellStart"/>
      <w:r>
        <w:t>betruebet</w:t>
      </w:r>
      <w:proofErr w:type="spellEnd"/>
      <w:r>
        <w:t xml:space="preserve"> ihn / und </w:t>
      </w:r>
      <w:proofErr w:type="spellStart"/>
      <w:r>
        <w:t>solte</w:t>
      </w:r>
      <w:proofErr w:type="spellEnd"/>
      <w:r>
        <w:t xml:space="preserve"> er </w:t>
      </w:r>
      <w:proofErr w:type="spellStart"/>
      <w:r>
        <w:t>sonsten</w:t>
      </w:r>
      <w:proofErr w:type="spellEnd"/>
      <w:r>
        <w:t xml:space="preserve"> auch noch so viel geehret werden. Wie er </w:t>
      </w:r>
      <w:proofErr w:type="spellStart"/>
      <w:r>
        <w:t>selbsten</w:t>
      </w:r>
      <w:proofErr w:type="spellEnd"/>
      <w:r>
        <w:t xml:space="preserve"> lebet in der Welt zu der Ehren GOttes / und thut alles was er thut in der Welt zu dem Ende / also </w:t>
      </w:r>
      <w:proofErr w:type="spellStart"/>
      <w:r>
        <w:t>wolte</w:t>
      </w:r>
      <w:proofErr w:type="spellEnd"/>
      <w:r>
        <w:t xml:space="preserve"> er / daß alle andere auch thun </w:t>
      </w:r>
      <w:proofErr w:type="spellStart"/>
      <w:r>
        <w:t>solten</w:t>
      </w:r>
      <w:proofErr w:type="spellEnd"/>
      <w:r>
        <w:t xml:space="preserve">: und </w:t>
      </w:r>
      <w:proofErr w:type="spellStart"/>
      <w:r>
        <w:t>solte</w:t>
      </w:r>
      <w:proofErr w:type="spellEnd"/>
      <w:r>
        <w:t xml:space="preserve"> GOtt am meisten geehret werden / wenn er </w:t>
      </w:r>
      <w:proofErr w:type="spellStart"/>
      <w:r>
        <w:t>beschimpffet</w:t>
      </w:r>
      <w:proofErr w:type="spellEnd"/>
      <w:r>
        <w:t xml:space="preserve"> und zuschanden wird / so </w:t>
      </w:r>
      <w:proofErr w:type="spellStart"/>
      <w:r>
        <w:t>kan</w:t>
      </w:r>
      <w:proofErr w:type="spellEnd"/>
      <w:r>
        <w:t xml:space="preserve"> er sich gerne darinnen ergeben. </w:t>
      </w:r>
    </w:p>
    <w:p w14:paraId="3AE41916" w14:textId="77777777" w:rsidR="006164D3" w:rsidRDefault="006164D3" w:rsidP="006164D3">
      <w:pPr>
        <w:pStyle w:val="StandardWeb"/>
      </w:pPr>
      <w:r>
        <w:t xml:space="preserve">Also habe ich gezeiget die rechte Natur </w:t>
      </w:r>
      <w:proofErr w:type="spellStart"/>
      <w:r>
        <w:t>beydes</w:t>
      </w:r>
      <w:proofErr w:type="spellEnd"/>
      <w:r>
        <w:t xml:space="preserve"> der </w:t>
      </w:r>
      <w:proofErr w:type="spellStart"/>
      <w:r>
        <w:t>Selbheit</w:t>
      </w:r>
      <w:proofErr w:type="spellEnd"/>
      <w:r>
        <w:t xml:space="preserve"> / und der Selbst-</w:t>
      </w:r>
      <w:proofErr w:type="spellStart"/>
      <w:r>
        <w:t>Verlaeugnung</w:t>
      </w:r>
      <w:proofErr w:type="spellEnd"/>
      <w:r>
        <w:t xml:space="preserve">. </w:t>
      </w:r>
      <w:proofErr w:type="spellStart"/>
      <w:r>
        <w:t>Mercke</w:t>
      </w:r>
      <w:proofErr w:type="spellEnd"/>
      <w:r>
        <w:t xml:space="preserve"> aber / daß ich sie beschreibe als sie ist in ihr selbst: Denn es ist noch viel </w:t>
      </w:r>
      <w:proofErr w:type="spellStart"/>
      <w:r>
        <w:t>Selbheit</w:t>
      </w:r>
      <w:proofErr w:type="spellEnd"/>
      <w:r>
        <w:t xml:space="preserve"> auch in den Besten / welche hindert die </w:t>
      </w:r>
      <w:proofErr w:type="spellStart"/>
      <w:r>
        <w:t>voellige</w:t>
      </w:r>
      <w:proofErr w:type="spellEnd"/>
      <w:r>
        <w:t xml:space="preserve"> </w:t>
      </w:r>
      <w:proofErr w:type="spellStart"/>
      <w:r>
        <w:t>Wirckung</w:t>
      </w:r>
      <w:proofErr w:type="spellEnd"/>
      <w:r>
        <w:t xml:space="preserve"> der Selbst-</w:t>
      </w:r>
      <w:proofErr w:type="spellStart"/>
      <w:r>
        <w:t>Verlaeugnung</w:t>
      </w:r>
      <w:proofErr w:type="spellEnd"/>
      <w:r>
        <w:t>. Unterdessen aber herrschet die Selbst-</w:t>
      </w:r>
      <w:proofErr w:type="spellStart"/>
      <w:r>
        <w:t>Verlaeugnung</w:t>
      </w:r>
      <w:proofErr w:type="spellEnd"/>
      <w:r>
        <w:t xml:space="preserve"> in denen Geheiligten / ob sie schon nicht </w:t>
      </w:r>
      <w:proofErr w:type="spellStart"/>
      <w:r>
        <w:t>vollenkommen</w:t>
      </w:r>
      <w:proofErr w:type="spellEnd"/>
      <w:r>
        <w:t xml:space="preserve"> ist. </w:t>
      </w:r>
    </w:p>
    <w:p w14:paraId="5BA3386F" w14:textId="77777777" w:rsidR="006164D3" w:rsidRDefault="006164D3" w:rsidP="006164D3">
      <w:pPr>
        <w:spacing w:after="0" w:line="240" w:lineRule="auto"/>
      </w:pPr>
      <w:r>
        <w:br w:type="page"/>
      </w:r>
    </w:p>
    <w:p w14:paraId="1FB8D331" w14:textId="77777777" w:rsidR="006164D3" w:rsidRDefault="006164D3" w:rsidP="006164D3">
      <w:pPr>
        <w:pStyle w:val="berschrift1"/>
        <w:rPr>
          <w:sz w:val="48"/>
        </w:rPr>
      </w:pPr>
      <w:r>
        <w:t>Das II. Capitel.</w:t>
      </w:r>
    </w:p>
    <w:p w14:paraId="108AC29D" w14:textId="77777777" w:rsidR="006164D3" w:rsidRDefault="006164D3" w:rsidP="006164D3">
      <w:pPr>
        <w:pStyle w:val="StandardWeb"/>
      </w:pPr>
      <w:proofErr w:type="spellStart"/>
      <w:r>
        <w:rPr>
          <w:rStyle w:val="Fett"/>
          <w:rFonts w:eastAsiaTheme="majorEastAsia"/>
        </w:rPr>
        <w:t>Gruende</w:t>
      </w:r>
      <w:proofErr w:type="spellEnd"/>
      <w:r>
        <w:rPr>
          <w:rStyle w:val="Fett"/>
          <w:rFonts w:eastAsiaTheme="majorEastAsia"/>
        </w:rPr>
        <w:t xml:space="preserve"> und Ursachen / daß die Selbst-</w:t>
      </w:r>
      <w:proofErr w:type="spellStart"/>
      <w:r>
        <w:rPr>
          <w:rStyle w:val="Fett"/>
          <w:rFonts w:eastAsiaTheme="majorEastAsia"/>
        </w:rPr>
        <w:t>Verlaeugnung</w:t>
      </w:r>
      <w:proofErr w:type="spellEnd"/>
      <w:r>
        <w:rPr>
          <w:rStyle w:val="Fett"/>
          <w:rFonts w:eastAsiaTheme="majorEastAsia"/>
        </w:rPr>
        <w:t xml:space="preserve"> / als ein vornehm </w:t>
      </w:r>
      <w:proofErr w:type="spellStart"/>
      <w:r>
        <w:rPr>
          <w:rStyle w:val="Fett"/>
          <w:rFonts w:eastAsiaTheme="majorEastAsia"/>
        </w:rPr>
        <w:t>Stueck</w:t>
      </w:r>
      <w:proofErr w:type="spellEnd"/>
      <w:r>
        <w:rPr>
          <w:rStyle w:val="Fett"/>
          <w:rFonts w:eastAsiaTheme="majorEastAsia"/>
        </w:rPr>
        <w:t xml:space="preserve"> der Heiligung / nothwendig seyn </w:t>
      </w:r>
      <w:proofErr w:type="spellStart"/>
      <w:r>
        <w:rPr>
          <w:rStyle w:val="Fett"/>
          <w:rFonts w:eastAsiaTheme="majorEastAsia"/>
        </w:rPr>
        <w:t>muesse</w:t>
      </w:r>
      <w:proofErr w:type="spellEnd"/>
      <w:r>
        <w:rPr>
          <w:rStyle w:val="Fett"/>
          <w:rFonts w:eastAsiaTheme="majorEastAsia"/>
        </w:rPr>
        <w:t xml:space="preserve"> bey einem Christen / der da </w:t>
      </w:r>
      <w:proofErr w:type="spellStart"/>
      <w:r>
        <w:rPr>
          <w:rStyle w:val="Fett"/>
          <w:rFonts w:eastAsiaTheme="majorEastAsia"/>
        </w:rPr>
        <w:t>wil</w:t>
      </w:r>
      <w:proofErr w:type="spellEnd"/>
      <w:r>
        <w:rPr>
          <w:rStyle w:val="Fett"/>
          <w:rFonts w:eastAsiaTheme="majorEastAsia"/>
        </w:rPr>
        <w:t xml:space="preserve"> im Stande der Seligkeit seyn.</w:t>
      </w:r>
      <w:r>
        <w:t xml:space="preserve"> </w:t>
      </w:r>
    </w:p>
    <w:p w14:paraId="3658C346" w14:textId="77777777" w:rsidR="006164D3" w:rsidRDefault="006164D3" w:rsidP="006164D3">
      <w:pPr>
        <w:pStyle w:val="StandardWeb"/>
      </w:pPr>
      <w:r>
        <w:t xml:space="preserve">Wir haben </w:t>
      </w:r>
      <w:proofErr w:type="spellStart"/>
      <w:r>
        <w:t>bißhero</w:t>
      </w:r>
      <w:proofErr w:type="spellEnd"/>
      <w:r>
        <w:t xml:space="preserve"> gehabt die rechte Beschreibung der Selbst-</w:t>
      </w:r>
      <w:proofErr w:type="spellStart"/>
      <w:r>
        <w:t>Verlaeugnung</w:t>
      </w:r>
      <w:proofErr w:type="spellEnd"/>
      <w:r>
        <w:t xml:space="preserve"> / und verhoffe ich / daß wer Achtung darauf gehabt / </w:t>
      </w:r>
      <w:proofErr w:type="spellStart"/>
      <w:r>
        <w:t>kan</w:t>
      </w:r>
      <w:proofErr w:type="spellEnd"/>
      <w:r>
        <w:t xml:space="preserve"> sehen / was es ist / das von ihm erfordert wird: Erfordert demnach die Ordnung / daß wir zeigen / wie es sey nothwendig / sich </w:t>
      </w:r>
      <w:proofErr w:type="spellStart"/>
      <w:r>
        <w:t>selbsten</w:t>
      </w:r>
      <w:proofErr w:type="spellEnd"/>
      <w:r>
        <w:t xml:space="preserve"> zu </w:t>
      </w:r>
      <w:proofErr w:type="spellStart"/>
      <w:r>
        <w:t>verlaeugnen</w:t>
      </w:r>
      <w:proofErr w:type="spellEnd"/>
      <w:r>
        <w:t xml:space="preserve"> / und zu beweisen / daß es nicht sey ein Mittel-Ding welches man thun oder lassen </w:t>
      </w:r>
      <w:proofErr w:type="spellStart"/>
      <w:r>
        <w:t>moege</w:t>
      </w:r>
      <w:proofErr w:type="spellEnd"/>
      <w:r>
        <w:t xml:space="preserve"> / oder etwas / dazu nur etliche wenige sonderliche Heiligen reichen und gelangen </w:t>
      </w:r>
      <w:proofErr w:type="spellStart"/>
      <w:r>
        <w:t>muessen</w:t>
      </w:r>
      <w:proofErr w:type="spellEnd"/>
      <w:r>
        <w:t xml:space="preserve"> / sondern daß es sey ein Ding das bey allen muß seyn / die da wollen selig werden / indem es ein rechtes wesentliches </w:t>
      </w:r>
      <w:proofErr w:type="spellStart"/>
      <w:r>
        <w:t>Stueck</w:t>
      </w:r>
      <w:proofErr w:type="spellEnd"/>
      <w:r>
        <w:t xml:space="preserve"> der Heiligkeit ist / so daß es eben so </w:t>
      </w:r>
      <w:proofErr w:type="spellStart"/>
      <w:r>
        <w:t>mueglich</w:t>
      </w:r>
      <w:proofErr w:type="spellEnd"/>
      <w:r>
        <w:t xml:space="preserve"> ohne dem </w:t>
      </w:r>
      <w:proofErr w:type="spellStart"/>
      <w:r>
        <w:t>natuerlichen</w:t>
      </w:r>
      <w:proofErr w:type="spellEnd"/>
      <w:r>
        <w:t xml:space="preserve"> Leben zu leben / als heilig zu seyn ohne Selbst-</w:t>
      </w:r>
      <w:proofErr w:type="spellStart"/>
      <w:r>
        <w:t>Verlaeugnung</w:t>
      </w:r>
      <w:proofErr w:type="spellEnd"/>
      <w:r>
        <w:t xml:space="preserve"> / und daß es eben so </w:t>
      </w:r>
      <w:proofErr w:type="spellStart"/>
      <w:r>
        <w:t>moeglich</w:t>
      </w:r>
      <w:proofErr w:type="spellEnd"/>
      <w:r>
        <w:t xml:space="preserve"> ist / daß einer </w:t>
      </w:r>
      <w:proofErr w:type="spellStart"/>
      <w:r>
        <w:t>kan</w:t>
      </w:r>
      <w:proofErr w:type="spellEnd"/>
      <w:r>
        <w:t xml:space="preserve"> selig werden / es mag GOtt wollen oder nicht / als selig zu werden / wo nicht die Selbst-</w:t>
      </w:r>
      <w:proofErr w:type="spellStart"/>
      <w:r>
        <w:t>Verlaeugnung</w:t>
      </w:r>
      <w:proofErr w:type="spellEnd"/>
      <w:r>
        <w:t xml:space="preserve"> in der Seelen herrschet: Und da es </w:t>
      </w:r>
      <w:proofErr w:type="spellStart"/>
      <w:r>
        <w:t>iemand</w:t>
      </w:r>
      <w:proofErr w:type="spellEnd"/>
      <w:r>
        <w:t xml:space="preserve"> </w:t>
      </w:r>
      <w:proofErr w:type="spellStart"/>
      <w:r>
        <w:t>solte</w:t>
      </w:r>
      <w:proofErr w:type="spellEnd"/>
      <w:r>
        <w:t xml:space="preserve"> </w:t>
      </w:r>
      <w:proofErr w:type="spellStart"/>
      <w:r>
        <w:t>frembd</w:t>
      </w:r>
      <w:proofErr w:type="spellEnd"/>
      <w:r>
        <w:t xml:space="preserve"> vorkommen / daß die Seligkeit so schwer sey zu erlangen / und daß keiner </w:t>
      </w:r>
      <w:proofErr w:type="spellStart"/>
      <w:r>
        <w:t>kan</w:t>
      </w:r>
      <w:proofErr w:type="spellEnd"/>
      <w:r>
        <w:t xml:space="preserve"> ein </w:t>
      </w:r>
      <w:proofErr w:type="spellStart"/>
      <w:r>
        <w:t>Juenger</w:t>
      </w:r>
      <w:proofErr w:type="spellEnd"/>
      <w:r>
        <w:t xml:space="preserve"> </w:t>
      </w:r>
      <w:proofErr w:type="spellStart"/>
      <w:r>
        <w:t>CHristi</w:t>
      </w:r>
      <w:proofErr w:type="spellEnd"/>
      <w:r>
        <w:t xml:space="preserve"> seyn / der sich nicht selbst </w:t>
      </w:r>
      <w:proofErr w:type="spellStart"/>
      <w:r>
        <w:t>verlaeugnet</w:t>
      </w:r>
      <w:proofErr w:type="spellEnd"/>
      <w:r>
        <w:t xml:space="preserve"> / ja auch gar sein Leben und alles was er hat / wenn es GOtt erfordert; demselben gebe ich allhier </w:t>
      </w:r>
      <w:proofErr w:type="spellStart"/>
      <w:r>
        <w:t>Gruende</w:t>
      </w:r>
      <w:proofErr w:type="spellEnd"/>
      <w:r>
        <w:t xml:space="preserve"> / die / ich hoffe / ihn leichtlich </w:t>
      </w:r>
      <w:proofErr w:type="spellStart"/>
      <w:r>
        <w:t>vergnuegen</w:t>
      </w:r>
      <w:proofErr w:type="spellEnd"/>
      <w:r>
        <w:t xml:space="preserve"> sollen. </w:t>
      </w:r>
    </w:p>
    <w:p w14:paraId="06481DCA" w14:textId="77777777" w:rsidR="006164D3" w:rsidRDefault="006164D3" w:rsidP="006164D3">
      <w:pPr>
        <w:pStyle w:val="StandardWeb"/>
      </w:pPr>
      <w:r>
        <w:t xml:space="preserve">1. Der Mensch </w:t>
      </w:r>
      <w:proofErr w:type="spellStart"/>
      <w:r>
        <w:t>verlaeugnet</w:t>
      </w:r>
      <w:proofErr w:type="spellEnd"/>
      <w:r>
        <w:t xml:space="preserve"> GOtt so lange </w:t>
      </w:r>
      <w:proofErr w:type="spellStart"/>
      <w:r>
        <w:t>biß</w:t>
      </w:r>
      <w:proofErr w:type="spellEnd"/>
      <w:r>
        <w:t xml:space="preserve"> er sich selbst </w:t>
      </w:r>
      <w:proofErr w:type="spellStart"/>
      <w:r>
        <w:t>verlaeugnet</w:t>
      </w:r>
      <w:proofErr w:type="spellEnd"/>
      <w:r>
        <w:t xml:space="preserve"> / und in der </w:t>
      </w:r>
      <w:proofErr w:type="spellStart"/>
      <w:r>
        <w:t>Warheit</w:t>
      </w:r>
      <w:proofErr w:type="spellEnd"/>
      <w:r>
        <w:t xml:space="preserve"> glaubet er nicht an ihn / er liebet ihn nicht / und achtet ihn nicht vor seinen GOtt; Nun hoffe ich / ihr werdet zugeben / daß keiner </w:t>
      </w:r>
      <w:proofErr w:type="spellStart"/>
      <w:r>
        <w:t>kan</w:t>
      </w:r>
      <w:proofErr w:type="spellEnd"/>
      <w:r>
        <w:t xml:space="preserve"> selig werden / er glaube dann an GOTT / er liebe ihn / und achte ihn vor seinen GOtt: Wer GOtt will </w:t>
      </w:r>
      <w:proofErr w:type="spellStart"/>
      <w:r>
        <w:t>verlaeugnen</w:t>
      </w:r>
      <w:proofErr w:type="spellEnd"/>
      <w:r>
        <w:t xml:space="preserve"> / und doch noch </w:t>
      </w:r>
      <w:proofErr w:type="spellStart"/>
      <w:r>
        <w:t>gedencket</w:t>
      </w:r>
      <w:proofErr w:type="spellEnd"/>
      <w:r>
        <w:t xml:space="preserve"> selig zu werden / muß </w:t>
      </w:r>
      <w:proofErr w:type="spellStart"/>
      <w:r>
        <w:t>ihme</w:t>
      </w:r>
      <w:proofErr w:type="spellEnd"/>
      <w:r>
        <w:t xml:space="preserve"> </w:t>
      </w:r>
      <w:proofErr w:type="spellStart"/>
      <w:r>
        <w:t>Gedancken</w:t>
      </w:r>
      <w:proofErr w:type="spellEnd"/>
      <w:r>
        <w:t xml:space="preserve"> machen / GOtt zu trotze selig zu werden. Der erste </w:t>
      </w:r>
      <w:proofErr w:type="spellStart"/>
      <w:r>
        <w:t>Articul</w:t>
      </w:r>
      <w:proofErr w:type="spellEnd"/>
      <w:r>
        <w:t xml:space="preserve"> unsers Glaubens und unsers Christlichen Tauf-Bundes / ist zu glauben an GOtt den Vater / und ihn halten vor unsern GOtt / und ergeben uns selbst sein </w:t>
      </w:r>
      <w:proofErr w:type="spellStart"/>
      <w:r>
        <w:t>Volck</w:t>
      </w:r>
      <w:proofErr w:type="spellEnd"/>
      <w:r>
        <w:t xml:space="preserve"> zu seyn. Dieses aber </w:t>
      </w:r>
      <w:proofErr w:type="spellStart"/>
      <w:r>
        <w:t>kan</w:t>
      </w:r>
      <w:proofErr w:type="spellEnd"/>
      <w:r>
        <w:t xml:space="preserve"> kein Mensch thun ohne Selbst-</w:t>
      </w:r>
      <w:proofErr w:type="spellStart"/>
      <w:r>
        <w:t>Verlaeugnung</w:t>
      </w:r>
      <w:proofErr w:type="spellEnd"/>
      <w:r>
        <w:t xml:space="preserve">. Denn aus allen was gesaget ist in der vorhergehenden Beschreibung / erscheinet </w:t>
      </w:r>
      <w:proofErr w:type="spellStart"/>
      <w:r>
        <w:t>klaerlich</w:t>
      </w:r>
      <w:proofErr w:type="spellEnd"/>
      <w:r>
        <w:t xml:space="preserve"> / daß die Selbstheit GOtt am meisten zugegen ist / und strebet ihn zu berauben aller seiner </w:t>
      </w:r>
      <w:proofErr w:type="spellStart"/>
      <w:r>
        <w:t>Herrligkeit</w:t>
      </w:r>
      <w:proofErr w:type="spellEnd"/>
      <w:r>
        <w:t xml:space="preserve"> / und GOtt </w:t>
      </w:r>
      <w:proofErr w:type="spellStart"/>
      <w:r>
        <w:t>wuerde</w:t>
      </w:r>
      <w:proofErr w:type="spellEnd"/>
      <w:r>
        <w:t xml:space="preserve"> nicht GOtt seyn / </w:t>
      </w:r>
      <w:proofErr w:type="spellStart"/>
      <w:r>
        <w:t>haette</w:t>
      </w:r>
      <w:proofErr w:type="spellEnd"/>
      <w:r>
        <w:t xml:space="preserve"> der </w:t>
      </w:r>
      <w:proofErr w:type="spellStart"/>
      <w:r>
        <w:t>selbstige</w:t>
      </w:r>
      <w:proofErr w:type="spellEnd"/>
      <w:r>
        <w:t xml:space="preserve"> </w:t>
      </w:r>
      <w:proofErr w:type="spellStart"/>
      <w:r>
        <w:t>Suender</w:t>
      </w:r>
      <w:proofErr w:type="spellEnd"/>
      <w:r>
        <w:t xml:space="preserve"> seinen Willen; so williget er auch nicht von Grund seines </w:t>
      </w:r>
      <w:proofErr w:type="spellStart"/>
      <w:r>
        <w:t>Hertzens</w:t>
      </w:r>
      <w:proofErr w:type="spellEnd"/>
      <w:r>
        <w:t xml:space="preserve"> darinnen / daß er soll sein Gott seyn. Ich habe </w:t>
      </w:r>
      <w:proofErr w:type="spellStart"/>
      <w:r>
        <w:t>anderstwo</w:t>
      </w:r>
      <w:proofErr w:type="spellEnd"/>
      <w:r>
        <w:t xml:space="preserve"> davon gehandelt / daß selbst ist der Abgott der Gottlosen und der Welt / und die </w:t>
      </w:r>
      <w:proofErr w:type="spellStart"/>
      <w:r>
        <w:t>Dreyfaltigkeit</w:t>
      </w:r>
      <w:proofErr w:type="spellEnd"/>
      <w:r>
        <w:t xml:space="preserve"> der Lust / Ehre und Reichthum bestehe in dieser Einigkeit / der Selbst-Liebe; und daß in dieser verfluchten </w:t>
      </w:r>
      <w:proofErr w:type="spellStart"/>
      <w:r>
        <w:t>Dreyfaltigkeit</w:t>
      </w:r>
      <w:proofErr w:type="spellEnd"/>
      <w:r>
        <w:t xml:space="preserve"> der Feinde Gottes das Fleisch das erste / und der Grund sey / die Welt die ander / und der </w:t>
      </w:r>
      <w:proofErr w:type="spellStart"/>
      <w:r>
        <w:t>Teuffel</w:t>
      </w:r>
      <w:proofErr w:type="spellEnd"/>
      <w:r>
        <w:t xml:space="preserve"> der dritte. Ein </w:t>
      </w:r>
      <w:proofErr w:type="spellStart"/>
      <w:r>
        <w:t>iederman</w:t>
      </w:r>
      <w:proofErr w:type="spellEnd"/>
      <w:r>
        <w:t xml:space="preserve"> ist ein </w:t>
      </w:r>
      <w:proofErr w:type="spellStart"/>
      <w:r>
        <w:t>Goetzendiener</w:t>
      </w:r>
      <w:proofErr w:type="spellEnd"/>
      <w:r>
        <w:t xml:space="preserve"> / so weit als er selbstisch ist. GOtt ist nicht ein </w:t>
      </w:r>
      <w:proofErr w:type="spellStart"/>
      <w:r>
        <w:t>blosser</w:t>
      </w:r>
      <w:proofErr w:type="spellEnd"/>
      <w:r>
        <w:t xml:space="preserve"> Name; derjenige der von GOtt hinweg nimmt sein Wesen und Eigenschafften / und seine Herrlichkeiten / und doch </w:t>
      </w:r>
      <w:proofErr w:type="spellStart"/>
      <w:r>
        <w:t>meynet</w:t>
      </w:r>
      <w:proofErr w:type="spellEnd"/>
      <w:r>
        <w:t xml:space="preserve"> / daß er an ihn glaube / weil er </w:t>
      </w:r>
      <w:proofErr w:type="spellStart"/>
      <w:r>
        <w:t>ihme</w:t>
      </w:r>
      <w:proofErr w:type="spellEnd"/>
      <w:r>
        <w:t xml:space="preserve"> </w:t>
      </w:r>
      <w:proofErr w:type="spellStart"/>
      <w:r>
        <w:t>laesset</w:t>
      </w:r>
      <w:proofErr w:type="spellEnd"/>
      <w:r>
        <w:t xml:space="preserve"> seinen Namen und </w:t>
      </w:r>
      <w:proofErr w:type="spellStart"/>
      <w:r>
        <w:t>Titul</w:t>
      </w:r>
      <w:proofErr w:type="spellEnd"/>
      <w:r>
        <w:t xml:space="preserve"> / macht es eben so arg / als der ein Bild </w:t>
      </w:r>
      <w:proofErr w:type="spellStart"/>
      <w:r>
        <w:t>auffrichtet</w:t>
      </w:r>
      <w:proofErr w:type="spellEnd"/>
      <w:r>
        <w:t xml:space="preserve"> / und selbiges an Gottes statt verehret / oder der die Sonne und Mond vor GOtt achtet / weil die zum Theil die Klarheit Gottes uns </w:t>
      </w:r>
      <w:proofErr w:type="spellStart"/>
      <w:r>
        <w:t>repraesentiren</w:t>
      </w:r>
      <w:proofErr w:type="spellEnd"/>
      <w:r>
        <w:t xml:space="preserve">: dann </w:t>
      </w:r>
      <w:proofErr w:type="spellStart"/>
      <w:r>
        <w:t>warlich</w:t>
      </w:r>
      <w:proofErr w:type="spellEnd"/>
      <w:r>
        <w:t xml:space="preserve"> ein </w:t>
      </w:r>
      <w:proofErr w:type="spellStart"/>
      <w:r>
        <w:t>blosser</w:t>
      </w:r>
      <w:proofErr w:type="spellEnd"/>
      <w:r>
        <w:t xml:space="preserve"> Name hat so wenig Wesen als ein Bild; ja es hat weniger als die Sonne. Nun selbstische </w:t>
      </w:r>
      <w:proofErr w:type="spellStart"/>
      <w:r>
        <w:t>ungoettliche</w:t>
      </w:r>
      <w:proofErr w:type="spellEnd"/>
      <w:r>
        <w:t xml:space="preserve"> Menschen berauben GOtt dieses alles / und geben seine Ehre ihnen selbst / weisen ihn ab mit </w:t>
      </w:r>
      <w:proofErr w:type="spellStart"/>
      <w:r>
        <w:t>Complementen</w:t>
      </w:r>
      <w:proofErr w:type="spellEnd"/>
      <w:r>
        <w:t xml:space="preserve"> und ledigen </w:t>
      </w:r>
      <w:proofErr w:type="spellStart"/>
      <w:r>
        <w:t>Tituln</w:t>
      </w:r>
      <w:proofErr w:type="spellEnd"/>
      <w:r>
        <w:t xml:space="preserve">. Sie nennen ihn ihren Gott / und wollen doch nicht / daß er soll ihr Ende seyn / ihr Theil / und ihre </w:t>
      </w:r>
      <w:proofErr w:type="spellStart"/>
      <w:r>
        <w:t>Glueckseligkeit</w:t>
      </w:r>
      <w:proofErr w:type="spellEnd"/>
      <w:r>
        <w:t xml:space="preserve"> / und lassen ihn nicht haben die </w:t>
      </w:r>
      <w:proofErr w:type="spellStart"/>
      <w:r>
        <w:t>groesseste</w:t>
      </w:r>
      <w:proofErr w:type="spellEnd"/>
      <w:r>
        <w:t xml:space="preserve"> Liebe ihres </w:t>
      </w:r>
      <w:proofErr w:type="spellStart"/>
      <w:r>
        <w:t>Hertzens</w:t>
      </w:r>
      <w:proofErr w:type="spellEnd"/>
      <w:r>
        <w:t xml:space="preserve">: Sie achten ihn nicht in der That </w:t>
      </w:r>
      <w:proofErr w:type="spellStart"/>
      <w:r>
        <w:t>fuer</w:t>
      </w:r>
      <w:proofErr w:type="spellEnd"/>
      <w:r>
        <w:t xml:space="preserve"> ihren absoluten </w:t>
      </w:r>
      <w:proofErr w:type="spellStart"/>
      <w:r>
        <w:t>Eigenthuemer</w:t>
      </w:r>
      <w:proofErr w:type="spellEnd"/>
      <w:r>
        <w:t xml:space="preserve"> / so daß sie sich </w:t>
      </w:r>
      <w:proofErr w:type="spellStart"/>
      <w:r>
        <w:t>gantz</w:t>
      </w:r>
      <w:proofErr w:type="spellEnd"/>
      <w:r>
        <w:t xml:space="preserve"> </w:t>
      </w:r>
      <w:proofErr w:type="spellStart"/>
      <w:r>
        <w:t>ihme</w:t>
      </w:r>
      <w:proofErr w:type="spellEnd"/>
      <w:r>
        <w:t xml:space="preserve"> </w:t>
      </w:r>
      <w:proofErr w:type="spellStart"/>
      <w:r>
        <w:t>auffopffern</w:t>
      </w:r>
      <w:proofErr w:type="spellEnd"/>
      <w:r>
        <w:t xml:space="preserve"> / und sich mit allen was sie haben ihm ergeben / daß er mit ihnen / und allem was ihr ist / walten mag nach seinem Belieben: Sie achten ihn nicht in der That / vor ihren Oberherrn / den sie wollen der </w:t>
      </w:r>
      <w:proofErr w:type="spellStart"/>
      <w:r>
        <w:t>ueber</w:t>
      </w:r>
      <w:proofErr w:type="spellEnd"/>
      <w:r>
        <w:t xml:space="preserve"> sie herrschen soll / begehren nicht sich selbst vor ihn zu </w:t>
      </w:r>
      <w:proofErr w:type="spellStart"/>
      <w:r>
        <w:t>verlaeugnen</w:t>
      </w:r>
      <w:proofErr w:type="spellEnd"/>
      <w:r>
        <w:t xml:space="preserve">; oder seine Ehre / und Recht zu </w:t>
      </w:r>
      <w:proofErr w:type="spellStart"/>
      <w:r>
        <w:t>befodern</w:t>
      </w:r>
      <w:proofErr w:type="spellEnd"/>
      <w:r>
        <w:t xml:space="preserve"> / vor und </w:t>
      </w:r>
      <w:proofErr w:type="spellStart"/>
      <w:r>
        <w:t>ueber</w:t>
      </w:r>
      <w:proofErr w:type="spellEnd"/>
      <w:r>
        <w:t xml:space="preserve"> ihr eigene: Sie heissen ihn Vater / und geben ihm nicht seine Ehre; Sie heissen ihn HErr / und </w:t>
      </w:r>
      <w:proofErr w:type="spellStart"/>
      <w:r>
        <w:t>fuerchten</w:t>
      </w:r>
      <w:proofErr w:type="spellEnd"/>
      <w:r>
        <w:t xml:space="preserve"> ihn nicht / Mal. 1/ 6. Sie sehen nicht auf ihn / wie die Augen der Knechte auf die </w:t>
      </w:r>
      <w:proofErr w:type="spellStart"/>
      <w:r>
        <w:t>Haende</w:t>
      </w:r>
      <w:proofErr w:type="spellEnd"/>
      <w:r>
        <w:t xml:space="preserve"> ihrer Herren sehen; Sie leben nicht nach seinen Gesetzen / und zu seinen Ehren / und darum halten sie ihn nicht vor ihren Gott. Und ist </w:t>
      </w:r>
      <w:proofErr w:type="spellStart"/>
      <w:r>
        <w:t>wol</w:t>
      </w:r>
      <w:proofErr w:type="spellEnd"/>
      <w:r>
        <w:t xml:space="preserve"> zu vermuthen / daß Gott solche selig machen will / die ihn </w:t>
      </w:r>
      <w:proofErr w:type="spellStart"/>
      <w:r>
        <w:t>verlaeugnen</w:t>
      </w:r>
      <w:proofErr w:type="spellEnd"/>
      <w:r>
        <w:t xml:space="preserve"> / und so viel an ihnen ist / von seinem Thron </w:t>
      </w:r>
      <w:proofErr w:type="spellStart"/>
      <w:r>
        <w:t>verstossen</w:t>
      </w:r>
      <w:proofErr w:type="spellEnd"/>
      <w:r>
        <w:t xml:space="preserve"> wollen? Sie sind ja die rechten Feinde Gottes. </w:t>
      </w:r>
    </w:p>
    <w:p w14:paraId="17AB7B31" w14:textId="77777777" w:rsidR="006164D3" w:rsidRDefault="006164D3" w:rsidP="006164D3">
      <w:pPr>
        <w:pStyle w:val="StandardWeb"/>
      </w:pPr>
      <w:r>
        <w:t xml:space="preserve">II. Ja was noch mehr ist. GOtt will diejenigen nicht selig machen / die sich selbst zum GOtt machen / </w:t>
      </w:r>
      <w:proofErr w:type="spellStart"/>
      <w:r>
        <w:t>nachdeme</w:t>
      </w:r>
      <w:proofErr w:type="spellEnd"/>
      <w:r>
        <w:t xml:space="preserve"> sie ihn </w:t>
      </w:r>
      <w:proofErr w:type="spellStart"/>
      <w:r>
        <w:t>verworffen</w:t>
      </w:r>
      <w:proofErr w:type="spellEnd"/>
      <w:r>
        <w:t xml:space="preserve"> haben: Nun machen aber alle ungeheiligte selbstische Menschen sich selbst zu </w:t>
      </w:r>
      <w:proofErr w:type="spellStart"/>
      <w:r>
        <w:t>Goetter</w:t>
      </w:r>
      <w:proofErr w:type="spellEnd"/>
      <w:r>
        <w:t xml:space="preserve"> / denn in allen denen </w:t>
      </w:r>
      <w:proofErr w:type="spellStart"/>
      <w:r>
        <w:t>zehen</w:t>
      </w:r>
      <w:proofErr w:type="spellEnd"/>
      <w:r>
        <w:t xml:space="preserve"> </w:t>
      </w:r>
      <w:proofErr w:type="spellStart"/>
      <w:r>
        <w:t>vorgemeldten</w:t>
      </w:r>
      <w:proofErr w:type="spellEnd"/>
      <w:r>
        <w:t xml:space="preserve"> </w:t>
      </w:r>
      <w:proofErr w:type="spellStart"/>
      <w:r>
        <w:t>Stuecken</w:t>
      </w:r>
      <w:proofErr w:type="spellEnd"/>
      <w:r>
        <w:t xml:space="preserve"> / nehmen sie sich an die Herrlichkeiten / die allein Gott zustehen. 1. Sie wollen ihr eigen Ende seyn / und sehen nicht weiter. 2. Sie gebrauchen alle Creaturen nur als ein Mittel zu diesem Ende: Ja daß sie GOtt noch ehren / ist alles nur ihr Selbst zu </w:t>
      </w:r>
      <w:proofErr w:type="spellStart"/>
      <w:r>
        <w:t>befoerdern</w:t>
      </w:r>
      <w:proofErr w:type="spellEnd"/>
      <w:r>
        <w:t xml:space="preserve">. 3. Sie lieben mehr und achten </w:t>
      </w:r>
      <w:proofErr w:type="spellStart"/>
      <w:r>
        <w:t>hoeher</w:t>
      </w:r>
      <w:proofErr w:type="spellEnd"/>
      <w:r>
        <w:t xml:space="preserve"> ihr </w:t>
      </w:r>
      <w:proofErr w:type="spellStart"/>
      <w:r>
        <w:t>gegenwaertiges</w:t>
      </w:r>
      <w:proofErr w:type="spellEnd"/>
      <w:r>
        <w:t xml:space="preserve"> Leben und </w:t>
      </w:r>
      <w:proofErr w:type="spellStart"/>
      <w:r>
        <w:t>Glueckseligkeit</w:t>
      </w:r>
      <w:proofErr w:type="spellEnd"/>
      <w:r>
        <w:t xml:space="preserve"> als GOtt. 4. Sie wollen ihr eigen seyn / und leben als ihr eigen / und nicht als solche / die nicht ihr eigen sind. 5. Sie wollten / daß alle Creaturen ihr eigen </w:t>
      </w:r>
      <w:proofErr w:type="spellStart"/>
      <w:r>
        <w:t>waeren</w:t>
      </w:r>
      <w:proofErr w:type="spellEnd"/>
      <w:r>
        <w:t xml:space="preserve"> / und sie </w:t>
      </w:r>
      <w:proofErr w:type="spellStart"/>
      <w:r>
        <w:t>moechten</w:t>
      </w:r>
      <w:proofErr w:type="spellEnd"/>
      <w:r>
        <w:t xml:space="preserve"> sie gebrauchen als ihr eigen / und nicht als Gottes. 6. Sie </w:t>
      </w:r>
      <w:proofErr w:type="spellStart"/>
      <w:r>
        <w:t>muessen</w:t>
      </w:r>
      <w:proofErr w:type="spellEnd"/>
      <w:r>
        <w:t xml:space="preserve"> vor sich sorgen / und sich </w:t>
      </w:r>
      <w:proofErr w:type="spellStart"/>
      <w:r>
        <w:t>umb</w:t>
      </w:r>
      <w:proofErr w:type="spellEnd"/>
      <w:r>
        <w:t xml:space="preserve"> ihre Erhaltung </w:t>
      </w:r>
      <w:proofErr w:type="spellStart"/>
      <w:r>
        <w:t>bekuemmern</w:t>
      </w:r>
      <w:proofErr w:type="spellEnd"/>
      <w:r>
        <w:t xml:space="preserve"> / und </w:t>
      </w:r>
      <w:proofErr w:type="spellStart"/>
      <w:r>
        <w:t>duerffen</w:t>
      </w:r>
      <w:proofErr w:type="spellEnd"/>
      <w:r>
        <w:t xml:space="preserve"> nicht dieselbe Gott allein vertrauen. 7. Sie </w:t>
      </w:r>
      <w:proofErr w:type="spellStart"/>
      <w:r>
        <w:t>wolten</w:t>
      </w:r>
      <w:proofErr w:type="spellEnd"/>
      <w:r>
        <w:t xml:space="preserve"> ihre Dinge selbst </w:t>
      </w:r>
      <w:proofErr w:type="spellStart"/>
      <w:r>
        <w:t>disponiren</w:t>
      </w:r>
      <w:proofErr w:type="spellEnd"/>
      <w:r>
        <w:t xml:space="preserve"> / und ihren Zustand und alles andere nach ihrem Willen haben. 8. Sie </w:t>
      </w:r>
      <w:proofErr w:type="spellStart"/>
      <w:r>
        <w:t>wolten</w:t>
      </w:r>
      <w:proofErr w:type="spellEnd"/>
      <w:r>
        <w:t xml:space="preserve"> sich selbst regieren / und frey seyn von den Gesetzen und Regierung Gottes. 9. Sie </w:t>
      </w:r>
      <w:proofErr w:type="spellStart"/>
      <w:r>
        <w:t>wolten</w:t>
      </w:r>
      <w:proofErr w:type="spellEnd"/>
      <w:r>
        <w:t xml:space="preserve"> </w:t>
      </w:r>
      <w:proofErr w:type="spellStart"/>
      <w:r>
        <w:t>ueber</w:t>
      </w:r>
      <w:proofErr w:type="spellEnd"/>
      <w:r>
        <w:t xml:space="preserve"> alle herrschen / und ein </w:t>
      </w:r>
      <w:proofErr w:type="spellStart"/>
      <w:r>
        <w:t>ieder</w:t>
      </w:r>
      <w:proofErr w:type="spellEnd"/>
      <w:r>
        <w:t xml:space="preserve"> </w:t>
      </w:r>
      <w:proofErr w:type="spellStart"/>
      <w:r>
        <w:t>solte</w:t>
      </w:r>
      <w:proofErr w:type="spellEnd"/>
      <w:r>
        <w:t xml:space="preserve"> sich nach ihrem Willen richten. 10. Sie </w:t>
      </w:r>
      <w:proofErr w:type="spellStart"/>
      <w:r>
        <w:t>wolten</w:t>
      </w:r>
      <w:proofErr w:type="spellEnd"/>
      <w:r>
        <w:t xml:space="preserve"> von allen geehret / und aller Lob und Preiß </w:t>
      </w:r>
      <w:proofErr w:type="spellStart"/>
      <w:r>
        <w:t>solte</w:t>
      </w:r>
      <w:proofErr w:type="spellEnd"/>
      <w:r>
        <w:t xml:space="preserve"> ihnen zugeschrieben werden. Und wo alles dieses nicht ist sich selbst zum Gott und Abgott </w:t>
      </w:r>
      <w:proofErr w:type="spellStart"/>
      <w:r>
        <w:t>auffzusetzen</w:t>
      </w:r>
      <w:proofErr w:type="spellEnd"/>
      <w:r>
        <w:t xml:space="preserve"> in der Welt / weiß ich nicht was es ist: Warlich es fehlet so weit / daß Gott </w:t>
      </w:r>
      <w:proofErr w:type="spellStart"/>
      <w:r>
        <w:t>solte</w:t>
      </w:r>
      <w:proofErr w:type="spellEnd"/>
      <w:r>
        <w:t xml:space="preserve"> einige </w:t>
      </w:r>
      <w:proofErr w:type="spellStart"/>
      <w:r>
        <w:t>Gedancken</w:t>
      </w:r>
      <w:proofErr w:type="spellEnd"/>
      <w:r>
        <w:t xml:space="preserve"> haben solche Ab-</w:t>
      </w:r>
      <w:proofErr w:type="spellStart"/>
      <w:r>
        <w:t>Goetter</w:t>
      </w:r>
      <w:proofErr w:type="spellEnd"/>
      <w:r>
        <w:t xml:space="preserve"> und </w:t>
      </w:r>
      <w:proofErr w:type="spellStart"/>
      <w:r>
        <w:t>Goetzen</w:t>
      </w:r>
      <w:proofErr w:type="spellEnd"/>
      <w:r>
        <w:t xml:space="preserve">-Diener (so lange sie so sind) selig zu machen / daß eben diese sind </w:t>
      </w:r>
      <w:proofErr w:type="spellStart"/>
      <w:r>
        <w:t>ueber</w:t>
      </w:r>
      <w:proofErr w:type="spellEnd"/>
      <w:r>
        <w:t xml:space="preserve"> welche er seinen Zorn </w:t>
      </w:r>
      <w:proofErr w:type="spellStart"/>
      <w:r>
        <w:t>wil</w:t>
      </w:r>
      <w:proofErr w:type="spellEnd"/>
      <w:r>
        <w:t xml:space="preserve"> ergehen lassen / und das Ziel da seine Gerechtigkeit gegen gerichtet ist: Ja er ist verbunden sie niederzuschlagen / und sie zur </w:t>
      </w:r>
      <w:proofErr w:type="spellStart"/>
      <w:r>
        <w:t>Hoellen</w:t>
      </w:r>
      <w:proofErr w:type="spellEnd"/>
      <w:r>
        <w:t xml:space="preserve"> </w:t>
      </w:r>
      <w:proofErr w:type="spellStart"/>
      <w:r>
        <w:t>zustuertzen</w:t>
      </w:r>
      <w:proofErr w:type="spellEnd"/>
      <w:r>
        <w:t xml:space="preserve">: </w:t>
      </w:r>
      <w:proofErr w:type="spellStart"/>
      <w:r>
        <w:t>Solte</w:t>
      </w:r>
      <w:proofErr w:type="spellEnd"/>
      <w:r>
        <w:t xml:space="preserve"> Gott </w:t>
      </w:r>
      <w:proofErr w:type="spellStart"/>
      <w:r>
        <w:t>beyseit</w:t>
      </w:r>
      <w:proofErr w:type="spellEnd"/>
      <w:r>
        <w:t xml:space="preserve"> stehen / und zusehen ein </w:t>
      </w:r>
      <w:proofErr w:type="spellStart"/>
      <w:r>
        <w:t>Hauffen</w:t>
      </w:r>
      <w:proofErr w:type="spellEnd"/>
      <w:r>
        <w:t xml:space="preserve"> </w:t>
      </w:r>
      <w:proofErr w:type="spellStart"/>
      <w:r>
        <w:t>auffruehrischer</w:t>
      </w:r>
      <w:proofErr w:type="spellEnd"/>
      <w:r>
        <w:t xml:space="preserve"> </w:t>
      </w:r>
      <w:proofErr w:type="spellStart"/>
      <w:r>
        <w:t>Suender</w:t>
      </w:r>
      <w:proofErr w:type="spellEnd"/>
      <w:r>
        <w:t xml:space="preserve"> in seinem Thron sitzen? die da seiner </w:t>
      </w:r>
      <w:proofErr w:type="spellStart"/>
      <w:r>
        <w:t>Herrschafft</w:t>
      </w:r>
      <w:proofErr w:type="spellEnd"/>
      <w:r>
        <w:t xml:space="preserve"> sich </w:t>
      </w:r>
      <w:proofErr w:type="spellStart"/>
      <w:r>
        <w:t>anmassen</w:t>
      </w:r>
      <w:proofErr w:type="spellEnd"/>
      <w:r>
        <w:t xml:space="preserve"> / und seine </w:t>
      </w:r>
      <w:proofErr w:type="spellStart"/>
      <w:r>
        <w:t>Herrligkeit</w:t>
      </w:r>
      <w:proofErr w:type="spellEnd"/>
      <w:r>
        <w:t xml:space="preserve"> </w:t>
      </w:r>
      <w:proofErr w:type="spellStart"/>
      <w:r>
        <w:t>ihme</w:t>
      </w:r>
      <w:proofErr w:type="spellEnd"/>
      <w:r>
        <w:t xml:space="preserve"> rauben </w:t>
      </w:r>
      <w:proofErr w:type="spellStart"/>
      <w:r>
        <w:t>wolten</w:t>
      </w:r>
      <w:proofErr w:type="spellEnd"/>
      <w:r>
        <w:t xml:space="preserve"> / ja </w:t>
      </w:r>
      <w:proofErr w:type="spellStart"/>
      <w:r>
        <w:t>solte</w:t>
      </w:r>
      <w:proofErr w:type="spellEnd"/>
      <w:r>
        <w:t xml:space="preserve"> sie noch zufrieden lassen / in seinen Thron erheben / und seiner ewigen Freuden </w:t>
      </w:r>
      <w:proofErr w:type="spellStart"/>
      <w:r>
        <w:t>theilhafftig</w:t>
      </w:r>
      <w:proofErr w:type="spellEnd"/>
      <w:r>
        <w:t xml:space="preserve"> machen? Nein / er hat </w:t>
      </w:r>
      <w:proofErr w:type="spellStart"/>
      <w:r>
        <w:t>einmahl</w:t>
      </w:r>
      <w:proofErr w:type="spellEnd"/>
      <w:r>
        <w:t xml:space="preserve"> beschlossen / daß wer sich selbst erniedriget / der soll </w:t>
      </w:r>
      <w:proofErr w:type="spellStart"/>
      <w:r>
        <w:t>erhoehet</w:t>
      </w:r>
      <w:proofErr w:type="spellEnd"/>
      <w:r>
        <w:t xml:space="preserve"> / wer sich aber selbst </w:t>
      </w:r>
      <w:proofErr w:type="spellStart"/>
      <w:r>
        <w:t>erhoehet</w:t>
      </w:r>
      <w:proofErr w:type="spellEnd"/>
      <w:r>
        <w:t xml:space="preserve"> / der soll erniedriget werden; wie </w:t>
      </w:r>
      <w:proofErr w:type="spellStart"/>
      <w:r>
        <w:t>koennen</w:t>
      </w:r>
      <w:proofErr w:type="spellEnd"/>
      <w:r>
        <w:t xml:space="preserve"> wir aber uns selbst mehr </w:t>
      </w:r>
      <w:proofErr w:type="spellStart"/>
      <w:r>
        <w:t>erhoehen</w:t>
      </w:r>
      <w:proofErr w:type="spellEnd"/>
      <w:r>
        <w:t xml:space="preserve"> / als wenn wir uns selbst zu </w:t>
      </w:r>
      <w:proofErr w:type="spellStart"/>
      <w:r>
        <w:t>Goetter</w:t>
      </w:r>
      <w:proofErr w:type="spellEnd"/>
      <w:r>
        <w:t xml:space="preserve"> machen; und darum wer soll </w:t>
      </w:r>
      <w:proofErr w:type="spellStart"/>
      <w:r>
        <w:t>tieffer</w:t>
      </w:r>
      <w:proofErr w:type="spellEnd"/>
      <w:r>
        <w:t xml:space="preserve"> erniedriget werden / als eben solche? </w:t>
      </w:r>
    </w:p>
    <w:p w14:paraId="28A1D21B" w14:textId="77777777" w:rsidR="006164D3" w:rsidRDefault="006164D3" w:rsidP="006164D3">
      <w:pPr>
        <w:pStyle w:val="StandardWeb"/>
      </w:pPr>
      <w:r>
        <w:t xml:space="preserve">III. Es </w:t>
      </w:r>
      <w:proofErr w:type="spellStart"/>
      <w:r>
        <w:t>kan</w:t>
      </w:r>
      <w:proofErr w:type="spellEnd"/>
      <w:r>
        <w:t xml:space="preserve"> keiner ein Christ seyn / der nicht Christum erkennet vor seinen HErrn und Seligmacher: Nun </w:t>
      </w:r>
      <w:proofErr w:type="spellStart"/>
      <w:r>
        <w:t>kan</w:t>
      </w:r>
      <w:proofErr w:type="spellEnd"/>
      <w:r>
        <w:t xml:space="preserve"> aber keiner ohne die Selbst-</w:t>
      </w:r>
      <w:proofErr w:type="spellStart"/>
      <w:r>
        <w:t>Verlaeugnung</w:t>
      </w:r>
      <w:proofErr w:type="spellEnd"/>
      <w:r>
        <w:t xml:space="preserve"> Christum erkennen vor seinen HErrn und Seligmacher / und demnach </w:t>
      </w:r>
      <w:proofErr w:type="spellStart"/>
      <w:r>
        <w:t>kan</w:t>
      </w:r>
      <w:proofErr w:type="spellEnd"/>
      <w:r>
        <w:t xml:space="preserve"> keiner ohne diese Selbst-</w:t>
      </w:r>
      <w:proofErr w:type="spellStart"/>
      <w:r>
        <w:t>Verlaeugnung</w:t>
      </w:r>
      <w:proofErr w:type="spellEnd"/>
      <w:r>
        <w:t xml:space="preserve"> ein Christ und also selig seyn. Der sich selbst zu seinem Ende machet / </w:t>
      </w:r>
      <w:proofErr w:type="spellStart"/>
      <w:r>
        <w:t>kan</w:t>
      </w:r>
      <w:proofErr w:type="spellEnd"/>
      <w:r>
        <w:t xml:space="preserve"> Christum nicht den Weg zu demselben machen / denn Christus ist der Weg zum Vater / und nicht zum fleischlichen Selbst; Ja das </w:t>
      </w:r>
      <w:proofErr w:type="spellStart"/>
      <w:r>
        <w:t>Werck</w:t>
      </w:r>
      <w:proofErr w:type="spellEnd"/>
      <w:r>
        <w:t xml:space="preserve"> / darum Christus in die Welt kam / war diesen Selbst </w:t>
      </w:r>
      <w:proofErr w:type="spellStart"/>
      <w:r>
        <w:t>niederzureissen</w:t>
      </w:r>
      <w:proofErr w:type="spellEnd"/>
      <w:r>
        <w:t xml:space="preserve"> und abzuthun: Ferner: Wer Christum </w:t>
      </w:r>
      <w:proofErr w:type="spellStart"/>
      <w:r>
        <w:t>annimt</w:t>
      </w:r>
      <w:proofErr w:type="spellEnd"/>
      <w:r>
        <w:t xml:space="preserve"> als seinen Seligmacher / der muß wissen / wovon er ihn selig machen </w:t>
      </w:r>
      <w:proofErr w:type="spellStart"/>
      <w:r>
        <w:t>muesse</w:t>
      </w:r>
      <w:proofErr w:type="spellEnd"/>
      <w:r>
        <w:t xml:space="preserve"> / und das ist </w:t>
      </w:r>
      <w:proofErr w:type="spellStart"/>
      <w:r>
        <w:t>vornemlich</w:t>
      </w:r>
      <w:proofErr w:type="spellEnd"/>
      <w:r>
        <w:t xml:space="preserve"> vom Selbst; </w:t>
      </w:r>
      <w:proofErr w:type="spellStart"/>
      <w:r>
        <w:t>massen</w:t>
      </w:r>
      <w:proofErr w:type="spellEnd"/>
      <w:r>
        <w:t xml:space="preserve"> keiner Christen </w:t>
      </w:r>
      <w:proofErr w:type="spellStart"/>
      <w:r>
        <w:t>kan</w:t>
      </w:r>
      <w:proofErr w:type="spellEnd"/>
      <w:r>
        <w:t xml:space="preserve"> annehmen als einen Seligmacher / der nicht an sich selbst </w:t>
      </w:r>
      <w:proofErr w:type="spellStart"/>
      <w:r>
        <w:t>verzweiffelt</w:t>
      </w:r>
      <w:proofErr w:type="spellEnd"/>
      <w:r>
        <w:t xml:space="preserve"> / und seinem Selbstvertrauen absaget / und der nicht willig ist / daß Christus ihm </w:t>
      </w:r>
      <w:proofErr w:type="spellStart"/>
      <w:r>
        <w:t>helffen</w:t>
      </w:r>
      <w:proofErr w:type="spellEnd"/>
      <w:r>
        <w:t xml:space="preserve"> und selig machen soll gegen und von der Selbst-</w:t>
      </w:r>
      <w:proofErr w:type="spellStart"/>
      <w:r>
        <w:t>Erhoehung</w:t>
      </w:r>
      <w:proofErr w:type="spellEnd"/>
      <w:r>
        <w:t xml:space="preserve">. Kein Mensch </w:t>
      </w:r>
      <w:proofErr w:type="spellStart"/>
      <w:r>
        <w:t>kan</w:t>
      </w:r>
      <w:proofErr w:type="spellEnd"/>
      <w:r>
        <w:t xml:space="preserve"> Christum annehmen als seinen Meister und Lehrer / der nicht in seine Schule kommt als ein kleines Kind / und entsaget der Lehre / und der </w:t>
      </w:r>
      <w:proofErr w:type="spellStart"/>
      <w:r>
        <w:t>Fuehrung</w:t>
      </w:r>
      <w:proofErr w:type="spellEnd"/>
      <w:r>
        <w:t xml:space="preserve"> seines fleischlichen </w:t>
      </w:r>
      <w:proofErr w:type="spellStart"/>
      <w:r>
        <w:t>Selbstes</w:t>
      </w:r>
      <w:proofErr w:type="spellEnd"/>
      <w:r>
        <w:t xml:space="preserve"> / und der nicht </w:t>
      </w:r>
      <w:proofErr w:type="spellStart"/>
      <w:r>
        <w:t>fuehlet</w:t>
      </w:r>
      <w:proofErr w:type="spellEnd"/>
      <w:r>
        <w:t xml:space="preserve"> daß er einen himmlischen Lehrer </w:t>
      </w:r>
      <w:proofErr w:type="spellStart"/>
      <w:r>
        <w:t>vonnoethen</w:t>
      </w:r>
      <w:proofErr w:type="spellEnd"/>
      <w:r>
        <w:t xml:space="preserve"> habe. Kein Mensch </w:t>
      </w:r>
      <w:proofErr w:type="spellStart"/>
      <w:r>
        <w:t>kan</w:t>
      </w:r>
      <w:proofErr w:type="spellEnd"/>
      <w:r>
        <w:t xml:space="preserve"> Christum annehmen vor seinen </w:t>
      </w:r>
      <w:proofErr w:type="spellStart"/>
      <w:r>
        <w:t>Koenig</w:t>
      </w:r>
      <w:proofErr w:type="spellEnd"/>
      <w:r>
        <w:t xml:space="preserve"> und HErrn / und sich </w:t>
      </w:r>
      <w:proofErr w:type="spellStart"/>
      <w:r>
        <w:t>ihme</w:t>
      </w:r>
      <w:proofErr w:type="spellEnd"/>
      <w:r>
        <w:t xml:space="preserve"> ergeben als sein eigen / und sein Unterthan / der nicht gelernet hat zu </w:t>
      </w:r>
      <w:proofErr w:type="spellStart"/>
      <w:r>
        <w:t>verlaeugnen</w:t>
      </w:r>
      <w:proofErr w:type="spellEnd"/>
      <w:r>
        <w:t xml:space="preserve"> den Selbst / der sich in Christi Reich und Herrschaft erheben </w:t>
      </w:r>
      <w:proofErr w:type="spellStart"/>
      <w:r>
        <w:t>wil</w:t>
      </w:r>
      <w:proofErr w:type="spellEnd"/>
      <w:r>
        <w:t xml:space="preserve">: kein Antichrist oder falscher Christus setzet sich mehr entgegen in seinem </w:t>
      </w:r>
      <w:proofErr w:type="spellStart"/>
      <w:r>
        <w:t>gantzen</w:t>
      </w:r>
      <w:proofErr w:type="spellEnd"/>
      <w:r>
        <w:t xml:space="preserve"> Amt und Wohlthaten / als eben fleischlich Selbst. Dieses ist es / das sich nicht herab lassen will auf die Gerechtigkeit Christi allein vor GOtt zu bestehen / von Christo geleitet und </w:t>
      </w:r>
      <w:proofErr w:type="spellStart"/>
      <w:r>
        <w:t>gefuehret</w:t>
      </w:r>
      <w:proofErr w:type="spellEnd"/>
      <w:r>
        <w:t xml:space="preserve"> zu </w:t>
      </w:r>
      <w:proofErr w:type="spellStart"/>
      <w:r>
        <w:t>werdne</w:t>
      </w:r>
      <w:proofErr w:type="spellEnd"/>
      <w:r>
        <w:t xml:space="preserve"> / seiner heiligen Lehre und Regierung sich zu </w:t>
      </w:r>
      <w:proofErr w:type="spellStart"/>
      <w:r>
        <w:t>unterwerffen</w:t>
      </w:r>
      <w:proofErr w:type="spellEnd"/>
      <w:r>
        <w:t xml:space="preserve">. Selbst ist der falsche Christus oder Seligmacher der Welt / eben wie der Abgott der Welt: Und </w:t>
      </w:r>
      <w:proofErr w:type="spellStart"/>
      <w:r>
        <w:t>kan</w:t>
      </w:r>
      <w:proofErr w:type="spellEnd"/>
      <w:r>
        <w:t xml:space="preserve"> demnach keine Seligkeit zu hoffen seyn / wo Selbst nicht niedergerissen / und </w:t>
      </w:r>
      <w:proofErr w:type="spellStart"/>
      <w:r>
        <w:t>verlaeugnet</w:t>
      </w:r>
      <w:proofErr w:type="spellEnd"/>
      <w:r>
        <w:t xml:space="preserve"> ist. </w:t>
      </w:r>
    </w:p>
    <w:p w14:paraId="63061E56" w14:textId="77777777" w:rsidR="006164D3" w:rsidRDefault="006164D3" w:rsidP="006164D3">
      <w:pPr>
        <w:pStyle w:val="StandardWeb"/>
      </w:pPr>
      <w:r>
        <w:t xml:space="preserve">IV. Derjenige / der nicht glaubet an den H. Geist / und ihn annimmt als seinen Heiligmacher / </w:t>
      </w:r>
      <w:proofErr w:type="spellStart"/>
      <w:r>
        <w:t>kan</w:t>
      </w:r>
      <w:proofErr w:type="spellEnd"/>
      <w:r>
        <w:t xml:space="preserve"> kein rechter Christ seyn noch selig werden: Nun aber </w:t>
      </w:r>
      <w:proofErr w:type="spellStart"/>
      <w:r>
        <w:t>kan</w:t>
      </w:r>
      <w:proofErr w:type="spellEnd"/>
      <w:r>
        <w:t xml:space="preserve"> </w:t>
      </w:r>
      <w:proofErr w:type="spellStart"/>
      <w:r>
        <w:t>keienr</w:t>
      </w:r>
      <w:proofErr w:type="spellEnd"/>
      <w:r>
        <w:t xml:space="preserve"> ohne Selbst-</w:t>
      </w:r>
      <w:proofErr w:type="spellStart"/>
      <w:r>
        <w:t>Verlaeugnung</w:t>
      </w:r>
      <w:proofErr w:type="spellEnd"/>
      <w:r>
        <w:t xml:space="preserve"> an den H. Geist glauben / und ihn vor einen Heiligmacher erkennen. Darum </w:t>
      </w:r>
      <w:proofErr w:type="spellStart"/>
      <w:r>
        <w:t>kan</w:t>
      </w:r>
      <w:proofErr w:type="spellEnd"/>
      <w:r>
        <w:t xml:space="preserve"> ohne Selbst-</w:t>
      </w:r>
      <w:proofErr w:type="spellStart"/>
      <w:r>
        <w:t>Verlaeugnung</w:t>
      </w:r>
      <w:proofErr w:type="spellEnd"/>
      <w:r>
        <w:t xml:space="preserve"> Niemand selig werden. Das Wesen der Heiligmachung bestehet darinnen / daß ein Mensch von </w:t>
      </w:r>
      <w:proofErr w:type="spellStart"/>
      <w:r>
        <w:t>ihme</w:t>
      </w:r>
      <w:proofErr w:type="spellEnd"/>
      <w:r>
        <w:t xml:space="preserve"> selbst zu GOtt bekehret wird / daß er an sich selbst verzaget; sich selbst verdammet; sich selbst weniger als GOtt liebet / und seine Seele GOtt durch Christum </w:t>
      </w:r>
      <w:proofErr w:type="spellStart"/>
      <w:r>
        <w:t>auffopffert</w:t>
      </w:r>
      <w:proofErr w:type="spellEnd"/>
      <w:r>
        <w:t xml:space="preserve">: </w:t>
      </w:r>
      <w:proofErr w:type="spellStart"/>
      <w:r>
        <w:t>Dannenhero</w:t>
      </w:r>
      <w:proofErr w:type="spellEnd"/>
      <w:r>
        <w:t xml:space="preserve"> kein </w:t>
      </w:r>
      <w:proofErr w:type="spellStart"/>
      <w:r>
        <w:t>Zweiffel</w:t>
      </w:r>
      <w:proofErr w:type="spellEnd"/>
      <w:r>
        <w:t xml:space="preserve"> ist / daß allein die sich selbst </w:t>
      </w:r>
      <w:proofErr w:type="spellStart"/>
      <w:r>
        <w:t>verlaeugnen</w:t>
      </w:r>
      <w:proofErr w:type="spellEnd"/>
      <w:r>
        <w:t xml:space="preserve"> geheiliget sind / und demnach daß niemand als dieselben den H. Geist allein vor ihren Heiligmacher achten / und </w:t>
      </w:r>
      <w:proofErr w:type="spellStart"/>
      <w:r>
        <w:t>warhafftig</w:t>
      </w:r>
      <w:proofErr w:type="spellEnd"/>
      <w:r>
        <w:t xml:space="preserve"> an ihn glauben: So lange einer Lust und Gefallen hat </w:t>
      </w:r>
      <w:proofErr w:type="spellStart"/>
      <w:r>
        <w:t>kranck</w:t>
      </w:r>
      <w:proofErr w:type="spellEnd"/>
      <w:r>
        <w:t xml:space="preserve"> zu seyn / ist es gewiß / daß er so lange den </w:t>
      </w:r>
      <w:proofErr w:type="spellStart"/>
      <w:r>
        <w:t>Artzt</w:t>
      </w:r>
      <w:proofErr w:type="spellEnd"/>
      <w:r>
        <w:t xml:space="preserve"> nicht achten / oder sich nach </w:t>
      </w:r>
      <w:proofErr w:type="spellStart"/>
      <w:r>
        <w:t>ihme</w:t>
      </w:r>
      <w:proofErr w:type="spellEnd"/>
      <w:r>
        <w:t xml:space="preserve"> umsehen wird. </w:t>
      </w:r>
    </w:p>
    <w:p w14:paraId="7CC6C2D9" w14:textId="77777777" w:rsidR="006164D3" w:rsidRDefault="006164D3" w:rsidP="006164D3">
      <w:pPr>
        <w:pStyle w:val="StandardWeb"/>
      </w:pPr>
      <w:r>
        <w:t xml:space="preserve">V. Es </w:t>
      </w:r>
      <w:proofErr w:type="spellStart"/>
      <w:r>
        <w:t>kan</w:t>
      </w:r>
      <w:proofErr w:type="spellEnd"/>
      <w:r>
        <w:t xml:space="preserve"> keiner ein wahrer Christ / oder im Stande der Seligkeit seyn / der da </w:t>
      </w:r>
      <w:proofErr w:type="spellStart"/>
      <w:r>
        <w:t>verlaeugnet</w:t>
      </w:r>
      <w:proofErr w:type="spellEnd"/>
      <w:r>
        <w:t xml:space="preserve"> und </w:t>
      </w:r>
      <w:proofErr w:type="spellStart"/>
      <w:r>
        <w:t>verwirfft</w:t>
      </w:r>
      <w:proofErr w:type="spellEnd"/>
      <w:r>
        <w:t xml:space="preserve"> das Wort Gottes; Alle aber die sich nicht selbst </w:t>
      </w:r>
      <w:proofErr w:type="spellStart"/>
      <w:r>
        <w:t>verlaeugnen</w:t>
      </w:r>
      <w:proofErr w:type="spellEnd"/>
      <w:r>
        <w:t xml:space="preserve"> (und doch das Wort Gottes </w:t>
      </w:r>
      <w:proofErr w:type="spellStart"/>
      <w:r>
        <w:t>hoeren</w:t>
      </w:r>
      <w:proofErr w:type="spellEnd"/>
      <w:r>
        <w:t xml:space="preserve">) </w:t>
      </w:r>
      <w:proofErr w:type="spellStart"/>
      <w:r>
        <w:t>verwerffen</w:t>
      </w:r>
      <w:proofErr w:type="spellEnd"/>
      <w:r>
        <w:t xml:space="preserve"> und verachten dasselbe; daraus folget </w:t>
      </w:r>
      <w:proofErr w:type="spellStart"/>
      <w:r>
        <w:t>abermahl</w:t>
      </w:r>
      <w:proofErr w:type="spellEnd"/>
      <w:r>
        <w:t xml:space="preserve"> / daß ohne Selbst-</w:t>
      </w:r>
      <w:proofErr w:type="spellStart"/>
      <w:r>
        <w:t>Verlaeugnung</w:t>
      </w:r>
      <w:proofErr w:type="spellEnd"/>
      <w:r>
        <w:t xml:space="preserve"> keiner </w:t>
      </w:r>
      <w:proofErr w:type="spellStart"/>
      <w:r>
        <w:t>kan</w:t>
      </w:r>
      <w:proofErr w:type="spellEnd"/>
      <w:r>
        <w:t xml:space="preserve"> ein Christ und selig seyn. In der </w:t>
      </w:r>
      <w:proofErr w:type="spellStart"/>
      <w:r>
        <w:t>Schrifft</w:t>
      </w:r>
      <w:proofErr w:type="spellEnd"/>
      <w:r>
        <w:t xml:space="preserve"> ist es / da wir das ewige Leben haben / dieselbe muß uns weise machen / und zum Himmelreich gelehrt / und der selig seyn will / muß daran </w:t>
      </w:r>
      <w:proofErr w:type="spellStart"/>
      <w:r>
        <w:t>gedencken</w:t>
      </w:r>
      <w:proofErr w:type="spellEnd"/>
      <w:r>
        <w:t xml:space="preserve"> Tag und Nacht: Denn nicht: Die das Wort </w:t>
      </w:r>
      <w:proofErr w:type="spellStart"/>
      <w:r>
        <w:t>hoeren</w:t>
      </w:r>
      <w:proofErr w:type="spellEnd"/>
      <w:r>
        <w:t xml:space="preserve"> / sondern die es thun / selig sind. Nun ist es offenbar / daß die </w:t>
      </w:r>
      <w:proofErr w:type="spellStart"/>
      <w:r>
        <w:t>Schrifft</w:t>
      </w:r>
      <w:proofErr w:type="spellEnd"/>
      <w:r>
        <w:t xml:space="preserve"> mit heller Stimme </w:t>
      </w:r>
      <w:proofErr w:type="spellStart"/>
      <w:r>
        <w:t>ruffet</w:t>
      </w:r>
      <w:proofErr w:type="spellEnd"/>
      <w:r>
        <w:t xml:space="preserve"> zu allen / daß sie sich selbst </w:t>
      </w:r>
      <w:proofErr w:type="spellStart"/>
      <w:r>
        <w:t>verlaeugnen</w:t>
      </w:r>
      <w:proofErr w:type="spellEnd"/>
      <w:r>
        <w:t xml:space="preserve"> sollen / und daß ihr </w:t>
      </w:r>
      <w:proofErr w:type="spellStart"/>
      <w:r>
        <w:t>gantzer</w:t>
      </w:r>
      <w:proofErr w:type="spellEnd"/>
      <w:r>
        <w:t xml:space="preserve"> Zweck ist Selbst hinunter zu bringen und GOtt in JEsu Christo in uns aufzusetzen; den Menschen gering zu machen in seinen Augen / und ihn wieder zu bringen zu Gott von welchem er abgewichen. </w:t>
      </w:r>
    </w:p>
    <w:p w14:paraId="702DF777" w14:textId="77777777" w:rsidR="006164D3" w:rsidRDefault="006164D3" w:rsidP="006164D3">
      <w:pPr>
        <w:pStyle w:val="StandardWeb"/>
      </w:pPr>
      <w:r>
        <w:t xml:space="preserve">VI. Keiner </w:t>
      </w:r>
      <w:proofErr w:type="spellStart"/>
      <w:r>
        <w:t>kan</w:t>
      </w:r>
      <w:proofErr w:type="spellEnd"/>
      <w:r>
        <w:t xml:space="preserve"> im Stande der Seligkeit seyn ohne heiligmachende Gnade: keiner aber hat heiligmachende Gnade ohne Selbst-</w:t>
      </w:r>
      <w:proofErr w:type="spellStart"/>
      <w:r>
        <w:t>Verlaeugnung</w:t>
      </w:r>
      <w:proofErr w:type="spellEnd"/>
      <w:r>
        <w:t xml:space="preserve">. Dann diese ist die Natur und Wesen einer </w:t>
      </w:r>
      <w:proofErr w:type="spellStart"/>
      <w:r>
        <w:t>ieden</w:t>
      </w:r>
      <w:proofErr w:type="spellEnd"/>
      <w:r>
        <w:t xml:space="preserve"> heiligmachenden Gnaden / den Menschen von sich selbst zu GOtt durch Christum zu bringen: Die </w:t>
      </w:r>
      <w:proofErr w:type="spellStart"/>
      <w:r>
        <w:t>goettliche</w:t>
      </w:r>
      <w:proofErr w:type="spellEnd"/>
      <w:r>
        <w:t xml:space="preserve"> Traurigkeit </w:t>
      </w:r>
      <w:proofErr w:type="spellStart"/>
      <w:r>
        <w:t>demuethiget</w:t>
      </w:r>
      <w:proofErr w:type="spellEnd"/>
      <w:r>
        <w:t xml:space="preserve"> den </w:t>
      </w:r>
      <w:proofErr w:type="spellStart"/>
      <w:r>
        <w:t>stoltzen</w:t>
      </w:r>
      <w:proofErr w:type="spellEnd"/>
      <w:r>
        <w:t xml:space="preserve"> </w:t>
      </w:r>
      <w:proofErr w:type="spellStart"/>
      <w:r>
        <w:t>Suender</w:t>
      </w:r>
      <w:proofErr w:type="spellEnd"/>
      <w:r>
        <w:t xml:space="preserve"> / und bricht das rechte Hertz deß fleischlichen </w:t>
      </w:r>
      <w:proofErr w:type="spellStart"/>
      <w:r>
        <w:t>Selbstes</w:t>
      </w:r>
      <w:proofErr w:type="spellEnd"/>
      <w:r>
        <w:t xml:space="preserve">: Der Glaube bringet die Seele / die keine </w:t>
      </w:r>
      <w:proofErr w:type="spellStart"/>
      <w:r>
        <w:t>Huelffe</w:t>
      </w:r>
      <w:proofErr w:type="spellEnd"/>
      <w:r>
        <w:t xml:space="preserve"> in ihr </w:t>
      </w:r>
      <w:proofErr w:type="spellStart"/>
      <w:r>
        <w:t>selbsten</w:t>
      </w:r>
      <w:proofErr w:type="spellEnd"/>
      <w:r>
        <w:t xml:space="preserve"> findet / zu Christo / daß sie bey </w:t>
      </w:r>
      <w:proofErr w:type="spellStart"/>
      <w:r>
        <w:t>ihme</w:t>
      </w:r>
      <w:proofErr w:type="spellEnd"/>
      <w:r>
        <w:t xml:space="preserve"> </w:t>
      </w:r>
      <w:proofErr w:type="spellStart"/>
      <w:r>
        <w:t>Huelffe</w:t>
      </w:r>
      <w:proofErr w:type="spellEnd"/>
      <w:r>
        <w:t xml:space="preserve"> suche: Die Liebe erhebet uns </w:t>
      </w:r>
      <w:proofErr w:type="spellStart"/>
      <w:r>
        <w:t>gantz</w:t>
      </w:r>
      <w:proofErr w:type="spellEnd"/>
      <w:r>
        <w:t xml:space="preserve"> </w:t>
      </w:r>
      <w:proofErr w:type="spellStart"/>
      <w:r>
        <w:t>ueber</w:t>
      </w:r>
      <w:proofErr w:type="spellEnd"/>
      <w:r>
        <w:t xml:space="preserve"> uns selbst zu dem unendlichen Gute / welches wir lieben: Die heilige Furcht bekennet unsere Schuld und </w:t>
      </w:r>
      <w:proofErr w:type="spellStart"/>
      <w:r>
        <w:t>Unvermoegenheit</w:t>
      </w:r>
      <w:proofErr w:type="spellEnd"/>
      <w:r>
        <w:t xml:space="preserve"> / </w:t>
      </w:r>
      <w:proofErr w:type="spellStart"/>
      <w:r>
        <w:t>haelt</w:t>
      </w:r>
      <w:proofErr w:type="spellEnd"/>
      <w:r>
        <w:t xml:space="preserve"> uns selbst </w:t>
      </w:r>
      <w:proofErr w:type="spellStart"/>
      <w:r>
        <w:t>verdaechtig</w:t>
      </w:r>
      <w:proofErr w:type="spellEnd"/>
      <w:r>
        <w:t xml:space="preserve"> / und </w:t>
      </w:r>
      <w:proofErr w:type="spellStart"/>
      <w:r>
        <w:t>fuerchtet</w:t>
      </w:r>
      <w:proofErr w:type="spellEnd"/>
      <w:r>
        <w:t xml:space="preserve"> die </w:t>
      </w:r>
      <w:proofErr w:type="spellStart"/>
      <w:r>
        <w:t>Fruechte</w:t>
      </w:r>
      <w:proofErr w:type="spellEnd"/>
      <w:r>
        <w:t xml:space="preserve"> unserer eigenen Wege; Das Vertrauen </w:t>
      </w:r>
      <w:proofErr w:type="spellStart"/>
      <w:r>
        <w:t>gruendet</w:t>
      </w:r>
      <w:proofErr w:type="spellEnd"/>
      <w:r>
        <w:t xml:space="preserve"> uns auf GOtt / und die Hoffnung auf GOtt alleine gesetzet bringet mit sich ein </w:t>
      </w:r>
      <w:proofErr w:type="spellStart"/>
      <w:r>
        <w:t>Verzweiffeln</w:t>
      </w:r>
      <w:proofErr w:type="spellEnd"/>
      <w:r>
        <w:t xml:space="preserve"> an uns selbst: Die Christliche </w:t>
      </w:r>
      <w:proofErr w:type="spellStart"/>
      <w:r>
        <w:t>Danckbarkeit</w:t>
      </w:r>
      <w:proofErr w:type="spellEnd"/>
      <w:r>
        <w:t xml:space="preserve"> leistet demjenigen die schuldige </w:t>
      </w:r>
      <w:proofErr w:type="spellStart"/>
      <w:r>
        <w:t>Gebuehr</w:t>
      </w:r>
      <w:proofErr w:type="spellEnd"/>
      <w:r>
        <w:t xml:space="preserve"> / der uns von uns selbst </w:t>
      </w:r>
      <w:proofErr w:type="spellStart"/>
      <w:r>
        <w:t>erloeset</w:t>
      </w:r>
      <w:proofErr w:type="spellEnd"/>
      <w:r>
        <w:t xml:space="preserve"> hat: Und das Wesen fast einer </w:t>
      </w:r>
      <w:proofErr w:type="spellStart"/>
      <w:r>
        <w:t>ieden</w:t>
      </w:r>
      <w:proofErr w:type="spellEnd"/>
      <w:r>
        <w:t xml:space="preserve"> seligmachenden Gnaden ist </w:t>
      </w:r>
      <w:proofErr w:type="spellStart"/>
      <w:r>
        <w:t>groessesten</w:t>
      </w:r>
      <w:proofErr w:type="spellEnd"/>
      <w:r>
        <w:t xml:space="preserve"> Theils die Selbst-</w:t>
      </w:r>
      <w:proofErr w:type="spellStart"/>
      <w:r>
        <w:t>Verlaeugnung</w:t>
      </w:r>
      <w:proofErr w:type="spellEnd"/>
      <w:r>
        <w:t>; Weßwegen einer nicht mehr Gnade hat / als er Selbst-</w:t>
      </w:r>
      <w:proofErr w:type="spellStart"/>
      <w:r>
        <w:t>Verlaeugnung</w:t>
      </w:r>
      <w:proofErr w:type="spellEnd"/>
      <w:r>
        <w:t xml:space="preserve"> hat. </w:t>
      </w:r>
    </w:p>
    <w:p w14:paraId="2E7B7B28" w14:textId="77777777" w:rsidR="006164D3" w:rsidRDefault="006164D3" w:rsidP="006164D3">
      <w:pPr>
        <w:pStyle w:val="StandardWeb"/>
      </w:pPr>
      <w:r>
        <w:t xml:space="preserve">VII. Der das Predigt-Amt / und die </w:t>
      </w:r>
      <w:proofErr w:type="spellStart"/>
      <w:r>
        <w:t>Fruechte</w:t>
      </w:r>
      <w:proofErr w:type="spellEnd"/>
      <w:r>
        <w:t xml:space="preserve"> aller Ordnung Gottes </w:t>
      </w:r>
      <w:proofErr w:type="spellStart"/>
      <w:r>
        <w:t>verwirfft</w:t>
      </w:r>
      <w:proofErr w:type="spellEnd"/>
      <w:r>
        <w:t xml:space="preserve"> / der </w:t>
      </w:r>
      <w:proofErr w:type="spellStart"/>
      <w:r>
        <w:t>kan</w:t>
      </w:r>
      <w:proofErr w:type="spellEnd"/>
      <w:r>
        <w:t xml:space="preserve"> kein rechter Christ / noch im </w:t>
      </w:r>
      <w:proofErr w:type="spellStart"/>
      <w:r>
        <w:t>Stander</w:t>
      </w:r>
      <w:proofErr w:type="spellEnd"/>
      <w:r>
        <w:t xml:space="preserve"> der Seligkeit seyn: Das thun aber alle unter uns / die sich nicht selbst </w:t>
      </w:r>
      <w:proofErr w:type="spellStart"/>
      <w:r>
        <w:t>verlaeugnen</w:t>
      </w:r>
      <w:proofErr w:type="spellEnd"/>
      <w:r>
        <w:t xml:space="preserve">: Denn dazu sind die Prediger / daß sie die </w:t>
      </w:r>
      <w:proofErr w:type="spellStart"/>
      <w:r>
        <w:t>Suender</w:t>
      </w:r>
      <w:proofErr w:type="spellEnd"/>
      <w:r>
        <w:t xml:space="preserve"> von sich selbst zu Gott </w:t>
      </w:r>
      <w:proofErr w:type="spellStart"/>
      <w:r>
        <w:t>ruffen</w:t>
      </w:r>
      <w:proofErr w:type="spellEnd"/>
      <w:r>
        <w:t xml:space="preserve"> sollen: Dazu sind die Ordnungen GOttes gesetzet / daß unser fleischlich Selbst erniedriget / hingegen GOtt der HErr erhaben </w:t>
      </w:r>
      <w:proofErr w:type="spellStart"/>
      <w:r>
        <w:t>wuerde</w:t>
      </w:r>
      <w:proofErr w:type="spellEnd"/>
      <w:r>
        <w:t xml:space="preserve">: Die Beicht und </w:t>
      </w:r>
      <w:proofErr w:type="spellStart"/>
      <w:r>
        <w:t>Erkaentnues</w:t>
      </w:r>
      <w:proofErr w:type="spellEnd"/>
      <w:r>
        <w:t xml:space="preserve"> der </w:t>
      </w:r>
      <w:proofErr w:type="spellStart"/>
      <w:r>
        <w:t>Suenden</w:t>
      </w:r>
      <w:proofErr w:type="spellEnd"/>
      <w:r>
        <w:t xml:space="preserve"> ist </w:t>
      </w:r>
      <w:proofErr w:type="spellStart"/>
      <w:r>
        <w:t>nichtes</w:t>
      </w:r>
      <w:proofErr w:type="spellEnd"/>
      <w:r>
        <w:t xml:space="preserve"> als eine Selbst-Erniedrigung; Wer da will daß der getreue und gerechte GOtt </w:t>
      </w:r>
      <w:proofErr w:type="spellStart"/>
      <w:r>
        <w:t>ihme</w:t>
      </w:r>
      <w:proofErr w:type="spellEnd"/>
      <w:r>
        <w:t xml:space="preserve"> vergeben soll / der muß bekennen / wer aber seine Missethat </w:t>
      </w:r>
      <w:proofErr w:type="spellStart"/>
      <w:r>
        <w:t>laeugnet</w:t>
      </w:r>
      <w:proofErr w:type="spellEnd"/>
      <w:r>
        <w:t xml:space="preserve"> / </w:t>
      </w:r>
      <w:proofErr w:type="spellStart"/>
      <w:r>
        <w:t>deme</w:t>
      </w:r>
      <w:proofErr w:type="spellEnd"/>
      <w:r>
        <w:t xml:space="preserve"> wirds nicht gelingen / I. Joh. 1/ 9. Prov. 28/ 13. Das Gebet ist eine </w:t>
      </w:r>
      <w:proofErr w:type="spellStart"/>
      <w:r>
        <w:t>Bekaentnues</w:t>
      </w:r>
      <w:proofErr w:type="spellEnd"/>
      <w:r>
        <w:t xml:space="preserve"> unserer eigen Nichtigkeit / </w:t>
      </w:r>
      <w:proofErr w:type="spellStart"/>
      <w:r>
        <w:t>Unvermoeglichkeit</w:t>
      </w:r>
      <w:proofErr w:type="spellEnd"/>
      <w:r>
        <w:t xml:space="preserve"> / und </w:t>
      </w:r>
      <w:proofErr w:type="spellStart"/>
      <w:r>
        <w:t>Unwuerdigkeit</w:t>
      </w:r>
      <w:proofErr w:type="spellEnd"/>
      <w:r>
        <w:t xml:space="preserve"> / und daß wir uns von uns selbst </w:t>
      </w:r>
      <w:proofErr w:type="spellStart"/>
      <w:r>
        <w:t>abbegeben</w:t>
      </w:r>
      <w:proofErr w:type="spellEnd"/>
      <w:r>
        <w:t xml:space="preserve"> / und </w:t>
      </w:r>
      <w:proofErr w:type="spellStart"/>
      <w:r>
        <w:t>Huelffe</w:t>
      </w:r>
      <w:proofErr w:type="spellEnd"/>
      <w:r>
        <w:t xml:space="preserve"> bey einem andern suchen: In der </w:t>
      </w:r>
      <w:proofErr w:type="spellStart"/>
      <w:r>
        <w:t>Tauffe</w:t>
      </w:r>
      <w:proofErr w:type="spellEnd"/>
      <w:r>
        <w:t xml:space="preserve"> kommen wir als verurtheilte </w:t>
      </w:r>
      <w:proofErr w:type="spellStart"/>
      <w:r>
        <w:t>Ubelthaeter</w:t>
      </w:r>
      <w:proofErr w:type="spellEnd"/>
      <w:r>
        <w:t xml:space="preserve"> / Gnade und </w:t>
      </w:r>
      <w:proofErr w:type="spellStart"/>
      <w:r>
        <w:t>Perdon</w:t>
      </w:r>
      <w:proofErr w:type="spellEnd"/>
      <w:r>
        <w:t xml:space="preserve"> zu suchen / gleichsam mit den Stricken </w:t>
      </w:r>
      <w:proofErr w:type="spellStart"/>
      <w:r>
        <w:t>umb</w:t>
      </w:r>
      <w:proofErr w:type="spellEnd"/>
      <w:r>
        <w:t xml:space="preserve"> unsern Hals / und da </w:t>
      </w:r>
      <w:proofErr w:type="spellStart"/>
      <w:r>
        <w:t>entbloessen</w:t>
      </w:r>
      <w:proofErr w:type="spellEnd"/>
      <w:r>
        <w:t xml:space="preserve"> wir uns von den </w:t>
      </w:r>
      <w:proofErr w:type="spellStart"/>
      <w:r>
        <w:t>suendlichen</w:t>
      </w:r>
      <w:proofErr w:type="spellEnd"/>
      <w:r>
        <w:t xml:space="preserve"> Lumpen die wir anhaben / entsagen uns selbst / auf daß wir in dem Blut des Lammes </w:t>
      </w:r>
      <w:proofErr w:type="spellStart"/>
      <w:r>
        <w:t>moegen</w:t>
      </w:r>
      <w:proofErr w:type="spellEnd"/>
      <w:r>
        <w:t xml:space="preserve"> abgewaschen werden von unserm Blut / und unsere </w:t>
      </w:r>
      <w:proofErr w:type="spellStart"/>
      <w:r>
        <w:t>Suende</w:t>
      </w:r>
      <w:proofErr w:type="spellEnd"/>
      <w:r>
        <w:t xml:space="preserve"> in die </w:t>
      </w:r>
      <w:proofErr w:type="spellStart"/>
      <w:r>
        <w:t>Tieffe</w:t>
      </w:r>
      <w:proofErr w:type="spellEnd"/>
      <w:r>
        <w:t xml:space="preserve"> des Meeres </w:t>
      </w:r>
      <w:proofErr w:type="spellStart"/>
      <w:r>
        <w:t>geworffen</w:t>
      </w:r>
      <w:proofErr w:type="spellEnd"/>
      <w:r>
        <w:t xml:space="preserve"> werden. Im H. Abendmahl </w:t>
      </w:r>
      <w:proofErr w:type="spellStart"/>
      <w:r>
        <w:t>erneuren</w:t>
      </w:r>
      <w:proofErr w:type="spellEnd"/>
      <w:r>
        <w:t xml:space="preserve"> wir denselben Bund / und empfangen dieselbe erneuerte Vergebung und </w:t>
      </w:r>
      <w:proofErr w:type="spellStart"/>
      <w:r>
        <w:t>Perdon</w:t>
      </w:r>
      <w:proofErr w:type="spellEnd"/>
      <w:r>
        <w:t xml:space="preserve">; und fliehen dergestalt allezeit von uns selbst zu Christo in </w:t>
      </w:r>
      <w:proofErr w:type="spellStart"/>
      <w:r>
        <w:t>ihme</w:t>
      </w:r>
      <w:proofErr w:type="spellEnd"/>
      <w:r>
        <w:t xml:space="preserve"> das Leben zu haben / und entsagen uns selbst durch einen ordentlichen Bund / als die sich wieder zu Gott wenden: Daß also keine Ordnung Gottes weiter </w:t>
      </w:r>
      <w:proofErr w:type="spellStart"/>
      <w:r>
        <w:t>wircklich</w:t>
      </w:r>
      <w:proofErr w:type="spellEnd"/>
      <w:r>
        <w:t xml:space="preserve"> / oder der Seelen zu ihrer Seligkeit </w:t>
      </w:r>
      <w:proofErr w:type="spellStart"/>
      <w:r>
        <w:t>befoerderlich</w:t>
      </w:r>
      <w:proofErr w:type="spellEnd"/>
      <w:r>
        <w:t xml:space="preserve"> seyn </w:t>
      </w:r>
      <w:proofErr w:type="spellStart"/>
      <w:r>
        <w:t>kan</w:t>
      </w:r>
      <w:proofErr w:type="spellEnd"/>
      <w:r>
        <w:t xml:space="preserve"> / als sie dieselbe bringet sich selbst zu </w:t>
      </w:r>
      <w:proofErr w:type="spellStart"/>
      <w:r>
        <w:t>verlaeugnen</w:t>
      </w:r>
      <w:proofErr w:type="spellEnd"/>
      <w:r>
        <w:t xml:space="preserve"> / oder sie in der Selbst-</w:t>
      </w:r>
      <w:proofErr w:type="spellStart"/>
      <w:r>
        <w:t>Verlaeugnung</w:t>
      </w:r>
      <w:proofErr w:type="spellEnd"/>
      <w:r>
        <w:t xml:space="preserve"> </w:t>
      </w:r>
      <w:proofErr w:type="spellStart"/>
      <w:r>
        <w:t>erhaelt</w:t>
      </w:r>
      <w:proofErr w:type="spellEnd"/>
      <w:r>
        <w:t xml:space="preserve"> / sie darinnen </w:t>
      </w:r>
      <w:proofErr w:type="spellStart"/>
      <w:r>
        <w:t>uebet</w:t>
      </w:r>
      <w:proofErr w:type="spellEnd"/>
      <w:r>
        <w:t xml:space="preserve"> / und dieselbe offenbar machet. </w:t>
      </w:r>
    </w:p>
    <w:p w14:paraId="523068CC" w14:textId="77777777" w:rsidR="006164D3" w:rsidRDefault="006164D3" w:rsidP="006164D3">
      <w:pPr>
        <w:pStyle w:val="StandardWeb"/>
      </w:pPr>
      <w:r>
        <w:t xml:space="preserve">VIII. Derjenige der nicht eine einige Christliche </w:t>
      </w:r>
      <w:proofErr w:type="spellStart"/>
      <w:r>
        <w:t>Gebuehr</w:t>
      </w:r>
      <w:proofErr w:type="spellEnd"/>
      <w:r>
        <w:t xml:space="preserve"> und </w:t>
      </w:r>
      <w:proofErr w:type="spellStart"/>
      <w:r>
        <w:t>Werck</w:t>
      </w:r>
      <w:proofErr w:type="spellEnd"/>
      <w:r>
        <w:t xml:space="preserve"> recht thut wie es seyn </w:t>
      </w:r>
      <w:proofErr w:type="spellStart"/>
      <w:r>
        <w:t>solte</w:t>
      </w:r>
      <w:proofErr w:type="spellEnd"/>
      <w:r>
        <w:t xml:space="preserve"> / und keinen Tritt setzet auf den Weg des Lebens / der </w:t>
      </w:r>
      <w:proofErr w:type="spellStart"/>
      <w:r>
        <w:t>kan</w:t>
      </w:r>
      <w:proofErr w:type="spellEnd"/>
      <w:r>
        <w:t xml:space="preserve"> kein Christ / noch im Stande der Seligkeit seyn. So ist es aber mit allen denjenigen beschaffen / die sich nicht selbst </w:t>
      </w:r>
      <w:proofErr w:type="spellStart"/>
      <w:r>
        <w:t>verlaeugnen</w:t>
      </w:r>
      <w:proofErr w:type="spellEnd"/>
      <w:r>
        <w:t xml:space="preserve">: Dann selbst ist ihr Grund / ihr </w:t>
      </w:r>
      <w:proofErr w:type="spellStart"/>
      <w:r>
        <w:t>Regul</w:t>
      </w:r>
      <w:proofErr w:type="spellEnd"/>
      <w:r>
        <w:t xml:space="preserve"> / und ihr Ende / und der ein falsch </w:t>
      </w:r>
      <w:proofErr w:type="spellStart"/>
      <w:r>
        <w:t>Principium</w:t>
      </w:r>
      <w:proofErr w:type="spellEnd"/>
      <w:r>
        <w:t xml:space="preserve"> oder Grund / eine falsche </w:t>
      </w:r>
      <w:proofErr w:type="spellStart"/>
      <w:r>
        <w:t>Regul</w:t>
      </w:r>
      <w:proofErr w:type="spellEnd"/>
      <w:r>
        <w:t xml:space="preserve"> / und ein </w:t>
      </w:r>
      <w:proofErr w:type="spellStart"/>
      <w:r>
        <w:t>ungebuehrliches</w:t>
      </w:r>
      <w:proofErr w:type="spellEnd"/>
      <w:r>
        <w:t xml:space="preserve"> Ende hat / </w:t>
      </w:r>
      <w:proofErr w:type="spellStart"/>
      <w:r>
        <w:t>kan</w:t>
      </w:r>
      <w:proofErr w:type="spellEnd"/>
      <w:r>
        <w:t xml:space="preserve"> nicht recht verfahren in dem Gebrauch der Mittel. Ein selbstischer Mensch suchet sich selbst eben in seinem Gottesdienst / und dienet </w:t>
      </w:r>
      <w:proofErr w:type="spellStart"/>
      <w:r>
        <w:t>ihme</w:t>
      </w:r>
      <w:proofErr w:type="spellEnd"/>
      <w:r>
        <w:t xml:space="preserve"> selbst / wenn es das Ansehen hat / als diene er GOtt; und in Wahrheit thut er GOtt nicht einen </w:t>
      </w:r>
      <w:proofErr w:type="spellStart"/>
      <w:r>
        <w:t>auffrichtigen</w:t>
      </w:r>
      <w:proofErr w:type="spellEnd"/>
      <w:r>
        <w:t xml:space="preserve"> und angenehmen Dienst / weil er Gott nicht sein Ende machet: Muß derowegen </w:t>
      </w:r>
      <w:proofErr w:type="spellStart"/>
      <w:r>
        <w:t>verworffen</w:t>
      </w:r>
      <w:proofErr w:type="spellEnd"/>
      <w:r>
        <w:t xml:space="preserve"> werden. </w:t>
      </w:r>
    </w:p>
    <w:p w14:paraId="26314DF3" w14:textId="77777777" w:rsidR="006164D3" w:rsidRDefault="006164D3" w:rsidP="006164D3">
      <w:pPr>
        <w:pStyle w:val="StandardWeb"/>
      </w:pPr>
      <w:r>
        <w:t xml:space="preserve">IX. Es ist keiner ein wahrer Christ / der noch stecket mitten in seinem Elende / und in seinem </w:t>
      </w:r>
      <w:proofErr w:type="spellStart"/>
      <w:r>
        <w:t>verlohrnen</w:t>
      </w:r>
      <w:proofErr w:type="spellEnd"/>
      <w:r>
        <w:t xml:space="preserve"> und gefallenen Zustande: Darinnen aber sind noch alle / die sich nicht selbst </w:t>
      </w:r>
      <w:proofErr w:type="spellStart"/>
      <w:r>
        <w:t>verlaeugnen</w:t>
      </w:r>
      <w:proofErr w:type="spellEnd"/>
      <w:r>
        <w:t xml:space="preserve"> / dann es ist Selbst dazu sie gefallen sind / und davon ihnen muß </w:t>
      </w:r>
      <w:proofErr w:type="spellStart"/>
      <w:r>
        <w:t>geholffen</w:t>
      </w:r>
      <w:proofErr w:type="spellEnd"/>
      <w:r>
        <w:t xml:space="preserve"> werden. </w:t>
      </w:r>
    </w:p>
    <w:p w14:paraId="4C883613" w14:textId="77777777" w:rsidR="006164D3" w:rsidRDefault="006164D3" w:rsidP="006164D3">
      <w:pPr>
        <w:pStyle w:val="StandardWeb"/>
      </w:pPr>
      <w:r>
        <w:t xml:space="preserve">X. Es </w:t>
      </w:r>
      <w:proofErr w:type="spellStart"/>
      <w:r>
        <w:t>kan</w:t>
      </w:r>
      <w:proofErr w:type="spellEnd"/>
      <w:r>
        <w:t xml:space="preserve"> keiner selig werden / der nicht ein Glied ist der H. Christl. Kirchen / und der Gemeinschafft der Heiligen: Das ist aber keiner / der sich nicht selbst </w:t>
      </w:r>
      <w:proofErr w:type="spellStart"/>
      <w:r>
        <w:t>verlaeugnet</w:t>
      </w:r>
      <w:proofErr w:type="spellEnd"/>
      <w:r>
        <w:t xml:space="preserve">; Dann ein jedes wahres Glied der Kirchen / hat gleichsam einen allgemeinen Geist / er suchet der Kirchen </w:t>
      </w:r>
      <w:proofErr w:type="spellStart"/>
      <w:r>
        <w:t>Wolfahrt</w:t>
      </w:r>
      <w:proofErr w:type="spellEnd"/>
      <w:r>
        <w:t xml:space="preserve"> und </w:t>
      </w:r>
      <w:proofErr w:type="spellStart"/>
      <w:r>
        <w:t>Auffnehmen</w:t>
      </w:r>
      <w:proofErr w:type="spellEnd"/>
      <w:r>
        <w:t xml:space="preserve"> / mehr als sein eigen: Leidet mit / wenn seine Mitglieder leiden / und sorget einer mit den andern. Der selbst-suchende ungeheiligte Mensch aber hat nicht eine solche Natur. </w:t>
      </w:r>
    </w:p>
    <w:p w14:paraId="208F45BB" w14:textId="77777777" w:rsidR="006164D3" w:rsidRDefault="006164D3" w:rsidP="006164D3">
      <w:pPr>
        <w:pStyle w:val="StandardWeb"/>
      </w:pPr>
      <w:r>
        <w:t xml:space="preserve">XI. Derjenige der sich </w:t>
      </w:r>
      <w:proofErr w:type="spellStart"/>
      <w:r>
        <w:t>fuehren</w:t>
      </w:r>
      <w:proofErr w:type="spellEnd"/>
      <w:r>
        <w:t xml:space="preserve"> und regieren </w:t>
      </w:r>
      <w:proofErr w:type="spellStart"/>
      <w:r>
        <w:t>laesset</w:t>
      </w:r>
      <w:proofErr w:type="spellEnd"/>
      <w:r>
        <w:t xml:space="preserve"> von GOttes und seiner eigenen Seelen </w:t>
      </w:r>
      <w:proofErr w:type="spellStart"/>
      <w:r>
        <w:t>groessestem</w:t>
      </w:r>
      <w:proofErr w:type="spellEnd"/>
      <w:r>
        <w:t xml:space="preserve"> Feind / der ist kein wahrer Christ / oder im Stande der Seligkeit. Das thut aber ein jeder / der nicht gelernet hat sich selbst zu </w:t>
      </w:r>
      <w:proofErr w:type="spellStart"/>
      <w:r>
        <w:t>verlaeugnen</w:t>
      </w:r>
      <w:proofErr w:type="spellEnd"/>
      <w:r>
        <w:t xml:space="preserve">; Denn selbst ist GOttes / und unser </w:t>
      </w:r>
      <w:proofErr w:type="spellStart"/>
      <w:r>
        <w:t>groessester</w:t>
      </w:r>
      <w:proofErr w:type="spellEnd"/>
      <w:r>
        <w:t xml:space="preserve"> Feind: Siehe nur zu / wie du vor dir selber entrinnen </w:t>
      </w:r>
      <w:proofErr w:type="spellStart"/>
      <w:r>
        <w:t>moegest</w:t>
      </w:r>
      <w:proofErr w:type="spellEnd"/>
      <w:r>
        <w:t xml:space="preserve"> / so bist du der </w:t>
      </w:r>
      <w:proofErr w:type="spellStart"/>
      <w:r>
        <w:t>groessesten</w:t>
      </w:r>
      <w:proofErr w:type="spellEnd"/>
      <w:r>
        <w:t xml:space="preserve"> Gefahr entgangen: Alle </w:t>
      </w:r>
      <w:proofErr w:type="spellStart"/>
      <w:r>
        <w:t>Teuffel</w:t>
      </w:r>
      <w:proofErr w:type="spellEnd"/>
      <w:r>
        <w:t xml:space="preserve"> in der </w:t>
      </w:r>
      <w:proofErr w:type="spellStart"/>
      <w:r>
        <w:t>Hoellen</w:t>
      </w:r>
      <w:proofErr w:type="spellEnd"/>
      <w:r>
        <w:t xml:space="preserve"> </w:t>
      </w:r>
      <w:proofErr w:type="spellStart"/>
      <w:r>
        <w:t>koennen</w:t>
      </w:r>
      <w:proofErr w:type="spellEnd"/>
      <w:r>
        <w:t xml:space="preserve"> dich nicht verderben / noch dir schaden / wo du dich nicht selber ins Verderben </w:t>
      </w:r>
      <w:proofErr w:type="spellStart"/>
      <w:r>
        <w:t>stuertzest</w:t>
      </w:r>
      <w:proofErr w:type="spellEnd"/>
      <w:r>
        <w:t xml:space="preserve">. </w:t>
      </w:r>
    </w:p>
    <w:p w14:paraId="3372CDB5" w14:textId="77777777" w:rsidR="006164D3" w:rsidRDefault="006164D3" w:rsidP="006164D3">
      <w:pPr>
        <w:pStyle w:val="StandardWeb"/>
      </w:pPr>
      <w:r>
        <w:t xml:space="preserve">XII. </w:t>
      </w:r>
      <w:proofErr w:type="spellStart"/>
      <w:r>
        <w:t>Letzlich</w:t>
      </w:r>
      <w:proofErr w:type="spellEnd"/>
      <w:r>
        <w:t xml:space="preserve"> so </w:t>
      </w:r>
      <w:proofErr w:type="spellStart"/>
      <w:r>
        <w:t>kan</w:t>
      </w:r>
      <w:proofErr w:type="spellEnd"/>
      <w:r>
        <w:t xml:space="preserve"> es gar nicht zusammen stehen selig zu werden ohne Selbst-</w:t>
      </w:r>
      <w:proofErr w:type="spellStart"/>
      <w:r>
        <w:t>Verlaeugnung</w:t>
      </w:r>
      <w:proofErr w:type="spellEnd"/>
      <w:r>
        <w:t xml:space="preserve">; Dann gleichwie es Selbst ist / davon wir selig gemachet werden / so </w:t>
      </w:r>
      <w:proofErr w:type="spellStart"/>
      <w:r>
        <w:t>wol</w:t>
      </w:r>
      <w:proofErr w:type="spellEnd"/>
      <w:r>
        <w:t xml:space="preserve"> als es ist unser Ende / als auch unser Mittel und </w:t>
      </w:r>
      <w:proofErr w:type="spellStart"/>
      <w:r>
        <w:t>groessester</w:t>
      </w:r>
      <w:proofErr w:type="spellEnd"/>
      <w:r>
        <w:t xml:space="preserve"> Feind; also selbst zu hegen und behalten / ist allezeit elend und </w:t>
      </w:r>
      <w:proofErr w:type="spellStart"/>
      <w:r>
        <w:t>verlohren</w:t>
      </w:r>
      <w:proofErr w:type="spellEnd"/>
      <w:r>
        <w:t xml:space="preserve"> / und demnach nicht selig zu seyn; Daß es also so klar und offenbar ist / als es immer seyn </w:t>
      </w:r>
      <w:proofErr w:type="spellStart"/>
      <w:r>
        <w:t>kan</w:t>
      </w:r>
      <w:proofErr w:type="spellEnd"/>
      <w:r>
        <w:t xml:space="preserve"> / daß es </w:t>
      </w:r>
      <w:proofErr w:type="spellStart"/>
      <w:r>
        <w:t>unmueglich</w:t>
      </w:r>
      <w:proofErr w:type="spellEnd"/>
      <w:r>
        <w:t xml:space="preserve"> ist ein rechter </w:t>
      </w:r>
      <w:proofErr w:type="spellStart"/>
      <w:r>
        <w:t>Juenger</w:t>
      </w:r>
      <w:proofErr w:type="spellEnd"/>
      <w:r>
        <w:t xml:space="preserve"> Christi zu seyn / oder selig zu werden ohne Selbst-</w:t>
      </w:r>
      <w:proofErr w:type="spellStart"/>
      <w:r>
        <w:t>Verlaeugnung</w:t>
      </w:r>
      <w:proofErr w:type="spellEnd"/>
      <w:r>
        <w:t xml:space="preserve">. Ich habe die </w:t>
      </w:r>
      <w:proofErr w:type="spellStart"/>
      <w:r>
        <w:t>Gruende</w:t>
      </w:r>
      <w:proofErr w:type="spellEnd"/>
      <w:r>
        <w:t xml:space="preserve"> darum nur </w:t>
      </w:r>
      <w:proofErr w:type="spellStart"/>
      <w:r>
        <w:t>kurtz</w:t>
      </w:r>
      <w:proofErr w:type="spellEnd"/>
      <w:r>
        <w:t xml:space="preserve"> angedeutet / weil vielleicht </w:t>
      </w:r>
      <w:proofErr w:type="spellStart"/>
      <w:r>
        <w:t>weitlaeufftiger</w:t>
      </w:r>
      <w:proofErr w:type="spellEnd"/>
      <w:r>
        <w:t xml:space="preserve"> davon zu reden Gelegenheit seyn wird / indem wir uns nun ferner wenden / wie wir uns dieses sollen zu Nutze machen. </w:t>
      </w:r>
    </w:p>
    <w:p w14:paraId="564A6A20" w14:textId="77777777" w:rsidR="006164D3" w:rsidRDefault="006164D3" w:rsidP="006164D3">
      <w:pPr>
        <w:spacing w:after="0" w:line="240" w:lineRule="auto"/>
      </w:pPr>
      <w:r>
        <w:br w:type="page"/>
      </w:r>
    </w:p>
    <w:p w14:paraId="7FD63180" w14:textId="77777777" w:rsidR="006164D3" w:rsidRDefault="006164D3" w:rsidP="006164D3">
      <w:pPr>
        <w:pStyle w:val="berschrift1"/>
        <w:rPr>
          <w:sz w:val="48"/>
        </w:rPr>
      </w:pPr>
      <w:r>
        <w:t>Das III. Capitel.</w:t>
      </w:r>
    </w:p>
    <w:p w14:paraId="57360092" w14:textId="77777777" w:rsidR="006164D3" w:rsidRDefault="006164D3" w:rsidP="006164D3">
      <w:pPr>
        <w:pStyle w:val="StandardWeb"/>
      </w:pPr>
      <w:r>
        <w:rPr>
          <w:rStyle w:val="Fett"/>
          <w:rFonts w:eastAsiaTheme="majorEastAsia"/>
        </w:rPr>
        <w:t xml:space="preserve">Der erste Nutze: Eine allgemeine Klage </w:t>
      </w:r>
      <w:proofErr w:type="spellStart"/>
      <w:r>
        <w:rPr>
          <w:rStyle w:val="Fett"/>
          <w:rFonts w:eastAsiaTheme="majorEastAsia"/>
        </w:rPr>
        <w:t>ueber</w:t>
      </w:r>
      <w:proofErr w:type="spellEnd"/>
      <w:r>
        <w:rPr>
          <w:rStyle w:val="Fett"/>
          <w:rFonts w:eastAsiaTheme="majorEastAsia"/>
        </w:rPr>
        <w:t xml:space="preserve"> die grosse Macht der </w:t>
      </w:r>
      <w:proofErr w:type="spellStart"/>
      <w:r>
        <w:rPr>
          <w:rStyle w:val="Fett"/>
          <w:rFonts w:eastAsiaTheme="majorEastAsia"/>
        </w:rPr>
        <w:t>Selbheit</w:t>
      </w:r>
      <w:proofErr w:type="spellEnd"/>
      <w:r>
        <w:rPr>
          <w:rStyle w:val="Fett"/>
          <w:rFonts w:eastAsiaTheme="majorEastAsia"/>
        </w:rPr>
        <w:t>.</w:t>
      </w:r>
      <w:r>
        <w:t xml:space="preserve"> </w:t>
      </w:r>
    </w:p>
    <w:p w14:paraId="4DC0D1A8" w14:textId="77777777" w:rsidR="006164D3" w:rsidRDefault="006164D3" w:rsidP="006164D3">
      <w:pPr>
        <w:pStyle w:val="StandardWeb"/>
      </w:pPr>
      <w:proofErr w:type="spellStart"/>
      <w:r>
        <w:t>Nachdeme</w:t>
      </w:r>
      <w:proofErr w:type="spellEnd"/>
      <w:r>
        <w:t xml:space="preserve"> wir nun aus den Worten Christi die </w:t>
      </w:r>
      <w:proofErr w:type="spellStart"/>
      <w:r>
        <w:t>unauslaeßliche</w:t>
      </w:r>
      <w:proofErr w:type="spellEnd"/>
      <w:r>
        <w:t xml:space="preserve"> Nothwendigkeit der Selbst-</w:t>
      </w:r>
      <w:proofErr w:type="spellStart"/>
      <w:r>
        <w:t>Verlaeugnung</w:t>
      </w:r>
      <w:proofErr w:type="spellEnd"/>
      <w:r>
        <w:t xml:space="preserve"> gesehen / und daß ohne dieselbe einer sich vergeblich einbildet ein Christ zu seyn / oder im Stande der Seligkeit zu seyn; So lasset uns nun ein wenig die Augen wenden auf uns selbst / und auf den Lauf der Welt / und urtheilen von unserm Zustand nach dieser </w:t>
      </w:r>
      <w:proofErr w:type="spellStart"/>
      <w:r>
        <w:t>Regul</w:t>
      </w:r>
      <w:proofErr w:type="spellEnd"/>
      <w:r>
        <w:t xml:space="preserve">. Es sehe ein jeder genau und fleißig an / sich selbst und die Welt / und sage mir / ob er nicht grosse Ursachen habe zu klagen: 1. Daß das wahre Christenthum so ein </w:t>
      </w:r>
      <w:proofErr w:type="spellStart"/>
      <w:r>
        <w:t>seltzames</w:t>
      </w:r>
      <w:proofErr w:type="spellEnd"/>
      <w:r>
        <w:t xml:space="preserve"> Ding / und bey wenigen zu finden sey / auch unter denen die doch Christen seyn und heissen wollen / dieweil die Selbst-</w:t>
      </w:r>
      <w:proofErr w:type="spellStart"/>
      <w:r>
        <w:t>Verlaeugnung</w:t>
      </w:r>
      <w:proofErr w:type="spellEnd"/>
      <w:r>
        <w:t xml:space="preserve"> so rar und </w:t>
      </w:r>
      <w:proofErr w:type="spellStart"/>
      <w:r>
        <w:t>seltzam</w:t>
      </w:r>
      <w:proofErr w:type="spellEnd"/>
      <w:r>
        <w:t xml:space="preserve"> ist. 2. Daß die Gnade so schwach und geringe ist in dem meisten Theil der </w:t>
      </w:r>
      <w:proofErr w:type="spellStart"/>
      <w:r>
        <w:t>Widergebornen</w:t>
      </w:r>
      <w:proofErr w:type="spellEnd"/>
      <w:r>
        <w:t xml:space="preserve"> / weil Selbst-</w:t>
      </w:r>
      <w:proofErr w:type="spellStart"/>
      <w:r>
        <w:t>Verlaeugnung</w:t>
      </w:r>
      <w:proofErr w:type="spellEnd"/>
      <w:r>
        <w:t xml:space="preserve"> so unvollkommen bey ihnen ist. Ja wenn der </w:t>
      </w:r>
      <w:proofErr w:type="spellStart"/>
      <w:r>
        <w:t>außwendige</w:t>
      </w:r>
      <w:proofErr w:type="spellEnd"/>
      <w:r>
        <w:t xml:space="preserve"> Name / oder auch die </w:t>
      </w:r>
      <w:proofErr w:type="spellStart"/>
      <w:r>
        <w:t>praechtigen</w:t>
      </w:r>
      <w:proofErr w:type="spellEnd"/>
      <w:r>
        <w:t xml:space="preserve"> </w:t>
      </w:r>
      <w:proofErr w:type="spellStart"/>
      <w:r>
        <w:t>Titul</w:t>
      </w:r>
      <w:proofErr w:type="spellEnd"/>
      <w:r>
        <w:t xml:space="preserve"> / die wir Christo noch </w:t>
      </w:r>
      <w:proofErr w:type="spellStart"/>
      <w:r>
        <w:t>wol</w:t>
      </w:r>
      <w:proofErr w:type="spellEnd"/>
      <w:r>
        <w:t xml:space="preserve"> geben / uns zu Christen machen </w:t>
      </w:r>
      <w:proofErr w:type="spellStart"/>
      <w:r>
        <w:t>wolten</w:t>
      </w:r>
      <w:proofErr w:type="spellEnd"/>
      <w:r>
        <w:t xml:space="preserve"> / oder zu rechte </w:t>
      </w:r>
      <w:proofErr w:type="spellStart"/>
      <w:r>
        <w:t>Juenger</w:t>
      </w:r>
      <w:proofErr w:type="spellEnd"/>
      <w:r>
        <w:t xml:space="preserve"> Christi; wenn </w:t>
      </w:r>
      <w:proofErr w:type="spellStart"/>
      <w:r>
        <w:t>hoeren</w:t>
      </w:r>
      <w:proofErr w:type="spellEnd"/>
      <w:r>
        <w:t xml:space="preserve"> / und lesen / und </w:t>
      </w:r>
      <w:proofErr w:type="spellStart"/>
      <w:r>
        <w:t>aeusserlicher</w:t>
      </w:r>
      <w:proofErr w:type="spellEnd"/>
      <w:r>
        <w:t xml:space="preserve"> Gottesdienst / und solcher Dienst / der uns nicht schwer ankommt oder dem Fleisch nicht gar sehr zuwider ist / genug </w:t>
      </w:r>
      <w:proofErr w:type="spellStart"/>
      <w:r>
        <w:t>waere</w:t>
      </w:r>
      <w:proofErr w:type="spellEnd"/>
      <w:r>
        <w:t xml:space="preserve"> zum Christenthum / so </w:t>
      </w:r>
      <w:proofErr w:type="spellStart"/>
      <w:r>
        <w:t>moechten</w:t>
      </w:r>
      <w:proofErr w:type="spellEnd"/>
      <w:r>
        <w:t xml:space="preserve"> wir noch endlich </w:t>
      </w:r>
      <w:proofErr w:type="spellStart"/>
      <w:r>
        <w:t>wol</w:t>
      </w:r>
      <w:proofErr w:type="spellEnd"/>
      <w:r>
        <w:t xml:space="preserve"> einen guten Theil rechter Christen unter uns finden: </w:t>
      </w:r>
      <w:proofErr w:type="spellStart"/>
      <w:r>
        <w:t>Moechte</w:t>
      </w:r>
      <w:proofErr w:type="spellEnd"/>
      <w:r>
        <w:t xml:space="preserve"> Christus nur diesen einen </w:t>
      </w:r>
      <w:proofErr w:type="spellStart"/>
      <w:r>
        <w:t>Punct</w:t>
      </w:r>
      <w:proofErr w:type="spellEnd"/>
      <w:r>
        <w:t xml:space="preserve"> der Selbst-</w:t>
      </w:r>
      <w:proofErr w:type="spellStart"/>
      <w:r>
        <w:t>Verlaeugnung</w:t>
      </w:r>
      <w:proofErr w:type="spellEnd"/>
      <w:r>
        <w:t xml:space="preserve"> ausgelassen haben von seinen Gesetzen / und denselben nicht mit gesetzet als eine </w:t>
      </w:r>
      <w:proofErr w:type="spellStart"/>
      <w:r>
        <w:t>Condition</w:t>
      </w:r>
      <w:proofErr w:type="spellEnd"/>
      <w:r>
        <w:t xml:space="preserve"> / die diejenigen eingehen </w:t>
      </w:r>
      <w:proofErr w:type="spellStart"/>
      <w:r>
        <w:t>muessen</w:t>
      </w:r>
      <w:proofErr w:type="spellEnd"/>
      <w:r>
        <w:t xml:space="preserve"> / so selig werden sollen / wie </w:t>
      </w:r>
      <w:proofErr w:type="spellStart"/>
      <w:r>
        <w:t>wuerde</w:t>
      </w:r>
      <w:proofErr w:type="spellEnd"/>
      <w:r>
        <w:t xml:space="preserve"> er so einen </w:t>
      </w:r>
      <w:proofErr w:type="spellStart"/>
      <w:r>
        <w:t>Hauffen</w:t>
      </w:r>
      <w:proofErr w:type="spellEnd"/>
      <w:r>
        <w:t xml:space="preserve"> </w:t>
      </w:r>
      <w:proofErr w:type="spellStart"/>
      <w:r>
        <w:t>Juenger</w:t>
      </w:r>
      <w:proofErr w:type="spellEnd"/>
      <w:r>
        <w:t xml:space="preserve"> haben in der Welt; und wie viel Millionen Menschen </w:t>
      </w:r>
      <w:proofErr w:type="spellStart"/>
      <w:r>
        <w:t>wuerden</w:t>
      </w:r>
      <w:proofErr w:type="spellEnd"/>
      <w:r>
        <w:t xml:space="preserve"> mehr zum Himmel kommen / die nun </w:t>
      </w:r>
      <w:proofErr w:type="spellStart"/>
      <w:r>
        <w:t>muessen</w:t>
      </w:r>
      <w:proofErr w:type="spellEnd"/>
      <w:r>
        <w:t xml:space="preserve"> ausgeschlossen werden: Dieses ist es / das allen Heyden und </w:t>
      </w:r>
      <w:proofErr w:type="spellStart"/>
      <w:r>
        <w:t>Unglaubigen</w:t>
      </w:r>
      <w:proofErr w:type="spellEnd"/>
      <w:r>
        <w:t xml:space="preserve"> im Wege stehet / daß sie nicht Christen werden. Die Juden wollen an keinen Christum glauben / als der ihren Tempel und </w:t>
      </w:r>
      <w:proofErr w:type="spellStart"/>
      <w:r>
        <w:t>irrdische</w:t>
      </w:r>
      <w:proofErr w:type="spellEnd"/>
      <w:r>
        <w:t xml:space="preserve"> Herrlichkeit wieder </w:t>
      </w:r>
      <w:proofErr w:type="spellStart"/>
      <w:r>
        <w:t>auffrichtet</w:t>
      </w:r>
      <w:proofErr w:type="spellEnd"/>
      <w:r>
        <w:t xml:space="preserve"> / und sie zu Herren und Regierer der Welt machet / und darum wollen sie nicht dem Christo dienen / der ihnen befiehlet dieses alles zu verachten / und leben in Hoffnung eines unsichtbaren </w:t>
      </w:r>
      <w:proofErr w:type="spellStart"/>
      <w:r>
        <w:t>Koenigreichs</w:t>
      </w:r>
      <w:proofErr w:type="spellEnd"/>
      <w:r>
        <w:t xml:space="preserve">. Die </w:t>
      </w:r>
      <w:proofErr w:type="spellStart"/>
      <w:r>
        <w:t>Tuercken</w:t>
      </w:r>
      <w:proofErr w:type="spellEnd"/>
      <w:r>
        <w:t xml:space="preserve"> bleiben lieber bey ihrem Mahomet / der ihnen frey </w:t>
      </w:r>
      <w:proofErr w:type="spellStart"/>
      <w:r>
        <w:t>giebt</w:t>
      </w:r>
      <w:proofErr w:type="spellEnd"/>
      <w:r>
        <w:t xml:space="preserve"> nach ihren </w:t>
      </w:r>
      <w:proofErr w:type="spellStart"/>
      <w:r>
        <w:t>Luesten</w:t>
      </w:r>
      <w:proofErr w:type="spellEnd"/>
      <w:r>
        <w:t xml:space="preserve"> zu leben / denn daß sie </w:t>
      </w:r>
      <w:proofErr w:type="spellStart"/>
      <w:r>
        <w:t>solten</w:t>
      </w:r>
      <w:proofErr w:type="spellEnd"/>
      <w:r>
        <w:t xml:space="preserve"> zu Christo kommen / der von ihnen haben will / daß sie sollen ihre Glieder </w:t>
      </w:r>
      <w:proofErr w:type="spellStart"/>
      <w:r>
        <w:t>toedten</w:t>
      </w:r>
      <w:proofErr w:type="spellEnd"/>
      <w:r>
        <w:t xml:space="preserve"> / und sich selbst </w:t>
      </w:r>
      <w:proofErr w:type="spellStart"/>
      <w:r>
        <w:t>verlaeugnen</w:t>
      </w:r>
      <w:proofErr w:type="spellEnd"/>
      <w:r>
        <w:t xml:space="preserve"> / und der ihnen von </w:t>
      </w:r>
      <w:proofErr w:type="spellStart"/>
      <w:r>
        <w:t>nichtes</w:t>
      </w:r>
      <w:proofErr w:type="spellEnd"/>
      <w:r>
        <w:t xml:space="preserve"> anders saget / als von Leiden / </w:t>
      </w:r>
      <w:proofErr w:type="spellStart"/>
      <w:r>
        <w:t>Gedult</w:t>
      </w:r>
      <w:proofErr w:type="spellEnd"/>
      <w:r>
        <w:t xml:space="preserve"> / Arbeit / Fleiß / Wachsamkeit / bis dieses Leben vollbracht / und sie in eine andere Welt kommen. Die </w:t>
      </w:r>
      <w:proofErr w:type="spellStart"/>
      <w:r>
        <w:t>abgoettischen</w:t>
      </w:r>
      <w:proofErr w:type="spellEnd"/>
      <w:r>
        <w:t xml:space="preserve"> Heiden begehren keine Christen zu seyn / wenn sie </w:t>
      </w:r>
      <w:proofErr w:type="spellStart"/>
      <w:r>
        <w:t>hoeren</w:t>
      </w:r>
      <w:proofErr w:type="spellEnd"/>
      <w:r>
        <w:t xml:space="preserve"> wie viel sie thun und leiden </w:t>
      </w:r>
      <w:proofErr w:type="spellStart"/>
      <w:r>
        <w:t>muessen</w:t>
      </w:r>
      <w:proofErr w:type="spellEnd"/>
      <w:r>
        <w:t xml:space="preserve"> / und die Belohnung erst im andern Leben zu erwarten haben. Es ist ein </w:t>
      </w:r>
      <w:proofErr w:type="spellStart"/>
      <w:r>
        <w:t>mercklich</w:t>
      </w:r>
      <w:proofErr w:type="spellEnd"/>
      <w:r>
        <w:t xml:space="preserve"> Exempel das Petr. </w:t>
      </w:r>
      <w:proofErr w:type="spellStart"/>
      <w:r>
        <w:t>Maffaeus</w:t>
      </w:r>
      <w:proofErr w:type="spellEnd"/>
      <w:r>
        <w:t xml:space="preserve"> uns </w:t>
      </w:r>
      <w:proofErr w:type="spellStart"/>
      <w:r>
        <w:t>auffzeichnet</w:t>
      </w:r>
      <w:proofErr w:type="spellEnd"/>
      <w:r>
        <w:t xml:space="preserve"> in seiner Indianischen Historie von dem ersten </w:t>
      </w:r>
      <w:proofErr w:type="spellStart"/>
      <w:r>
        <w:t>Koenige</w:t>
      </w:r>
      <w:proofErr w:type="spellEnd"/>
      <w:r>
        <w:t xml:space="preserve"> von </w:t>
      </w:r>
      <w:proofErr w:type="spellStart"/>
      <w:r>
        <w:t>Cango</w:t>
      </w:r>
      <w:proofErr w:type="spellEnd"/>
      <w:r>
        <w:t xml:space="preserve">, der </w:t>
      </w:r>
      <w:proofErr w:type="spellStart"/>
      <w:r>
        <w:t>getauffet</w:t>
      </w:r>
      <w:proofErr w:type="spellEnd"/>
      <w:r>
        <w:t xml:space="preserve"> ist. Dieser nahm willig die </w:t>
      </w:r>
      <w:proofErr w:type="spellStart"/>
      <w:r>
        <w:t>Articul</w:t>
      </w:r>
      <w:proofErr w:type="spellEnd"/>
      <w:r>
        <w:t xml:space="preserve"> des Glaubens / und den </w:t>
      </w:r>
      <w:proofErr w:type="spellStart"/>
      <w:r>
        <w:t>aeusserlichen</w:t>
      </w:r>
      <w:proofErr w:type="spellEnd"/>
      <w:r>
        <w:t xml:space="preserve"> Gottesdienst / und dasjenige das ihm nicht schwer ankam zu thun / und dieses thaten auch ein gut Theil seiner hohen Bedienten: Allein als es dazukam / daß er </w:t>
      </w:r>
      <w:proofErr w:type="spellStart"/>
      <w:r>
        <w:t>solte</w:t>
      </w:r>
      <w:proofErr w:type="spellEnd"/>
      <w:r>
        <w:t xml:space="preserve"> sein </w:t>
      </w:r>
      <w:proofErr w:type="spellStart"/>
      <w:r>
        <w:t>Bekaentniß</w:t>
      </w:r>
      <w:proofErr w:type="spellEnd"/>
      <w:r>
        <w:t xml:space="preserve"> thun / und vernahm / daß er </w:t>
      </w:r>
      <w:proofErr w:type="spellStart"/>
      <w:r>
        <w:t>hinfuehro</w:t>
      </w:r>
      <w:proofErr w:type="spellEnd"/>
      <w:r>
        <w:t xml:space="preserve"> sein Fressen und </w:t>
      </w:r>
      <w:proofErr w:type="spellStart"/>
      <w:r>
        <w:t>Sauffen</w:t>
      </w:r>
      <w:proofErr w:type="spellEnd"/>
      <w:r>
        <w:t xml:space="preserve"> / sein Huren / </w:t>
      </w:r>
      <w:proofErr w:type="spellStart"/>
      <w:r>
        <w:t>Unterdrueckung</w:t>
      </w:r>
      <w:proofErr w:type="spellEnd"/>
      <w:r>
        <w:t xml:space="preserve"> seiner Unterthanen und </w:t>
      </w:r>
      <w:proofErr w:type="spellStart"/>
      <w:r>
        <w:t>Naechsten</w:t>
      </w:r>
      <w:proofErr w:type="spellEnd"/>
      <w:r>
        <w:t xml:space="preserve"> / und seine fleischliche </w:t>
      </w:r>
      <w:proofErr w:type="spellStart"/>
      <w:r>
        <w:t>Lueste</w:t>
      </w:r>
      <w:proofErr w:type="spellEnd"/>
      <w:r>
        <w:t xml:space="preserve"> lassen / und denselben entsagen </w:t>
      </w:r>
      <w:proofErr w:type="spellStart"/>
      <w:r>
        <w:t>mueste</w:t>
      </w:r>
      <w:proofErr w:type="spellEnd"/>
      <w:r>
        <w:t xml:space="preserve"> / da </w:t>
      </w:r>
      <w:proofErr w:type="spellStart"/>
      <w:r>
        <w:t>wolte</w:t>
      </w:r>
      <w:proofErr w:type="spellEnd"/>
      <w:r>
        <w:t xml:space="preserve"> er nicht </w:t>
      </w:r>
      <w:proofErr w:type="spellStart"/>
      <w:r>
        <w:t>laenger</w:t>
      </w:r>
      <w:proofErr w:type="spellEnd"/>
      <w:r>
        <w:t xml:space="preserve"> ein Christ seyn: </w:t>
      </w:r>
      <w:proofErr w:type="spellStart"/>
      <w:r>
        <w:t>Indeme</w:t>
      </w:r>
      <w:proofErr w:type="spellEnd"/>
      <w:r>
        <w:t xml:space="preserve"> auch seine </w:t>
      </w:r>
      <w:proofErr w:type="spellStart"/>
      <w:r>
        <w:t>Raethe</w:t>
      </w:r>
      <w:proofErr w:type="spellEnd"/>
      <w:r>
        <w:t xml:space="preserve"> ihn beredeten / daß es zu viel </w:t>
      </w:r>
      <w:proofErr w:type="spellStart"/>
      <w:r>
        <w:t>gewaget</w:t>
      </w:r>
      <w:proofErr w:type="spellEnd"/>
      <w:r>
        <w:t xml:space="preserve"> </w:t>
      </w:r>
      <w:proofErr w:type="spellStart"/>
      <w:r>
        <w:t>waere</w:t>
      </w:r>
      <w:proofErr w:type="spellEnd"/>
      <w:r>
        <w:t xml:space="preserve"> / </w:t>
      </w:r>
      <w:proofErr w:type="spellStart"/>
      <w:r>
        <w:t>fuer</w:t>
      </w:r>
      <w:proofErr w:type="spellEnd"/>
      <w:r>
        <w:t xml:space="preserve"> die Hoffnung eines </w:t>
      </w:r>
      <w:proofErr w:type="spellStart"/>
      <w:r>
        <w:t>kuenfftigen</w:t>
      </w:r>
      <w:proofErr w:type="spellEnd"/>
      <w:r>
        <w:t xml:space="preserve"> Lebens / wenn er </w:t>
      </w:r>
      <w:proofErr w:type="spellStart"/>
      <w:r>
        <w:t>solte</w:t>
      </w:r>
      <w:proofErr w:type="spellEnd"/>
      <w:r>
        <w:t xml:space="preserve"> alle seine </w:t>
      </w:r>
      <w:proofErr w:type="spellStart"/>
      <w:r>
        <w:t>gegenwaertige</w:t>
      </w:r>
      <w:proofErr w:type="spellEnd"/>
      <w:r>
        <w:t xml:space="preserve"> Freude und Lust / alle seine </w:t>
      </w:r>
      <w:proofErr w:type="spellStart"/>
      <w:r>
        <w:t>Ergetzligkeiten</w:t>
      </w:r>
      <w:proofErr w:type="spellEnd"/>
      <w:r>
        <w:t xml:space="preserve"> fahren lassen / und anfangen ein so eingezogenes / und gleichsam gebundenes Leben / es </w:t>
      </w:r>
      <w:proofErr w:type="spellStart"/>
      <w:r>
        <w:t>waere</w:t>
      </w:r>
      <w:proofErr w:type="spellEnd"/>
      <w:r>
        <w:t xml:space="preserve"> besser zu behalten die Freude / die sie jetzo gewiß </w:t>
      </w:r>
      <w:proofErr w:type="spellStart"/>
      <w:r>
        <w:t>haetten</w:t>
      </w:r>
      <w:proofErr w:type="spellEnd"/>
      <w:r>
        <w:t xml:space="preserve"> / und es darauf hinwagen / ob ein ander Leben kommen </w:t>
      </w:r>
      <w:proofErr w:type="spellStart"/>
      <w:r>
        <w:t>moechte</w:t>
      </w:r>
      <w:proofErr w:type="spellEnd"/>
      <w:r>
        <w:t xml:space="preserve">: Und </w:t>
      </w:r>
      <w:proofErr w:type="spellStart"/>
      <w:r>
        <w:t>waere</w:t>
      </w:r>
      <w:proofErr w:type="spellEnd"/>
      <w:r>
        <w:t xml:space="preserve"> das Christenthum </w:t>
      </w:r>
      <w:proofErr w:type="spellStart"/>
      <w:r>
        <w:t>wol</w:t>
      </w:r>
      <w:proofErr w:type="spellEnd"/>
      <w:r>
        <w:t xml:space="preserve"> bald aus dem reiche ausgetrieben / wenn es nicht </w:t>
      </w:r>
      <w:proofErr w:type="spellStart"/>
      <w:r>
        <w:t>haette</w:t>
      </w:r>
      <w:proofErr w:type="spellEnd"/>
      <w:r>
        <w:t xml:space="preserve"> </w:t>
      </w:r>
      <w:proofErr w:type="spellStart"/>
      <w:r>
        <w:t>tieffere</w:t>
      </w:r>
      <w:proofErr w:type="spellEnd"/>
      <w:r>
        <w:t xml:space="preserve"> </w:t>
      </w:r>
      <w:proofErr w:type="spellStart"/>
      <w:r>
        <w:t>Wurtzel</w:t>
      </w:r>
      <w:proofErr w:type="spellEnd"/>
      <w:r>
        <w:t xml:space="preserve"> gesetzet in seinem Sohn und Erben </w:t>
      </w:r>
      <w:proofErr w:type="spellStart"/>
      <w:r>
        <w:t>Alphonsus</w:t>
      </w:r>
      <w:proofErr w:type="spellEnd"/>
      <w:r>
        <w:t xml:space="preserve">, der nachmalen seine Cron und Leben vor CHristo </w:t>
      </w:r>
      <w:proofErr w:type="spellStart"/>
      <w:r>
        <w:t>gewaget</w:t>
      </w:r>
      <w:proofErr w:type="spellEnd"/>
      <w:r>
        <w:t xml:space="preserve"> hat. Und eben so sind die meisten im </w:t>
      </w:r>
      <w:proofErr w:type="spellStart"/>
      <w:r>
        <w:t>Hertzen</w:t>
      </w:r>
      <w:proofErr w:type="spellEnd"/>
      <w:r>
        <w:t xml:space="preserve"> gesinnet / die doch </w:t>
      </w:r>
      <w:proofErr w:type="spellStart"/>
      <w:r>
        <w:t>getauffet</w:t>
      </w:r>
      <w:proofErr w:type="spellEnd"/>
      <w:r>
        <w:t xml:space="preserve"> sind / und Christen heissen wollen / die ihre Gebet noch </w:t>
      </w:r>
      <w:proofErr w:type="spellStart"/>
      <w:r>
        <w:t>wol</w:t>
      </w:r>
      <w:proofErr w:type="spellEnd"/>
      <w:r>
        <w:t xml:space="preserve"> thun / gehen zur Kirchen / sagen daß sie glauben an GOtt den Vater / Sohn und Heil. Geist / und sie wollen mit den wahren Christen so weit gehen im Dienste GOttes und heiligen Leben / als immer sie ohne </w:t>
      </w:r>
      <w:proofErr w:type="spellStart"/>
      <w:r>
        <w:t>Verlaeugnung</w:t>
      </w:r>
      <w:proofErr w:type="spellEnd"/>
      <w:r>
        <w:t xml:space="preserve"> ihrer selbst gehen </w:t>
      </w:r>
      <w:proofErr w:type="spellStart"/>
      <w:r>
        <w:t>koennen</w:t>
      </w:r>
      <w:proofErr w:type="spellEnd"/>
      <w:r>
        <w:t xml:space="preserve">: Das </w:t>
      </w:r>
      <w:proofErr w:type="spellStart"/>
      <w:r>
        <w:t>uebrige</w:t>
      </w:r>
      <w:proofErr w:type="spellEnd"/>
      <w:r>
        <w:t xml:space="preserve"> aber / darinnen das Leben und Wesen des wahren Christenthums bestehet / das wollen sie nicht verstehen / da wollen sie nicht glauben / daß das so nothwendig sey. Bewahre GOtt / sagen sie / daß keine </w:t>
      </w:r>
      <w:proofErr w:type="spellStart"/>
      <w:r>
        <w:t>solten</w:t>
      </w:r>
      <w:proofErr w:type="spellEnd"/>
      <w:r>
        <w:t xml:space="preserve"> Christen seyn und selig werden / als diejenigen die sich so selbst </w:t>
      </w:r>
      <w:proofErr w:type="spellStart"/>
      <w:r>
        <w:t>verlaeugnen</w:t>
      </w:r>
      <w:proofErr w:type="spellEnd"/>
      <w:r>
        <w:t xml:space="preserve"> / und ihr Creutz auf sich nehmen / CHristo nachfolgen / und auch nicht einmal ihr Leben ausschliessen / sondern selbiges auch vor Ihn geben wollen. Sie sagen / sie glauben an Christum / und dennoch </w:t>
      </w:r>
      <w:proofErr w:type="spellStart"/>
      <w:r>
        <w:t>duerffen</w:t>
      </w:r>
      <w:proofErr w:type="spellEnd"/>
      <w:r>
        <w:t xml:space="preserve"> sie sagen, bewahre GOtt / daß dieses wahr sey; oder bewahre GOtt / daß wir glauben </w:t>
      </w:r>
      <w:proofErr w:type="spellStart"/>
      <w:r>
        <w:t>solten</w:t>
      </w:r>
      <w:proofErr w:type="spellEnd"/>
      <w:r>
        <w:t xml:space="preserve"> / daß CHristus im Evangelio dieses geredet: Siehe welche Christen die meisten sind! Ein jeglicher Mensch / er sey Mann oder Weib / der ein Christ will seyn / und sich doch nicht selbst </w:t>
      </w:r>
      <w:proofErr w:type="spellStart"/>
      <w:r>
        <w:t>verlaeugnet</w:t>
      </w:r>
      <w:proofErr w:type="spellEnd"/>
      <w:r>
        <w:t xml:space="preserve"> / ja sein Leben und alles was er hat / </w:t>
      </w:r>
      <w:proofErr w:type="spellStart"/>
      <w:r>
        <w:t>verlaeugnet</w:t>
      </w:r>
      <w:proofErr w:type="spellEnd"/>
      <w:r>
        <w:t xml:space="preserve"> vor Christo und in Hoffnung des ewigen Lebens; der ist nichts als ei lauter Selbst-</w:t>
      </w:r>
      <w:proofErr w:type="spellStart"/>
      <w:r>
        <w:t>Betrieger</w:t>
      </w:r>
      <w:proofErr w:type="spellEnd"/>
      <w:r>
        <w:t xml:space="preserve"> / und im Grunde kein rechter Christ; wer sein Leben </w:t>
      </w:r>
      <w:proofErr w:type="spellStart"/>
      <w:r>
        <w:t>gedencket</w:t>
      </w:r>
      <w:proofErr w:type="spellEnd"/>
      <w:r>
        <w:t xml:space="preserve"> zu erhalten / saget Christus / der soll es </w:t>
      </w:r>
      <w:proofErr w:type="spellStart"/>
      <w:r>
        <w:t>verliehren</w:t>
      </w:r>
      <w:proofErr w:type="spellEnd"/>
      <w:r>
        <w:t xml:space="preserve"> / das ist: Derjenige der </w:t>
      </w:r>
      <w:proofErr w:type="spellStart"/>
      <w:r>
        <w:t>indeme</w:t>
      </w:r>
      <w:proofErr w:type="spellEnd"/>
      <w:r>
        <w:t xml:space="preserve"> er zu Christo kommet und mit Ihme einen Bund machen will / </w:t>
      </w:r>
      <w:proofErr w:type="spellStart"/>
      <w:r>
        <w:t>excipiret</w:t>
      </w:r>
      <w:proofErr w:type="spellEnd"/>
      <w:r>
        <w:t xml:space="preserve"> oder </w:t>
      </w:r>
      <w:proofErr w:type="spellStart"/>
      <w:r>
        <w:t>ausschliesset</w:t>
      </w:r>
      <w:proofErr w:type="spellEnd"/>
      <w:r>
        <w:t xml:space="preserve"> die Erhaltung seines Lebens / so daß er wenn es Christi Ehre erfordert / alles bey Ihme </w:t>
      </w:r>
      <w:proofErr w:type="spellStart"/>
      <w:r>
        <w:t>auffsetzen</w:t>
      </w:r>
      <w:proofErr w:type="spellEnd"/>
      <w:r>
        <w:t xml:space="preserve"> </w:t>
      </w:r>
      <w:proofErr w:type="spellStart"/>
      <w:r>
        <w:t>wolte</w:t>
      </w:r>
      <w:proofErr w:type="spellEnd"/>
      <w:r>
        <w:t xml:space="preserve"> / ausgenommen sein Leben oder etwas das </w:t>
      </w:r>
      <w:proofErr w:type="spellStart"/>
      <w:r>
        <w:t>ihme</w:t>
      </w:r>
      <w:proofErr w:type="spellEnd"/>
      <w:r>
        <w:t xml:space="preserve"> so lieb als sein Leben seyn </w:t>
      </w:r>
      <w:proofErr w:type="spellStart"/>
      <w:r>
        <w:t>moechte</w:t>
      </w:r>
      <w:proofErr w:type="spellEnd"/>
      <w:r>
        <w:t xml:space="preserve">. Derselbe ist kein rechter </w:t>
      </w:r>
      <w:proofErr w:type="spellStart"/>
      <w:r>
        <w:t>Juenger</w:t>
      </w:r>
      <w:proofErr w:type="spellEnd"/>
      <w:r>
        <w:t xml:space="preserve"> Christi / und wird so weit fehlen / daß er sein Leben erhalten wird / daß er </w:t>
      </w:r>
      <w:proofErr w:type="spellStart"/>
      <w:r>
        <w:t>beydes</w:t>
      </w:r>
      <w:proofErr w:type="spellEnd"/>
      <w:r>
        <w:t xml:space="preserve"> Himmel und Leben / und alles verlieren wird: Und wird die Gerechtigkeit GOttes von </w:t>
      </w:r>
      <w:proofErr w:type="spellStart"/>
      <w:r>
        <w:t>ihme</w:t>
      </w:r>
      <w:proofErr w:type="spellEnd"/>
      <w:r>
        <w:t xml:space="preserve"> nehmen das Leben / welches er nicht </w:t>
      </w:r>
      <w:proofErr w:type="spellStart"/>
      <w:r>
        <w:t>wolte</w:t>
      </w:r>
      <w:proofErr w:type="spellEnd"/>
      <w:r>
        <w:t xml:space="preserve"> nach dem </w:t>
      </w:r>
      <w:proofErr w:type="spellStart"/>
      <w:r>
        <w:t>gnaedigen</w:t>
      </w:r>
      <w:proofErr w:type="spellEnd"/>
      <w:r>
        <w:t xml:space="preserve"> Willen GOttes hingeben; und soll er selbiges um nichts verlieren / weil er es nicht um Christi und des ewigen Lebens willen </w:t>
      </w:r>
      <w:proofErr w:type="spellStart"/>
      <w:r>
        <w:t>verliehren</w:t>
      </w:r>
      <w:proofErr w:type="spellEnd"/>
      <w:r>
        <w:t xml:space="preserve"> </w:t>
      </w:r>
      <w:proofErr w:type="spellStart"/>
      <w:r>
        <w:t>wolte</w:t>
      </w:r>
      <w:proofErr w:type="spellEnd"/>
      <w:r>
        <w:t xml:space="preserve">. Es ist </w:t>
      </w:r>
      <w:proofErr w:type="spellStart"/>
      <w:r>
        <w:t>unmueglich</w:t>
      </w:r>
      <w:proofErr w:type="spellEnd"/>
      <w:r>
        <w:t xml:space="preserve"> / daß ein solcher Mensch </w:t>
      </w:r>
      <w:proofErr w:type="spellStart"/>
      <w:r>
        <w:t>kan</w:t>
      </w:r>
      <w:proofErr w:type="spellEnd"/>
      <w:r>
        <w:t xml:space="preserve"> Christi </w:t>
      </w:r>
      <w:proofErr w:type="spellStart"/>
      <w:r>
        <w:t>Juenger</w:t>
      </w:r>
      <w:proofErr w:type="spellEnd"/>
      <w:r>
        <w:t xml:space="preserve"> seyn / der sein Leben mehr liebet als Christum und die Hoffnung des ewigen Lebens. Matth. 10/ 37. 38. Luc. 14/ 25. 26. 33. Ein wenig Selbst-</w:t>
      </w:r>
      <w:proofErr w:type="spellStart"/>
      <w:r>
        <w:t>Verlaeugnung</w:t>
      </w:r>
      <w:proofErr w:type="spellEnd"/>
      <w:r>
        <w:t xml:space="preserve"> mag auch bey den Ungeheiligten seyn: Ihrer viel wollen lieber eine </w:t>
      </w:r>
      <w:proofErr w:type="spellStart"/>
      <w:r>
        <w:t>kleie</w:t>
      </w:r>
      <w:proofErr w:type="spellEnd"/>
      <w:r>
        <w:t xml:space="preserve"> Lust / einen kleinen Nutzen fahren lassen / als verdammet werden: Ihrer viel wollen lieber ein wenig hie leiden / als auf die ewige Pein hinwagen: Allein / ich bitte euch / habet </w:t>
      </w:r>
      <w:proofErr w:type="spellStart"/>
      <w:r>
        <w:t>wol</w:t>
      </w:r>
      <w:proofErr w:type="spellEnd"/>
      <w:r>
        <w:t xml:space="preserve"> Acht / daß dieses sey der niedrigste Gradus der seligmachenden Selbst-</w:t>
      </w:r>
      <w:proofErr w:type="spellStart"/>
      <w:r>
        <w:t>Verlaeugnung</w:t>
      </w:r>
      <w:proofErr w:type="spellEnd"/>
      <w:r>
        <w:t xml:space="preserve">: Christum und die Hoffnung der Herrlichkeit </w:t>
      </w:r>
      <w:proofErr w:type="spellStart"/>
      <w:r>
        <w:t>hoeher</w:t>
      </w:r>
      <w:proofErr w:type="spellEnd"/>
      <w:r>
        <w:t xml:space="preserve"> zu achten / als die </w:t>
      </w:r>
      <w:proofErr w:type="spellStart"/>
      <w:r>
        <w:t>gantze</w:t>
      </w:r>
      <w:proofErr w:type="spellEnd"/>
      <w:r>
        <w:t xml:space="preserve"> Welt / und das Leben selbst / und den </w:t>
      </w:r>
      <w:proofErr w:type="spellStart"/>
      <w:r>
        <w:t>gegruendeten</w:t>
      </w:r>
      <w:proofErr w:type="spellEnd"/>
      <w:r>
        <w:t xml:space="preserve"> / festen / unbeweglichen Vorsatz zu haben / lieber leben und alles in der Welt fahren zu lassen / als CHristum zu verlieren. Was geringer ist als so / das ist nicht die rechte Selbst-</w:t>
      </w:r>
      <w:proofErr w:type="spellStart"/>
      <w:r>
        <w:t>Verlaeugnung</w:t>
      </w:r>
      <w:proofErr w:type="spellEnd"/>
      <w:r>
        <w:t xml:space="preserve"> / die CHristus erfordert / und dadurch ihr euer Christenthum beweisen </w:t>
      </w:r>
      <w:proofErr w:type="spellStart"/>
      <w:r>
        <w:t>koennet</w:t>
      </w:r>
      <w:proofErr w:type="spellEnd"/>
      <w:r>
        <w:t xml:space="preserve">: Dieses war die Probe / die Christus dorten auf den </w:t>
      </w:r>
      <w:proofErr w:type="spellStart"/>
      <w:r>
        <w:t>Juengling</w:t>
      </w:r>
      <w:proofErr w:type="spellEnd"/>
      <w:r>
        <w:t xml:space="preserve"> </w:t>
      </w:r>
      <w:proofErr w:type="spellStart"/>
      <w:r>
        <w:t>setzete</w:t>
      </w:r>
      <w:proofErr w:type="spellEnd"/>
      <w:r>
        <w:t xml:space="preserve"> / der sich auch schon einbildete / daß er sein </w:t>
      </w:r>
      <w:proofErr w:type="spellStart"/>
      <w:r>
        <w:t>Juenger</w:t>
      </w:r>
      <w:proofErr w:type="spellEnd"/>
      <w:r>
        <w:t xml:space="preserve"> </w:t>
      </w:r>
      <w:proofErr w:type="spellStart"/>
      <w:r>
        <w:t>waere</w:t>
      </w:r>
      <w:proofErr w:type="spellEnd"/>
      <w:r>
        <w:t xml:space="preserve">: Luc. 18/ 21. Es fehlet dir noch eines: </w:t>
      </w:r>
      <w:proofErr w:type="spellStart"/>
      <w:r>
        <w:t>Verkauffe</w:t>
      </w:r>
      <w:proofErr w:type="spellEnd"/>
      <w:r>
        <w:t xml:space="preserve"> alles was du hast / und gibs den Armen / so wirst du einen Schatz im Himmel haben / und komme und folge mir nach; nicht als ob ein jeder gebunden </w:t>
      </w:r>
      <w:proofErr w:type="spellStart"/>
      <w:r>
        <w:t>waere</w:t>
      </w:r>
      <w:proofErr w:type="spellEnd"/>
      <w:r>
        <w:t xml:space="preserve"> / Krafft dieser Worte alles </w:t>
      </w:r>
      <w:proofErr w:type="spellStart"/>
      <w:r>
        <w:t>wuercklich</w:t>
      </w:r>
      <w:proofErr w:type="spellEnd"/>
      <w:r>
        <w:t xml:space="preserve"> zu </w:t>
      </w:r>
      <w:proofErr w:type="spellStart"/>
      <w:r>
        <w:t>verkauffen</w:t>
      </w:r>
      <w:proofErr w:type="spellEnd"/>
      <w:r>
        <w:t xml:space="preserve"> / sondern daß ein jeder den Himmel </w:t>
      </w:r>
      <w:proofErr w:type="spellStart"/>
      <w:r>
        <w:t>hoeher</w:t>
      </w:r>
      <w:proofErr w:type="spellEnd"/>
      <w:r>
        <w:t xml:space="preserve"> achten muß als alles / und darum alles fahren lassen / wenn Christus oder sein Wort es erfordert / und daß demjenigen / der nicht so gesinnet ist / </w:t>
      </w:r>
      <w:proofErr w:type="spellStart"/>
      <w:r>
        <w:t>gienge</w:t>
      </w:r>
      <w:proofErr w:type="spellEnd"/>
      <w:r>
        <w:t xml:space="preserve"> er gleich noch so weit in andern </w:t>
      </w:r>
      <w:proofErr w:type="spellStart"/>
      <w:r>
        <w:t>Stuecken</w:t>
      </w:r>
      <w:proofErr w:type="spellEnd"/>
      <w:r>
        <w:t xml:space="preserve"> des </w:t>
      </w:r>
      <w:proofErr w:type="spellStart"/>
      <w:r>
        <w:t>Christenthumbs</w:t>
      </w:r>
      <w:proofErr w:type="spellEnd"/>
      <w:r>
        <w:t xml:space="preserve"> / dennoch noch eines fehlet / und zwar solch eines / ohne </w:t>
      </w:r>
      <w:proofErr w:type="spellStart"/>
      <w:r>
        <w:t>deme</w:t>
      </w:r>
      <w:proofErr w:type="spellEnd"/>
      <w:r>
        <w:t xml:space="preserve"> er nimmer selig werden wird. Denn die </w:t>
      </w:r>
      <w:proofErr w:type="spellStart"/>
      <w:r>
        <w:t>Meynung</w:t>
      </w:r>
      <w:proofErr w:type="spellEnd"/>
      <w:r>
        <w:t xml:space="preserve"> dieses Textes ist daß Christus ihn durch sein Befehl probieren </w:t>
      </w:r>
      <w:proofErr w:type="spellStart"/>
      <w:r>
        <w:t>wolte</w:t>
      </w:r>
      <w:proofErr w:type="spellEnd"/>
      <w:r>
        <w:t xml:space="preserve"> / ob er auch noch einig Ding </w:t>
      </w:r>
      <w:proofErr w:type="spellStart"/>
      <w:r>
        <w:t>hoeher</w:t>
      </w:r>
      <w:proofErr w:type="spellEnd"/>
      <w:r>
        <w:t xml:space="preserve"> hielte als ihn / und ob </w:t>
      </w:r>
      <w:proofErr w:type="spellStart"/>
      <w:r>
        <w:t>ihme</w:t>
      </w:r>
      <w:proofErr w:type="spellEnd"/>
      <w:r>
        <w:t xml:space="preserve"> der himmlische oder </w:t>
      </w:r>
      <w:proofErr w:type="spellStart"/>
      <w:r>
        <w:t>irrdische</w:t>
      </w:r>
      <w:proofErr w:type="spellEnd"/>
      <w:r>
        <w:t xml:space="preserve"> Schatz lieber </w:t>
      </w:r>
      <w:proofErr w:type="spellStart"/>
      <w:r>
        <w:t>waere</w:t>
      </w:r>
      <w:proofErr w:type="spellEnd"/>
      <w:r>
        <w:t xml:space="preserve"> / und dergestalt </w:t>
      </w:r>
      <w:proofErr w:type="spellStart"/>
      <w:r>
        <w:t>wolte</w:t>
      </w:r>
      <w:proofErr w:type="spellEnd"/>
      <w:r>
        <w:t xml:space="preserve"> er / daß wir von uns selber urtheilen </w:t>
      </w:r>
      <w:proofErr w:type="spellStart"/>
      <w:r>
        <w:t>solten</w:t>
      </w:r>
      <w:proofErr w:type="spellEnd"/>
      <w:r>
        <w:t xml:space="preserve"> / </w:t>
      </w:r>
      <w:proofErr w:type="spellStart"/>
      <w:r>
        <w:t>nachdeme</w:t>
      </w:r>
      <w:proofErr w:type="spellEnd"/>
      <w:r>
        <w:t xml:space="preserve"> wir </w:t>
      </w:r>
      <w:proofErr w:type="spellStart"/>
      <w:r>
        <w:t>dißfalls</w:t>
      </w:r>
      <w:proofErr w:type="spellEnd"/>
      <w:r>
        <w:t xml:space="preserve"> unser </w:t>
      </w:r>
      <w:proofErr w:type="spellStart"/>
      <w:r>
        <w:t>Hertze</w:t>
      </w:r>
      <w:proofErr w:type="spellEnd"/>
      <w:r>
        <w:t xml:space="preserve"> beschaffen finden / obschon der HErr nicht einem jeden die Gelegenheit an die Hand gibt / dadurch er in diesem </w:t>
      </w:r>
      <w:proofErr w:type="spellStart"/>
      <w:r>
        <w:t>Stuecke</w:t>
      </w:r>
      <w:proofErr w:type="spellEnd"/>
      <w:r>
        <w:t xml:space="preserve"> </w:t>
      </w:r>
      <w:proofErr w:type="spellStart"/>
      <w:r>
        <w:t>wuercklich</w:t>
      </w:r>
      <w:proofErr w:type="spellEnd"/>
      <w:r>
        <w:t xml:space="preserve"> versuchet werde. Mancher </w:t>
      </w:r>
      <w:proofErr w:type="spellStart"/>
      <w:r>
        <w:t>kan</w:t>
      </w:r>
      <w:proofErr w:type="spellEnd"/>
      <w:r>
        <w:t xml:space="preserve"> </w:t>
      </w:r>
      <w:proofErr w:type="spellStart"/>
      <w:r>
        <w:t>ihme</w:t>
      </w:r>
      <w:proofErr w:type="spellEnd"/>
      <w:r>
        <w:t xml:space="preserve"> selbst versagen </w:t>
      </w:r>
      <w:proofErr w:type="spellStart"/>
      <w:r>
        <w:t>ueberflueßige</w:t>
      </w:r>
      <w:proofErr w:type="spellEnd"/>
      <w:r>
        <w:t xml:space="preserve"> Lust / und </w:t>
      </w:r>
      <w:proofErr w:type="spellStart"/>
      <w:r>
        <w:t>kan</w:t>
      </w:r>
      <w:proofErr w:type="spellEnd"/>
      <w:r>
        <w:t xml:space="preserve"> wie dieser reiche </w:t>
      </w:r>
      <w:proofErr w:type="spellStart"/>
      <w:r>
        <w:t>Juengling</w:t>
      </w:r>
      <w:proofErr w:type="spellEnd"/>
      <w:r>
        <w:t xml:space="preserve"> sich vor groben </w:t>
      </w:r>
      <w:proofErr w:type="spellStart"/>
      <w:r>
        <w:t>Suenden</w:t>
      </w:r>
      <w:proofErr w:type="spellEnd"/>
      <w:r>
        <w:t xml:space="preserve"> </w:t>
      </w:r>
      <w:proofErr w:type="spellStart"/>
      <w:r>
        <w:t>hueten</w:t>
      </w:r>
      <w:proofErr w:type="spellEnd"/>
      <w:r>
        <w:t xml:space="preserve"> / und sagen von </w:t>
      </w:r>
      <w:proofErr w:type="spellStart"/>
      <w:r>
        <w:t>Hurerey</w:t>
      </w:r>
      <w:proofErr w:type="spellEnd"/>
      <w:r>
        <w:t xml:space="preserve"> / Diebstahl / </w:t>
      </w:r>
      <w:proofErr w:type="spellStart"/>
      <w:r>
        <w:t>Trunckenheit</w:t>
      </w:r>
      <w:proofErr w:type="spellEnd"/>
      <w:r>
        <w:t xml:space="preserve"> / </w:t>
      </w:r>
      <w:proofErr w:type="spellStart"/>
      <w:r>
        <w:t>Unterdrueckung</w:t>
      </w:r>
      <w:proofErr w:type="spellEnd"/>
      <w:r>
        <w:t xml:space="preserve"> des </w:t>
      </w:r>
      <w:proofErr w:type="spellStart"/>
      <w:r>
        <w:t>Naechsten</w:t>
      </w:r>
      <w:proofErr w:type="spellEnd"/>
      <w:r>
        <w:t xml:space="preserve"> / groben Betrug / dieses habe ich nicht gethan von meiner Jugend auf; Es </w:t>
      </w:r>
      <w:proofErr w:type="spellStart"/>
      <w:r>
        <w:t>kan</w:t>
      </w:r>
      <w:proofErr w:type="spellEnd"/>
      <w:r>
        <w:t xml:space="preserve"> einer </w:t>
      </w:r>
      <w:proofErr w:type="spellStart"/>
      <w:r>
        <w:t>wol</w:t>
      </w:r>
      <w:proofErr w:type="spellEnd"/>
      <w:r>
        <w:t xml:space="preserve"> erzogen seyn / und </w:t>
      </w:r>
      <w:proofErr w:type="spellStart"/>
      <w:r>
        <w:t>dahero</w:t>
      </w:r>
      <w:proofErr w:type="spellEnd"/>
      <w:r>
        <w:t xml:space="preserve"> seine Begierde in vielen </w:t>
      </w:r>
      <w:proofErr w:type="spellStart"/>
      <w:r>
        <w:t>maeßigen</w:t>
      </w:r>
      <w:proofErr w:type="spellEnd"/>
      <w:r>
        <w:t xml:space="preserve">; seine Natur und Temperament mag </w:t>
      </w:r>
      <w:proofErr w:type="spellStart"/>
      <w:r>
        <w:t>ihme</w:t>
      </w:r>
      <w:proofErr w:type="spellEnd"/>
      <w:r>
        <w:t xml:space="preserve"> auch hierzu </w:t>
      </w:r>
      <w:proofErr w:type="spellStart"/>
      <w:r>
        <w:t>befoerderlich</w:t>
      </w:r>
      <w:proofErr w:type="spellEnd"/>
      <w:r>
        <w:t xml:space="preserve"> seyn: Gute </w:t>
      </w:r>
      <w:proofErr w:type="spellStart"/>
      <w:r>
        <w:t>Gewonheit</w:t>
      </w:r>
      <w:proofErr w:type="spellEnd"/>
      <w:r>
        <w:t xml:space="preserve"> / gute Gesellschafft / heilsame Lehren </w:t>
      </w:r>
      <w:proofErr w:type="spellStart"/>
      <w:r>
        <w:t>moegen</w:t>
      </w:r>
      <w:proofErr w:type="spellEnd"/>
      <w:r>
        <w:t xml:space="preserve"> ihn noch weiter bringen / die gesunde </w:t>
      </w:r>
      <w:proofErr w:type="spellStart"/>
      <w:r>
        <w:t>Vernunfft</w:t>
      </w:r>
      <w:proofErr w:type="spellEnd"/>
      <w:r>
        <w:t xml:space="preserve"> und Verstand </w:t>
      </w:r>
      <w:proofErr w:type="spellStart"/>
      <w:r>
        <w:t>moegen</w:t>
      </w:r>
      <w:proofErr w:type="spellEnd"/>
      <w:r>
        <w:t xml:space="preserve"> ihn </w:t>
      </w:r>
      <w:proofErr w:type="spellStart"/>
      <w:r>
        <w:t>ueberzeugen</w:t>
      </w:r>
      <w:proofErr w:type="spellEnd"/>
      <w:r>
        <w:t xml:space="preserve"> / daß es besser sey etwas zu thun / oder etwas zu leiden / denn in den </w:t>
      </w:r>
      <w:proofErr w:type="spellStart"/>
      <w:r>
        <w:t>erschroecklichen</w:t>
      </w:r>
      <w:proofErr w:type="spellEnd"/>
      <w:r>
        <w:t xml:space="preserve"> Zorn GOttes zu fallen / und </w:t>
      </w:r>
      <w:proofErr w:type="spellStart"/>
      <w:r>
        <w:t>moegen</w:t>
      </w:r>
      <w:proofErr w:type="spellEnd"/>
      <w:r>
        <w:t xml:space="preserve"> demnach viele ihnen selbst versagen / diese oder jene </w:t>
      </w:r>
      <w:proofErr w:type="spellStart"/>
      <w:r>
        <w:t>ungebuerliche</w:t>
      </w:r>
      <w:proofErr w:type="spellEnd"/>
      <w:r>
        <w:t xml:space="preserve"> Lust / </w:t>
      </w:r>
      <w:proofErr w:type="spellStart"/>
      <w:r>
        <w:t>Ergetzung</w:t>
      </w:r>
      <w:proofErr w:type="spellEnd"/>
      <w:r>
        <w:t xml:space="preserve"> / Ueberfluß in Essen und </w:t>
      </w:r>
      <w:proofErr w:type="spellStart"/>
      <w:r>
        <w:t>Trincken</w:t>
      </w:r>
      <w:proofErr w:type="spellEnd"/>
      <w:r>
        <w:t xml:space="preserve"> / und doch noch weit davon seyn / ihr Leben und alles zu </w:t>
      </w:r>
      <w:proofErr w:type="spellStart"/>
      <w:r>
        <w:t>verlaeugnen</w:t>
      </w:r>
      <w:proofErr w:type="spellEnd"/>
      <w:r>
        <w:t xml:space="preserve"> / und also von der wahren Christlichen Selbst-</w:t>
      </w:r>
      <w:proofErr w:type="spellStart"/>
      <w:r>
        <w:t>Verlaeugnung</w:t>
      </w:r>
      <w:proofErr w:type="spellEnd"/>
      <w:r>
        <w:t xml:space="preserve">. Ja es mag einer Selbst wegen Selbst in vielen </w:t>
      </w:r>
      <w:proofErr w:type="spellStart"/>
      <w:r>
        <w:t>Stuecken</w:t>
      </w:r>
      <w:proofErr w:type="spellEnd"/>
      <w:r>
        <w:t xml:space="preserve"> </w:t>
      </w:r>
      <w:proofErr w:type="spellStart"/>
      <w:r>
        <w:t>verlaeugnen</w:t>
      </w:r>
      <w:proofErr w:type="spellEnd"/>
      <w:r>
        <w:t xml:space="preserve"> / und also mehr sich Selbst suchen als Selbst </w:t>
      </w:r>
      <w:proofErr w:type="spellStart"/>
      <w:r>
        <w:t>verlaeugnen</w:t>
      </w:r>
      <w:proofErr w:type="spellEnd"/>
      <w:r>
        <w:t xml:space="preserve">: Manche </w:t>
      </w:r>
      <w:proofErr w:type="spellStart"/>
      <w:r>
        <w:t>Erbare</w:t>
      </w:r>
      <w:proofErr w:type="spellEnd"/>
      <w:r>
        <w:t xml:space="preserve"> Personen </w:t>
      </w:r>
      <w:proofErr w:type="spellStart"/>
      <w:r>
        <w:t>hueten</w:t>
      </w:r>
      <w:proofErr w:type="spellEnd"/>
      <w:r>
        <w:t xml:space="preserve"> sich vor schandbare Laster / als </w:t>
      </w:r>
      <w:proofErr w:type="spellStart"/>
      <w:r>
        <w:t>Trunckenheit</w:t>
      </w:r>
      <w:proofErr w:type="spellEnd"/>
      <w:r>
        <w:t xml:space="preserve"> / garstige und leichtfertige Reden / </w:t>
      </w:r>
      <w:proofErr w:type="spellStart"/>
      <w:r>
        <w:t>Hurerey</w:t>
      </w:r>
      <w:proofErr w:type="spellEnd"/>
      <w:r>
        <w:t xml:space="preserve"> / </w:t>
      </w:r>
      <w:proofErr w:type="spellStart"/>
      <w:r>
        <w:t>oeffentliche</w:t>
      </w:r>
      <w:proofErr w:type="spellEnd"/>
      <w:r>
        <w:t xml:space="preserve"> Gottlosigkeit / und dasselbe eben darum / weil sie schandbar sind / und also gegen Selbst: So viel selbst </w:t>
      </w:r>
      <w:proofErr w:type="spellStart"/>
      <w:r>
        <w:t>auffs</w:t>
      </w:r>
      <w:proofErr w:type="spellEnd"/>
      <w:r>
        <w:t xml:space="preserve"> </w:t>
      </w:r>
      <w:proofErr w:type="spellStart"/>
      <w:r>
        <w:t>aeusserste</w:t>
      </w:r>
      <w:proofErr w:type="spellEnd"/>
      <w:r>
        <w:t xml:space="preserve"> </w:t>
      </w:r>
      <w:proofErr w:type="spellStart"/>
      <w:r>
        <w:t>kan</w:t>
      </w:r>
      <w:proofErr w:type="spellEnd"/>
      <w:r>
        <w:t xml:space="preserve"> fahren lassen / so viel </w:t>
      </w:r>
      <w:proofErr w:type="spellStart"/>
      <w:r>
        <w:t>kan</w:t>
      </w:r>
      <w:proofErr w:type="spellEnd"/>
      <w:r>
        <w:t xml:space="preserve"> ein fleischlich Hertz thun / oder leiden / oder fahren lassen vor Christo: Unterdessen lebet nicht allein Selbst noch in ihm / sondern herrschet auch / ist sein Ende und </w:t>
      </w:r>
      <w:proofErr w:type="spellStart"/>
      <w:r>
        <w:t>Regul</w:t>
      </w:r>
      <w:proofErr w:type="spellEnd"/>
      <w:r>
        <w:t xml:space="preserve"> alles seines Thuns. Allein / </w:t>
      </w:r>
      <w:proofErr w:type="spellStart"/>
      <w:r>
        <w:t>außgehen</w:t>
      </w:r>
      <w:proofErr w:type="spellEnd"/>
      <w:r>
        <w:t xml:space="preserve"> von Selbst zu Gott / und sich </w:t>
      </w:r>
      <w:proofErr w:type="spellStart"/>
      <w:r>
        <w:t>ihme</w:t>
      </w:r>
      <w:proofErr w:type="spellEnd"/>
      <w:r>
        <w:t xml:space="preserve"> </w:t>
      </w:r>
      <w:proofErr w:type="spellStart"/>
      <w:r>
        <w:t>gantz</w:t>
      </w:r>
      <w:proofErr w:type="spellEnd"/>
      <w:r>
        <w:t xml:space="preserve"> </w:t>
      </w:r>
      <w:proofErr w:type="spellStart"/>
      <w:r>
        <w:t>resigniren</w:t>
      </w:r>
      <w:proofErr w:type="spellEnd"/>
      <w:r>
        <w:t xml:space="preserve"> und </w:t>
      </w:r>
      <w:proofErr w:type="spellStart"/>
      <w:r>
        <w:t>uebertragen</w:t>
      </w:r>
      <w:proofErr w:type="spellEnd"/>
      <w:r>
        <w:t xml:space="preserve"> / </w:t>
      </w:r>
      <w:proofErr w:type="spellStart"/>
      <w:r>
        <w:t>nichtes</w:t>
      </w:r>
      <w:proofErr w:type="spellEnd"/>
      <w:r>
        <w:t xml:space="preserve"> begehren als ihn / und </w:t>
      </w:r>
      <w:proofErr w:type="spellStart"/>
      <w:r>
        <w:t>ihme</w:t>
      </w:r>
      <w:proofErr w:type="spellEnd"/>
      <w:r>
        <w:t xml:space="preserve"> / und </w:t>
      </w:r>
      <w:proofErr w:type="spellStart"/>
      <w:r>
        <w:t>nichtes</w:t>
      </w:r>
      <w:proofErr w:type="spellEnd"/>
      <w:r>
        <w:t xml:space="preserve"> zu haben / das wir so hoch achten / lieben / oder uns um </w:t>
      </w:r>
      <w:proofErr w:type="spellStart"/>
      <w:r>
        <w:t>bekuemmern</w:t>
      </w:r>
      <w:proofErr w:type="spellEnd"/>
      <w:r>
        <w:t xml:space="preserve"> / als wir ihn achten / lieben und uns um ihn </w:t>
      </w:r>
      <w:proofErr w:type="spellStart"/>
      <w:r>
        <w:t>bemuehen</w:t>
      </w:r>
      <w:proofErr w:type="spellEnd"/>
      <w:r>
        <w:t xml:space="preserve"> / in Betrachtung / daß wir von </w:t>
      </w:r>
      <w:proofErr w:type="spellStart"/>
      <w:r>
        <w:t>ihme</w:t>
      </w:r>
      <w:proofErr w:type="spellEnd"/>
      <w:r>
        <w:t xml:space="preserve"> erschaffen / </w:t>
      </w:r>
      <w:proofErr w:type="spellStart"/>
      <w:r>
        <w:t>erloeset</w:t>
      </w:r>
      <w:proofErr w:type="spellEnd"/>
      <w:r>
        <w:t xml:space="preserve"> / erhalten / und geheiliget sind / und derowegen begehren </w:t>
      </w:r>
      <w:proofErr w:type="spellStart"/>
      <w:r>
        <w:t>gantz</w:t>
      </w:r>
      <w:proofErr w:type="spellEnd"/>
      <w:r>
        <w:t xml:space="preserve"> und gar sein / und sein allein zu seyn; Keine Ehre / </w:t>
      </w:r>
      <w:proofErr w:type="spellStart"/>
      <w:r>
        <w:t>Gueter</w:t>
      </w:r>
      <w:proofErr w:type="spellEnd"/>
      <w:r>
        <w:t xml:space="preserve"> / Leben oder nichts zu haben / das nicht sein sey / zu seinem Willen / Befehl / Regierung und Vorsorge; dieses ist die rechte Selbst-</w:t>
      </w:r>
      <w:proofErr w:type="spellStart"/>
      <w:r>
        <w:t>Verlaeugnung</w:t>
      </w:r>
      <w:proofErr w:type="spellEnd"/>
      <w:r>
        <w:t xml:space="preserve"> / die der Geist GOttes </w:t>
      </w:r>
      <w:proofErr w:type="spellStart"/>
      <w:r>
        <w:t>wircket</w:t>
      </w:r>
      <w:proofErr w:type="spellEnd"/>
      <w:r>
        <w:t xml:space="preserve"> / ob nicht in einem vollkommenen doch herrschenden Maß / Art und Weise / in allen </w:t>
      </w:r>
      <w:proofErr w:type="spellStart"/>
      <w:r>
        <w:t>glaeubigen</w:t>
      </w:r>
      <w:proofErr w:type="spellEnd"/>
      <w:r>
        <w:t xml:space="preserve"> Seelen. </w:t>
      </w:r>
    </w:p>
    <w:p w14:paraId="7937F418" w14:textId="77777777" w:rsidR="006164D3" w:rsidRDefault="006164D3" w:rsidP="006164D3">
      <w:pPr>
        <w:pStyle w:val="StandardWeb"/>
      </w:pPr>
      <w:r>
        <w:t xml:space="preserve">Aber leider / wie </w:t>
      </w:r>
      <w:proofErr w:type="spellStart"/>
      <w:r>
        <w:t>ungewoehnlich</w:t>
      </w:r>
      <w:proofErr w:type="spellEnd"/>
      <w:r>
        <w:t xml:space="preserve"> und </w:t>
      </w:r>
      <w:proofErr w:type="spellStart"/>
      <w:r>
        <w:t>seltzam</w:t>
      </w:r>
      <w:proofErr w:type="spellEnd"/>
      <w:r>
        <w:t xml:space="preserve"> ist dieses in der Welt / und wie schwach und geringe in denen </w:t>
      </w:r>
      <w:proofErr w:type="spellStart"/>
      <w:r>
        <w:t>jenigen</w:t>
      </w:r>
      <w:proofErr w:type="spellEnd"/>
      <w:r>
        <w:t xml:space="preserve"> / bey welchen es gefunden wird! und wie grosse </w:t>
      </w:r>
      <w:proofErr w:type="spellStart"/>
      <w:r>
        <w:t>Ursach</w:t>
      </w:r>
      <w:proofErr w:type="spellEnd"/>
      <w:r>
        <w:t xml:space="preserve"> haben wir zu klagen / wenn wir uns selbst und die Welt recht besichtigen! Ist nicht Selbst der grosse Abgott / den alle ungeheiligte Welt verehret? Wer ist es der die Kinder des Unglaubens und Ungehorsam regieret / als fleischlich Selbst? Woher kommet alles das </w:t>
      </w:r>
      <w:proofErr w:type="spellStart"/>
      <w:r>
        <w:t>Lauffen</w:t>
      </w:r>
      <w:proofErr w:type="spellEnd"/>
      <w:r>
        <w:t xml:space="preserve"> und Rennen in der Welt / alle die Unruhe / Streit und </w:t>
      </w:r>
      <w:proofErr w:type="spellStart"/>
      <w:r>
        <w:t>Zanck</w:t>
      </w:r>
      <w:proofErr w:type="spellEnd"/>
      <w:r>
        <w:t xml:space="preserve"> als von Selbst. Dieses ist das </w:t>
      </w:r>
      <w:proofErr w:type="spellStart"/>
      <w:r>
        <w:t>Koenigreiche</w:t>
      </w:r>
      <w:proofErr w:type="spellEnd"/>
      <w:r>
        <w:t xml:space="preserve"> regieret / Kriege erwecket / und was ist es / ausgenommen die </w:t>
      </w:r>
      <w:proofErr w:type="spellStart"/>
      <w:r>
        <w:t>Wercke</w:t>
      </w:r>
      <w:proofErr w:type="spellEnd"/>
      <w:r>
        <w:t xml:space="preserve"> der Heiligkeit / da Selbst nicht </w:t>
      </w:r>
      <w:proofErr w:type="spellStart"/>
      <w:r>
        <w:t>Anfaenger</w:t>
      </w:r>
      <w:proofErr w:type="spellEnd"/>
      <w:r>
        <w:t xml:space="preserve"> von ist? Siehe an die Throne und Reiche der Welt / und wie viel sich da hinein gesetzet / wie wenig aber </w:t>
      </w:r>
      <w:proofErr w:type="spellStart"/>
      <w:r>
        <w:t>gewaret</w:t>
      </w:r>
      <w:proofErr w:type="spellEnd"/>
      <w:r>
        <w:t xml:space="preserve"> haben / </w:t>
      </w:r>
      <w:proofErr w:type="spellStart"/>
      <w:r>
        <w:t>biß</w:t>
      </w:r>
      <w:proofErr w:type="spellEnd"/>
      <w:r>
        <w:t xml:space="preserve"> GOtt sie </w:t>
      </w:r>
      <w:proofErr w:type="spellStart"/>
      <w:r>
        <w:t>inthronirte</w:t>
      </w:r>
      <w:proofErr w:type="spellEnd"/>
      <w:r>
        <w:t xml:space="preserve"> / und gebe ihnen Cron und Scepter nach seinem Willen. Unter allen Edlen und Grossen in der Welt / wie viel sind </w:t>
      </w:r>
      <w:proofErr w:type="spellStart"/>
      <w:r>
        <w:t>wol</w:t>
      </w:r>
      <w:proofErr w:type="spellEnd"/>
      <w:r>
        <w:t xml:space="preserve"> / denen Selbst nicht ihr </w:t>
      </w:r>
      <w:proofErr w:type="spellStart"/>
      <w:r>
        <w:t>Werck</w:t>
      </w:r>
      <w:proofErr w:type="spellEnd"/>
      <w:r>
        <w:t xml:space="preserve"> </w:t>
      </w:r>
      <w:proofErr w:type="spellStart"/>
      <w:r>
        <w:t>vorgiebet</w:t>
      </w:r>
      <w:proofErr w:type="spellEnd"/>
      <w:r>
        <w:t xml:space="preserve"> / und sie regieret in Erwerbung oder auch im Gebrauch der </w:t>
      </w:r>
      <w:proofErr w:type="spellStart"/>
      <w:r>
        <w:t>Gueter</w:t>
      </w:r>
      <w:proofErr w:type="spellEnd"/>
      <w:r>
        <w:t xml:space="preserve"> / Ehre / und Ansehen? Siehe an die grossen Einkommen in der Welt / und betrachte ob Selbst oder GOtt am meisten davon habe; Der eine so viel tausend / der ander so viel hundert </w:t>
      </w:r>
      <w:proofErr w:type="spellStart"/>
      <w:r>
        <w:t>jaehrlich</w:t>
      </w:r>
      <w:proofErr w:type="spellEnd"/>
      <w:r>
        <w:t xml:space="preserve"> einzukommen / und wie viel wird Gott hiervon geheiliget oder gewidmet / und wie viel Selbst? Die Armen und die wenig haben / </w:t>
      </w:r>
      <w:proofErr w:type="spellStart"/>
      <w:r>
        <w:t>wuerden</w:t>
      </w:r>
      <w:proofErr w:type="spellEnd"/>
      <w:r>
        <w:t xml:space="preserve"> </w:t>
      </w:r>
      <w:proofErr w:type="spellStart"/>
      <w:r>
        <w:t>meynen</w:t>
      </w:r>
      <w:proofErr w:type="spellEnd"/>
      <w:r>
        <w:t xml:space="preserve"> man thue ihnen groß Unrecht / wenn man etwas von ihnen vor GOtt / und zu dessen Ehre fordern wolle; Sie haben kaum so viel als sie selbst </w:t>
      </w:r>
      <w:proofErr w:type="spellStart"/>
      <w:r>
        <w:t>noethig</w:t>
      </w:r>
      <w:proofErr w:type="spellEnd"/>
      <w:r>
        <w:t xml:space="preserve"> haben; da doch in </w:t>
      </w:r>
      <w:proofErr w:type="spellStart"/>
      <w:r>
        <w:t>Warheit</w:t>
      </w:r>
      <w:proofErr w:type="spellEnd"/>
      <w:r>
        <w:t xml:space="preserve"> GOtt alles / und Selbst </w:t>
      </w:r>
      <w:proofErr w:type="spellStart"/>
      <w:r>
        <w:t>nichtes</w:t>
      </w:r>
      <w:proofErr w:type="spellEnd"/>
      <w:r>
        <w:t xml:space="preserve"> haben muß / ohne allein was </w:t>
      </w:r>
      <w:proofErr w:type="spellStart"/>
      <w:r>
        <w:t>ihme</w:t>
      </w:r>
      <w:proofErr w:type="spellEnd"/>
      <w:r>
        <w:t xml:space="preserve"> Gott wieder </w:t>
      </w:r>
      <w:proofErr w:type="spellStart"/>
      <w:r>
        <w:t>zuruecke</w:t>
      </w:r>
      <w:proofErr w:type="spellEnd"/>
      <w:r>
        <w:t xml:space="preserve"> gibt / eben das auch anzuwenden vor GOtt und nicht vor Selbst / als zu seinem eigenen Dienste. Ach leider! wie wenig hat GOtt von so viel hundert tausend </w:t>
      </w:r>
      <w:proofErr w:type="spellStart"/>
      <w:r>
        <w:t>jaehrlichen</w:t>
      </w:r>
      <w:proofErr w:type="spellEnd"/>
      <w:r>
        <w:t xml:space="preserve"> Einkommen / das die </w:t>
      </w:r>
      <w:proofErr w:type="spellStart"/>
      <w:r>
        <w:t>Buerger</w:t>
      </w:r>
      <w:proofErr w:type="spellEnd"/>
      <w:r>
        <w:t xml:space="preserve"> und Einwohner in einer Stadt und Land haben / da hingegen Selbst hat fast alles / der doch vor sich </w:t>
      </w:r>
      <w:proofErr w:type="spellStart"/>
      <w:r>
        <w:t>nichtes</w:t>
      </w:r>
      <w:proofErr w:type="spellEnd"/>
      <w:r>
        <w:t xml:space="preserve"> haben </w:t>
      </w:r>
      <w:proofErr w:type="spellStart"/>
      <w:r>
        <w:t>solte</w:t>
      </w:r>
      <w:proofErr w:type="spellEnd"/>
      <w:r>
        <w:t xml:space="preserve">: O </w:t>
      </w:r>
      <w:proofErr w:type="spellStart"/>
      <w:r>
        <w:t>erschroeckliche</w:t>
      </w:r>
      <w:proofErr w:type="spellEnd"/>
      <w:r>
        <w:t xml:space="preserve"> Abrechnung / wenn alle diese Rechnungen werden </w:t>
      </w:r>
      <w:proofErr w:type="spellStart"/>
      <w:r>
        <w:t>uebersehen</w:t>
      </w:r>
      <w:proofErr w:type="spellEnd"/>
      <w:r>
        <w:t xml:space="preserve"> werden! Urtheile nun aus dem Gebrauch aller Dinge / ob Selbst nicht hat die </w:t>
      </w:r>
      <w:proofErr w:type="spellStart"/>
      <w:r>
        <w:t>Herrschafft</w:t>
      </w:r>
      <w:proofErr w:type="spellEnd"/>
      <w:r>
        <w:t xml:space="preserve"> </w:t>
      </w:r>
      <w:proofErr w:type="spellStart"/>
      <w:r>
        <w:t>ueberall</w:t>
      </w:r>
      <w:proofErr w:type="spellEnd"/>
      <w:r>
        <w:t xml:space="preserve">! wenn die Leute GOtt den </w:t>
      </w:r>
      <w:proofErr w:type="spellStart"/>
      <w:r>
        <w:t>Zehenden</w:t>
      </w:r>
      <w:proofErr w:type="spellEnd"/>
      <w:r>
        <w:t xml:space="preserve"> </w:t>
      </w:r>
      <w:proofErr w:type="spellStart"/>
      <w:r>
        <w:t>zuwerffen</w:t>
      </w:r>
      <w:proofErr w:type="spellEnd"/>
      <w:r>
        <w:t xml:space="preserve"> / der doch nicht ihr eigen ist / oder wenn sie </w:t>
      </w:r>
      <w:proofErr w:type="spellStart"/>
      <w:r>
        <w:t>ihme</w:t>
      </w:r>
      <w:proofErr w:type="spellEnd"/>
      <w:r>
        <w:t xml:space="preserve"> nun und denn eine unansehnliche </w:t>
      </w:r>
      <w:proofErr w:type="spellStart"/>
      <w:r>
        <w:t>Allmosen</w:t>
      </w:r>
      <w:proofErr w:type="spellEnd"/>
      <w:r>
        <w:t xml:space="preserve"> mittheilen / wenn er in seinen Gliedern erstlich darum betteln muß / so </w:t>
      </w:r>
      <w:proofErr w:type="spellStart"/>
      <w:r>
        <w:t>meynen</w:t>
      </w:r>
      <w:proofErr w:type="spellEnd"/>
      <w:r>
        <w:t xml:space="preserve"> sie / habe GOtt nicht mehr auf sie zu sprechen / oder von ihnen zu fordern / das </w:t>
      </w:r>
      <w:proofErr w:type="spellStart"/>
      <w:r>
        <w:t>uebrige</w:t>
      </w:r>
      <w:proofErr w:type="spellEnd"/>
      <w:r>
        <w:t xml:space="preserve"> muß vor ihren Selbst seyn. Was </w:t>
      </w:r>
      <w:proofErr w:type="spellStart"/>
      <w:r>
        <w:t>meynet</w:t>
      </w:r>
      <w:proofErr w:type="spellEnd"/>
      <w:r>
        <w:t xml:space="preserve"> ihr / </w:t>
      </w:r>
      <w:proofErr w:type="spellStart"/>
      <w:r>
        <w:t>solte</w:t>
      </w:r>
      <w:proofErr w:type="spellEnd"/>
      <w:r>
        <w:t xml:space="preserve"> es </w:t>
      </w:r>
      <w:proofErr w:type="spellStart"/>
      <w:r>
        <w:t>wol</w:t>
      </w:r>
      <w:proofErr w:type="spellEnd"/>
      <w:r>
        <w:t xml:space="preserve"> vor GOtt oder Selbst seyn / daß unsere Gerichte so voll Streitigkeiten / und unsere Advocaten allezeit so viel zu thun haben? Ist es </w:t>
      </w:r>
      <w:proofErr w:type="spellStart"/>
      <w:r>
        <w:t>fuer</w:t>
      </w:r>
      <w:proofErr w:type="spellEnd"/>
      <w:r>
        <w:t xml:space="preserve"> GOtt oder Selbst / daß unsere meiste </w:t>
      </w:r>
      <w:proofErr w:type="spellStart"/>
      <w:r>
        <w:t>Kauffleute</w:t>
      </w:r>
      <w:proofErr w:type="spellEnd"/>
      <w:r>
        <w:t xml:space="preserve"> Wasser und Land durchrennen / ihren Vortheil zu suchen? Ist es </w:t>
      </w:r>
      <w:proofErr w:type="spellStart"/>
      <w:r>
        <w:t>fuer</w:t>
      </w:r>
      <w:proofErr w:type="spellEnd"/>
      <w:r>
        <w:t xml:space="preserve"> GOtt oder Selbst / daß die Soldaten fechten / daß der </w:t>
      </w:r>
      <w:proofErr w:type="spellStart"/>
      <w:r>
        <w:t>Handwercks</w:t>
      </w:r>
      <w:proofErr w:type="spellEnd"/>
      <w:r>
        <w:t xml:space="preserve">-Mann arbeitet / der Bauer sich sauer werden </w:t>
      </w:r>
      <w:proofErr w:type="spellStart"/>
      <w:r>
        <w:t>laesset</w:t>
      </w:r>
      <w:proofErr w:type="spellEnd"/>
      <w:r>
        <w:t xml:space="preserve"> / der Wanders-Mann reiset? Was ist es / da die meisten Menschen allen ihren Witz und Verstand / alle ihre </w:t>
      </w:r>
      <w:proofErr w:type="spellStart"/>
      <w:r>
        <w:t>Gedancken</w:t>
      </w:r>
      <w:proofErr w:type="spellEnd"/>
      <w:r>
        <w:t xml:space="preserve"> anwenden / da am meisten von geredet wird / da man das Meiste vor </w:t>
      </w:r>
      <w:proofErr w:type="spellStart"/>
      <w:r>
        <w:t>auffleget</w:t>
      </w:r>
      <w:proofErr w:type="spellEnd"/>
      <w:r>
        <w:t xml:space="preserve"> / da man die meiste Zeit anwendet? Ist es vor GOtt oder Selbst? Betrachte ob es nicht ist Selbst / das als eine End-Ursache die </w:t>
      </w:r>
      <w:proofErr w:type="spellStart"/>
      <w:r>
        <w:t>gantze</w:t>
      </w:r>
      <w:proofErr w:type="spellEnd"/>
      <w:r>
        <w:t xml:space="preserve"> Welt treibet und regieret: Dann wohin ist sonst der meisten Leben gerichtet? Ist nicht die </w:t>
      </w:r>
      <w:proofErr w:type="spellStart"/>
      <w:r>
        <w:t>ietzt</w:t>
      </w:r>
      <w:proofErr w:type="spellEnd"/>
      <w:r>
        <w:t xml:space="preserve"> </w:t>
      </w:r>
      <w:proofErr w:type="spellStart"/>
      <w:r>
        <w:t>gebraeuchliche</w:t>
      </w:r>
      <w:proofErr w:type="spellEnd"/>
      <w:r>
        <w:t xml:space="preserve"> gemeine Gottesfurcht und kalte Liebe Gottes und des </w:t>
      </w:r>
      <w:proofErr w:type="spellStart"/>
      <w:r>
        <w:t>Naechsten</w:t>
      </w:r>
      <w:proofErr w:type="spellEnd"/>
      <w:r>
        <w:t xml:space="preserve"> / nur fast wie ein Augen-Verblendung Gottes/ daß man </w:t>
      </w:r>
      <w:proofErr w:type="spellStart"/>
      <w:r>
        <w:t>ihme</w:t>
      </w:r>
      <w:proofErr w:type="spellEnd"/>
      <w:r>
        <w:t xml:space="preserve"> gibt / was Selbst </w:t>
      </w:r>
      <w:proofErr w:type="spellStart"/>
      <w:r>
        <w:t>entbehen</w:t>
      </w:r>
      <w:proofErr w:type="spellEnd"/>
      <w:r>
        <w:t xml:space="preserve"> </w:t>
      </w:r>
      <w:proofErr w:type="spellStart"/>
      <w:r>
        <w:t>kan</w:t>
      </w:r>
      <w:proofErr w:type="spellEnd"/>
      <w:r>
        <w:t xml:space="preserve"> / und den Dienst / der dem Fleische nicht mag zu wider seyn. Wenn das Fleisch </w:t>
      </w:r>
      <w:proofErr w:type="spellStart"/>
      <w:r>
        <w:t>vollenkommen</w:t>
      </w:r>
      <w:proofErr w:type="spellEnd"/>
      <w:r>
        <w:t xml:space="preserve"> </w:t>
      </w:r>
      <w:proofErr w:type="spellStart"/>
      <w:r>
        <w:t>erfuellet</w:t>
      </w:r>
      <w:proofErr w:type="spellEnd"/>
      <w:r>
        <w:t xml:space="preserve"> ist und genug hat / so soll GOtt dann haben die Brosamen / die von seinem Tische fallen / oder zum </w:t>
      </w:r>
      <w:proofErr w:type="spellStart"/>
      <w:r>
        <w:t>hoechsten</w:t>
      </w:r>
      <w:proofErr w:type="spellEnd"/>
      <w:r>
        <w:t xml:space="preserve"> so viel als es ohne Beschwer entrathen </w:t>
      </w:r>
      <w:proofErr w:type="spellStart"/>
      <w:r>
        <w:t>kan</w:t>
      </w:r>
      <w:proofErr w:type="spellEnd"/>
      <w:r>
        <w:t xml:space="preserve">; Allein nach diesen Brosamen und </w:t>
      </w:r>
      <w:proofErr w:type="spellStart"/>
      <w:r>
        <w:t>Ubergebliebenen</w:t>
      </w:r>
      <w:proofErr w:type="spellEnd"/>
      <w:r>
        <w:t xml:space="preserve"> / muß er auch noch warten / </w:t>
      </w:r>
      <w:proofErr w:type="spellStart"/>
      <w:r>
        <w:t>biß</w:t>
      </w:r>
      <w:proofErr w:type="spellEnd"/>
      <w:r>
        <w:t xml:space="preserve"> das Fleisch erstlich seine </w:t>
      </w:r>
      <w:proofErr w:type="spellStart"/>
      <w:r>
        <w:t>Genuege</w:t>
      </w:r>
      <w:proofErr w:type="spellEnd"/>
      <w:r>
        <w:t xml:space="preserve"> hat / und wenn sie nur sagen </w:t>
      </w:r>
      <w:proofErr w:type="spellStart"/>
      <w:r>
        <w:t>koennen</w:t>
      </w:r>
      <w:proofErr w:type="spellEnd"/>
      <w:r>
        <w:t xml:space="preserve"> / ich bedarf es selber; ich habe es selbst von </w:t>
      </w:r>
      <w:proofErr w:type="spellStart"/>
      <w:r>
        <w:t>noethen</w:t>
      </w:r>
      <w:proofErr w:type="spellEnd"/>
      <w:r>
        <w:t xml:space="preserve"> / so </w:t>
      </w:r>
      <w:proofErr w:type="spellStart"/>
      <w:r>
        <w:t>meynen</w:t>
      </w:r>
      <w:proofErr w:type="spellEnd"/>
      <w:r>
        <w:t xml:space="preserve"> sie / sie haben </w:t>
      </w:r>
      <w:proofErr w:type="spellStart"/>
      <w:r>
        <w:t>GOTt</w:t>
      </w:r>
      <w:proofErr w:type="spellEnd"/>
      <w:r>
        <w:t xml:space="preserve"> gnug auf sein Befehl geantwortet. Ja es sind viele GOtt so abgestorben / und leben so allein ihnen selbst / daß sie nicht wissen / was wir </w:t>
      </w:r>
      <w:proofErr w:type="spellStart"/>
      <w:r>
        <w:t>meynen</w:t>
      </w:r>
      <w:proofErr w:type="spellEnd"/>
      <w:r>
        <w:t xml:space="preserve"> / wenn wir ihnen deutlich sagen / daß sie sollen GOtt leben / oder was es ist </w:t>
      </w:r>
      <w:proofErr w:type="spellStart"/>
      <w:r>
        <w:t>ihme</w:t>
      </w:r>
      <w:proofErr w:type="spellEnd"/>
      <w:r>
        <w:t xml:space="preserve"> in allen ihren Thun zu dienen / zu essen / </w:t>
      </w:r>
      <w:proofErr w:type="spellStart"/>
      <w:r>
        <w:t>trincken</w:t>
      </w:r>
      <w:proofErr w:type="spellEnd"/>
      <w:r>
        <w:t xml:space="preserve"> / und alles zu seinen Ehren zu thun / sondern sie sprechen gleichsam in ihren </w:t>
      </w:r>
      <w:proofErr w:type="spellStart"/>
      <w:r>
        <w:t>Hertzen</w:t>
      </w:r>
      <w:proofErr w:type="spellEnd"/>
      <w:r>
        <w:t xml:space="preserve"> / wie Pharao </w:t>
      </w:r>
      <w:proofErr w:type="spellStart"/>
      <w:r>
        <w:t>Exod</w:t>
      </w:r>
      <w:proofErr w:type="spellEnd"/>
      <w:r>
        <w:t xml:space="preserve">. 5/ 2. Wer ist der HErr / daß ich ihm dienen </w:t>
      </w:r>
      <w:proofErr w:type="spellStart"/>
      <w:r>
        <w:t>solte</w:t>
      </w:r>
      <w:proofErr w:type="spellEnd"/>
      <w:r>
        <w:t xml:space="preserve">= und wenn sie solche Oerter lesen oder </w:t>
      </w:r>
      <w:proofErr w:type="spellStart"/>
      <w:r>
        <w:t>hoeren</w:t>
      </w:r>
      <w:proofErr w:type="spellEnd"/>
      <w:r>
        <w:t xml:space="preserve"> / als von Selbst-</w:t>
      </w:r>
      <w:proofErr w:type="spellStart"/>
      <w:r>
        <w:t>Verlaeugnung</w:t>
      </w:r>
      <w:proofErr w:type="spellEnd"/>
      <w:r>
        <w:t xml:space="preserve"> / oder daß man alles GOtt ergeben </w:t>
      </w:r>
      <w:proofErr w:type="spellStart"/>
      <w:r>
        <w:t>muesse</w:t>
      </w:r>
      <w:proofErr w:type="spellEnd"/>
      <w:r>
        <w:t xml:space="preserve"> / das wollen sie nicht verstehen: Denn sie wissen / und wollen nicht wissen / was GOtt ist / in der </w:t>
      </w:r>
      <w:proofErr w:type="spellStart"/>
      <w:r>
        <w:t>Warheit</w:t>
      </w:r>
      <w:proofErr w:type="spellEnd"/>
      <w:r>
        <w:t xml:space="preserve"> kennen sie keinen andern GOtt als Selbst / ob sie gleich dem Namen nach von einem andern reden </w:t>
      </w:r>
      <w:proofErr w:type="spellStart"/>
      <w:r>
        <w:t>moegen</w:t>
      </w:r>
      <w:proofErr w:type="spellEnd"/>
      <w:r>
        <w:t xml:space="preserve">. </w:t>
      </w:r>
    </w:p>
    <w:p w14:paraId="729C234B" w14:textId="77777777" w:rsidR="006164D3" w:rsidRDefault="006164D3" w:rsidP="006164D3">
      <w:pPr>
        <w:pStyle w:val="StandardWeb"/>
      </w:pPr>
      <w:r>
        <w:t xml:space="preserve">Ja es </w:t>
      </w:r>
      <w:proofErr w:type="spellStart"/>
      <w:r>
        <w:t>waere</w:t>
      </w:r>
      <w:proofErr w:type="spellEnd"/>
      <w:r>
        <w:t xml:space="preserve"> noch etwas / wenn Selbst nur </w:t>
      </w:r>
      <w:proofErr w:type="spellStart"/>
      <w:r>
        <w:t>moechte</w:t>
      </w:r>
      <w:proofErr w:type="spellEnd"/>
      <w:r>
        <w:t xml:space="preserve"> aus der Kirchen gelassen werden / und </w:t>
      </w:r>
      <w:proofErr w:type="spellStart"/>
      <w:r>
        <w:t>ueber</w:t>
      </w:r>
      <w:proofErr w:type="spellEnd"/>
      <w:r>
        <w:t xml:space="preserve"> die nicht so sehr </w:t>
      </w:r>
      <w:proofErr w:type="spellStart"/>
      <w:r>
        <w:t>herrschete</w:t>
      </w:r>
      <w:proofErr w:type="spellEnd"/>
      <w:r>
        <w:t xml:space="preserve"> / die Diener des Evangelii seyn wollen / und die Welt lehren </w:t>
      </w:r>
      <w:proofErr w:type="spellStart"/>
      <w:r>
        <w:t>solten</w:t>
      </w:r>
      <w:proofErr w:type="spellEnd"/>
      <w:r>
        <w:t xml:space="preserve"> sich selbst zu </w:t>
      </w:r>
      <w:proofErr w:type="spellStart"/>
      <w:r>
        <w:t>verlaeugnen</w:t>
      </w:r>
      <w:proofErr w:type="spellEnd"/>
      <w:r>
        <w:t xml:space="preserve">; denen Selbst nicht ihre Stellen und Wohnungen </w:t>
      </w:r>
      <w:proofErr w:type="spellStart"/>
      <w:r>
        <w:t>erwehlete</w:t>
      </w:r>
      <w:proofErr w:type="spellEnd"/>
      <w:r>
        <w:t xml:space="preserve"> / und ihnen ihren </w:t>
      </w:r>
      <w:proofErr w:type="spellStart"/>
      <w:r>
        <w:t>Beruff</w:t>
      </w:r>
      <w:proofErr w:type="spellEnd"/>
      <w:r>
        <w:t xml:space="preserve"> gebe / ihnen ihre Arbeit </w:t>
      </w:r>
      <w:proofErr w:type="spellStart"/>
      <w:r>
        <w:t>austheilete</w:t>
      </w:r>
      <w:proofErr w:type="spellEnd"/>
      <w:r>
        <w:t xml:space="preserve"> / und sie darinnen regierte / wie weit sie gehen / und auf was Art Selbst am sichersten </w:t>
      </w:r>
      <w:proofErr w:type="spellStart"/>
      <w:r>
        <w:t>waere</w:t>
      </w:r>
      <w:proofErr w:type="spellEnd"/>
      <w:r>
        <w:t xml:space="preserve"> / wie Selbst seines besten Gemaches pflegen </w:t>
      </w:r>
      <w:proofErr w:type="spellStart"/>
      <w:r>
        <w:t>moechte</w:t>
      </w:r>
      <w:proofErr w:type="spellEnd"/>
      <w:r>
        <w:t xml:space="preserve">; Es </w:t>
      </w:r>
      <w:proofErr w:type="spellStart"/>
      <w:r>
        <w:t>waere</w:t>
      </w:r>
      <w:proofErr w:type="spellEnd"/>
      <w:r>
        <w:t xml:space="preserve"> gut / wenn viele Prediger des Wortes Gottes nicht predigten vor Selbst / </w:t>
      </w:r>
      <w:proofErr w:type="spellStart"/>
      <w:r>
        <w:t>studirten</w:t>
      </w:r>
      <w:proofErr w:type="spellEnd"/>
      <w:r>
        <w:t xml:space="preserve"> vor Selbst / </w:t>
      </w:r>
      <w:proofErr w:type="spellStart"/>
      <w:r>
        <w:t>lebeten</w:t>
      </w:r>
      <w:proofErr w:type="spellEnd"/>
      <w:r>
        <w:t xml:space="preserve"> vor Selbst / eben </w:t>
      </w:r>
      <w:proofErr w:type="spellStart"/>
      <w:r>
        <w:t>indeme</w:t>
      </w:r>
      <w:proofErr w:type="spellEnd"/>
      <w:r>
        <w:t xml:space="preserve"> sie </w:t>
      </w:r>
      <w:proofErr w:type="spellStart"/>
      <w:r>
        <w:t>materialiter</w:t>
      </w:r>
      <w:proofErr w:type="spellEnd"/>
      <w:r>
        <w:t xml:space="preserve"> dagegen predigen / und lehren andere sich selbst zu </w:t>
      </w:r>
      <w:proofErr w:type="spellStart"/>
      <w:r>
        <w:t>verlaeugnen</w:t>
      </w:r>
      <w:proofErr w:type="spellEnd"/>
      <w:r>
        <w:t xml:space="preserve">. Und was die </w:t>
      </w:r>
      <w:proofErr w:type="spellStart"/>
      <w:r>
        <w:t>Zuhoerer</w:t>
      </w:r>
      <w:proofErr w:type="spellEnd"/>
      <w:r>
        <w:t xml:space="preserve"> betrifft / ach leider! Selbst regieret ihr Hauswesen / Selbst treibet ihr </w:t>
      </w:r>
      <w:proofErr w:type="spellStart"/>
      <w:r>
        <w:t>Werck</w:t>
      </w:r>
      <w:proofErr w:type="spellEnd"/>
      <w:r>
        <w:t xml:space="preserve"> an / Selbst gehet zur Kirchen mit ihnen / streitet in ihnen gegen das Wort / verkehret ihr Urtheil von denselben / daß ihnen </w:t>
      </w:r>
      <w:proofErr w:type="spellStart"/>
      <w:r>
        <w:t>nichtes</w:t>
      </w:r>
      <w:proofErr w:type="spellEnd"/>
      <w:r>
        <w:t xml:space="preserve"> schmecket / daß sie </w:t>
      </w:r>
      <w:proofErr w:type="spellStart"/>
      <w:r>
        <w:t>nichtes</w:t>
      </w:r>
      <w:proofErr w:type="spellEnd"/>
      <w:r>
        <w:t xml:space="preserve"> annehmen als was Selbst nicht zu wider ist: Mit einem Worte / Selbst machet die Leute </w:t>
      </w:r>
      <w:proofErr w:type="spellStart"/>
      <w:r>
        <w:t>ungoettlich</w:t>
      </w:r>
      <w:proofErr w:type="spellEnd"/>
      <w:r>
        <w:t xml:space="preserve"> / es </w:t>
      </w:r>
      <w:proofErr w:type="spellStart"/>
      <w:r>
        <w:t>behaelt</w:t>
      </w:r>
      <w:proofErr w:type="spellEnd"/>
      <w:r>
        <w:t xml:space="preserve"> sie in der Gottlosigkeit; und ist ihre Gottlosigkeit an sich selbst. </w:t>
      </w:r>
      <w:proofErr w:type="spellStart"/>
      <w:r>
        <w:t>Stuende</w:t>
      </w:r>
      <w:proofErr w:type="spellEnd"/>
      <w:r>
        <w:t xml:space="preserve"> dieses fleischlich Selbst uns nicht im Weg / wie leicht </w:t>
      </w:r>
      <w:proofErr w:type="spellStart"/>
      <w:r>
        <w:t>wuerden</w:t>
      </w:r>
      <w:proofErr w:type="spellEnd"/>
      <w:r>
        <w:t xml:space="preserve"> wir zu rechte kommen mit allerley Art </w:t>
      </w:r>
      <w:proofErr w:type="spellStart"/>
      <w:r>
        <w:t>Suender</w:t>
      </w:r>
      <w:proofErr w:type="spellEnd"/>
      <w:r>
        <w:t xml:space="preserve"> / allein dieses ist / das den Lauff des Wortes hindert / und sich dessen Krafft widersetzet. </w:t>
      </w:r>
    </w:p>
    <w:p w14:paraId="6B02E7B5" w14:textId="77777777" w:rsidR="006164D3" w:rsidRDefault="006164D3" w:rsidP="006164D3">
      <w:pPr>
        <w:spacing w:after="0" w:line="240" w:lineRule="auto"/>
      </w:pPr>
      <w:r>
        <w:br w:type="page"/>
      </w:r>
    </w:p>
    <w:p w14:paraId="69800782" w14:textId="77777777" w:rsidR="006164D3" w:rsidRDefault="006164D3" w:rsidP="006164D3">
      <w:pPr>
        <w:pStyle w:val="berschrift1"/>
        <w:rPr>
          <w:sz w:val="48"/>
        </w:rPr>
      </w:pPr>
      <w:r>
        <w:t>Das IV. Capitel.</w:t>
      </w:r>
    </w:p>
    <w:p w14:paraId="6FACF0B2" w14:textId="77777777" w:rsidR="006164D3" w:rsidRDefault="006164D3" w:rsidP="006164D3">
      <w:pPr>
        <w:pStyle w:val="StandardWeb"/>
      </w:pPr>
      <w:r>
        <w:rPr>
          <w:rStyle w:val="Fett"/>
          <w:rFonts w:eastAsiaTheme="majorEastAsia"/>
        </w:rPr>
        <w:t xml:space="preserve">Wie die </w:t>
      </w:r>
      <w:proofErr w:type="spellStart"/>
      <w:r>
        <w:rPr>
          <w:rStyle w:val="Fett"/>
          <w:rFonts w:eastAsiaTheme="majorEastAsia"/>
        </w:rPr>
        <w:t>Selbheit</w:t>
      </w:r>
      <w:proofErr w:type="spellEnd"/>
      <w:r>
        <w:rPr>
          <w:rStyle w:val="Fett"/>
          <w:rFonts w:eastAsiaTheme="majorEastAsia"/>
        </w:rPr>
        <w:t xml:space="preserve"> so </w:t>
      </w:r>
      <w:proofErr w:type="spellStart"/>
      <w:r>
        <w:rPr>
          <w:rStyle w:val="Fett"/>
          <w:rFonts w:eastAsiaTheme="majorEastAsia"/>
        </w:rPr>
        <w:t>maechtig</w:t>
      </w:r>
      <w:proofErr w:type="spellEnd"/>
      <w:r>
        <w:rPr>
          <w:rStyle w:val="Fett"/>
          <w:rFonts w:eastAsiaTheme="majorEastAsia"/>
        </w:rPr>
        <w:t xml:space="preserve"> sey in allen </w:t>
      </w:r>
      <w:proofErr w:type="spellStart"/>
      <w:r>
        <w:rPr>
          <w:rStyle w:val="Fett"/>
          <w:rFonts w:eastAsiaTheme="majorEastAsia"/>
        </w:rPr>
        <w:t>Staenden</w:t>
      </w:r>
      <w:proofErr w:type="spellEnd"/>
      <w:r>
        <w:rPr>
          <w:rStyle w:val="Fett"/>
          <w:rFonts w:eastAsiaTheme="majorEastAsia"/>
        </w:rPr>
        <w:t>.</w:t>
      </w:r>
      <w:r>
        <w:t xml:space="preserve"> </w:t>
      </w:r>
    </w:p>
    <w:p w14:paraId="589AE123" w14:textId="77777777" w:rsidR="006164D3" w:rsidRDefault="006164D3" w:rsidP="006164D3">
      <w:pPr>
        <w:pStyle w:val="StandardWeb"/>
      </w:pPr>
      <w:r>
        <w:t xml:space="preserve">Ueber dieses nun / was </w:t>
      </w:r>
      <w:proofErr w:type="spellStart"/>
      <w:r>
        <w:t>ietzo</w:t>
      </w:r>
      <w:proofErr w:type="spellEnd"/>
      <w:r>
        <w:t xml:space="preserve"> insgemein gemeldet ist / </w:t>
      </w:r>
      <w:proofErr w:type="spellStart"/>
      <w:r>
        <w:t>waere</w:t>
      </w:r>
      <w:proofErr w:type="spellEnd"/>
      <w:r>
        <w:t xml:space="preserve"> es nicht </w:t>
      </w:r>
      <w:proofErr w:type="spellStart"/>
      <w:r>
        <w:t>unnuetzlich</w:t>
      </w:r>
      <w:proofErr w:type="spellEnd"/>
      <w:r>
        <w:t xml:space="preserve"> einige sonderliche Exempel zu geben / daraus erhellen mag / wie eine grosse Krafft diese </w:t>
      </w:r>
      <w:proofErr w:type="spellStart"/>
      <w:r>
        <w:t>Selbheit</w:t>
      </w:r>
      <w:proofErr w:type="spellEnd"/>
      <w:r>
        <w:t xml:space="preserve"> habe in der Welt / und wie die Selbst-</w:t>
      </w:r>
      <w:proofErr w:type="spellStart"/>
      <w:r>
        <w:t>Verlaeugnung</w:t>
      </w:r>
      <w:proofErr w:type="spellEnd"/>
      <w:r>
        <w:t xml:space="preserve"> so rare sey / und wie grosse Ursache wir </w:t>
      </w:r>
      <w:proofErr w:type="spellStart"/>
      <w:r>
        <w:t>dannenhero</w:t>
      </w:r>
      <w:proofErr w:type="spellEnd"/>
      <w:r>
        <w:t xml:space="preserve"> zu klagen haben. </w:t>
      </w:r>
    </w:p>
    <w:p w14:paraId="48BBDAF3" w14:textId="77777777" w:rsidR="006164D3" w:rsidRDefault="006164D3" w:rsidP="006164D3">
      <w:pPr>
        <w:pStyle w:val="StandardWeb"/>
      </w:pPr>
      <w:r>
        <w:t xml:space="preserve">1. Wie geschwind und fertig / wie fleißig / </w:t>
      </w:r>
      <w:proofErr w:type="spellStart"/>
      <w:r>
        <w:t>bestaendig</w:t>
      </w:r>
      <w:proofErr w:type="spellEnd"/>
      <w:r>
        <w:t xml:space="preserve"> und unverdrossen sind die meisten in der Welt / in dem Dienst / den sie Selbst anthun; Hingegen aber wie </w:t>
      </w:r>
      <w:proofErr w:type="spellStart"/>
      <w:r>
        <w:t>nachlaeßig</w:t>
      </w:r>
      <w:proofErr w:type="spellEnd"/>
      <w:r>
        <w:t xml:space="preserve"> / faul / </w:t>
      </w:r>
      <w:proofErr w:type="spellStart"/>
      <w:r>
        <w:t>unbestaendig</w:t>
      </w:r>
      <w:proofErr w:type="spellEnd"/>
      <w:r>
        <w:t xml:space="preserve"> und verdrossen in denen Dingen / da Selbst </w:t>
      </w:r>
      <w:proofErr w:type="spellStart"/>
      <w:r>
        <w:t>nichtes</w:t>
      </w:r>
      <w:proofErr w:type="spellEnd"/>
      <w:r>
        <w:t xml:space="preserve"> von zu hoffen hat / sondern die allein GOtt und ihre Seligkeit angehen? Und ist es </w:t>
      </w:r>
      <w:proofErr w:type="spellStart"/>
      <w:r>
        <w:t>noethig</w:t>
      </w:r>
      <w:proofErr w:type="spellEnd"/>
      <w:r>
        <w:t xml:space="preserve"> / daß ich dieses </w:t>
      </w:r>
      <w:proofErr w:type="spellStart"/>
      <w:r>
        <w:t>weitlaeufftig</w:t>
      </w:r>
      <w:proofErr w:type="spellEnd"/>
      <w:r>
        <w:t xml:space="preserve"> beweise? Es </w:t>
      </w:r>
      <w:proofErr w:type="spellStart"/>
      <w:r>
        <w:t>moechte</w:t>
      </w:r>
      <w:proofErr w:type="spellEnd"/>
      <w:r>
        <w:t xml:space="preserve"> einer eben so </w:t>
      </w:r>
      <w:proofErr w:type="spellStart"/>
      <w:r>
        <w:t>wol</w:t>
      </w:r>
      <w:proofErr w:type="spellEnd"/>
      <w:r>
        <w:t xml:space="preserve"> </w:t>
      </w:r>
      <w:proofErr w:type="spellStart"/>
      <w:r>
        <w:t>Beweißthum</w:t>
      </w:r>
      <w:proofErr w:type="spellEnd"/>
      <w:r>
        <w:t xml:space="preserve"> fordern / ob Menschen in der Welt sind; Doch will ich etliche Exempel </w:t>
      </w:r>
      <w:proofErr w:type="spellStart"/>
      <w:r>
        <w:t>einfuehren</w:t>
      </w:r>
      <w:proofErr w:type="spellEnd"/>
      <w:r>
        <w:t xml:space="preserve"> / und zwar von Hause anfangen. Viel Prediger des Evangelii achten es eine </w:t>
      </w:r>
      <w:proofErr w:type="spellStart"/>
      <w:r>
        <w:t>Schlaverey</w:t>
      </w:r>
      <w:proofErr w:type="spellEnd"/>
      <w:r>
        <w:t xml:space="preserve"> / und ihnen viel zu geringe / oder auch zu </w:t>
      </w:r>
      <w:proofErr w:type="spellStart"/>
      <w:r>
        <w:t>muehesame</w:t>
      </w:r>
      <w:proofErr w:type="spellEnd"/>
      <w:r>
        <w:t xml:space="preserve"> Arbeit / die GOtt von ihnen erfordert / Act. 20/ 28. Col. 1/ 28. Marc. 4/ 34. Hebr. 5/ 12. Cor. 15/ 1. Und durch die Exempel Christi und der Apostel ihnen vorstellen </w:t>
      </w:r>
      <w:proofErr w:type="spellStart"/>
      <w:r>
        <w:t>laesset</w:t>
      </w:r>
      <w:proofErr w:type="spellEnd"/>
      <w:r>
        <w:t xml:space="preserve"> / daß sie in ihrem Kirchspiel ein jedes </w:t>
      </w:r>
      <w:proofErr w:type="spellStart"/>
      <w:r>
        <w:t>Hausgesind</w:t>
      </w:r>
      <w:proofErr w:type="spellEnd"/>
      <w:r>
        <w:t xml:space="preserve"> mit dem Haus-Vater vornehmen / im Catechismo / und </w:t>
      </w:r>
      <w:proofErr w:type="spellStart"/>
      <w:r>
        <w:t>Gruenden</w:t>
      </w:r>
      <w:proofErr w:type="spellEnd"/>
      <w:r>
        <w:t xml:space="preserve"> der Seligkeit sie unterrichten </w:t>
      </w:r>
      <w:proofErr w:type="spellStart"/>
      <w:r>
        <w:t>solten</w:t>
      </w:r>
      <w:proofErr w:type="spellEnd"/>
      <w:r>
        <w:t xml:space="preserve">; O was stehet da nicht alles im Wege solches </w:t>
      </w:r>
      <w:proofErr w:type="spellStart"/>
      <w:r>
        <w:t>Werck</w:t>
      </w:r>
      <w:proofErr w:type="spellEnd"/>
      <w:r>
        <w:t xml:space="preserve"> zu thun! Siehe aber was Selbst thun </w:t>
      </w:r>
      <w:proofErr w:type="spellStart"/>
      <w:r>
        <w:t>kan</w:t>
      </w:r>
      <w:proofErr w:type="spellEnd"/>
      <w:r>
        <w:t xml:space="preserve">: Wenn eben dieselbigen Prediger nur ihren </w:t>
      </w:r>
      <w:proofErr w:type="spellStart"/>
      <w:r>
        <w:t>Zehenden</w:t>
      </w:r>
      <w:proofErr w:type="spellEnd"/>
      <w:r>
        <w:t xml:space="preserve"> einzufordern haben / sie achten es denn kein </w:t>
      </w:r>
      <w:proofErr w:type="spellStart"/>
      <w:r>
        <w:t>unnoethig</w:t>
      </w:r>
      <w:proofErr w:type="spellEnd"/>
      <w:r>
        <w:t xml:space="preserve"> Ding / hinzugehen oder hin zu senden von Haus zu Haus / und einem jeden insonderheit seiner schuldigen Pflicht gegen dem Prediger zu erinnern: Zum wenigsten wo sie eine ziemliche Summa allenthalben zu heben </w:t>
      </w:r>
      <w:proofErr w:type="spellStart"/>
      <w:r>
        <w:t>haetten</w:t>
      </w:r>
      <w:proofErr w:type="spellEnd"/>
      <w:r>
        <w:t xml:space="preserve"> / sie </w:t>
      </w:r>
      <w:proofErr w:type="spellStart"/>
      <w:r>
        <w:t>wuerden</w:t>
      </w:r>
      <w:proofErr w:type="spellEnd"/>
      <w:r>
        <w:t xml:space="preserve"> sich Zeit dazu machen / und selbige nicht aus Mangel der Anforderung verlieren. Viele auch unserer </w:t>
      </w:r>
      <w:proofErr w:type="spellStart"/>
      <w:r>
        <w:t>Zuhoerer</w:t>
      </w:r>
      <w:proofErr w:type="spellEnd"/>
      <w:r>
        <w:t xml:space="preserve"> </w:t>
      </w:r>
      <w:proofErr w:type="spellStart"/>
      <w:r>
        <w:t>meynen</w:t>
      </w:r>
      <w:proofErr w:type="spellEnd"/>
      <w:r>
        <w:t xml:space="preserve"> / dieses sey zu viel / daß man von einem jeden in Person Grund und Rechenschafft seines Glaubens aus dem Catechismo fordere / </w:t>
      </w:r>
      <w:proofErr w:type="spellStart"/>
      <w:r>
        <w:t>dafuer</w:t>
      </w:r>
      <w:proofErr w:type="spellEnd"/>
      <w:r>
        <w:t xml:space="preserve"> wir und Er Rechnung geben sollen dem gestrengen Richter / sie wollen nicht zu uns kommen an den Rot / da dieses geschehen </w:t>
      </w:r>
      <w:proofErr w:type="spellStart"/>
      <w:r>
        <w:t>solte</w:t>
      </w:r>
      <w:proofErr w:type="spellEnd"/>
      <w:r>
        <w:t xml:space="preserve">. Wozu / sagen sie / nutzet all dieses Wesen? Hoeren wir nicht gnug in den Predigten? Der Catechismus ist </w:t>
      </w:r>
      <w:proofErr w:type="spellStart"/>
      <w:r>
        <w:t>fuer</w:t>
      </w:r>
      <w:proofErr w:type="spellEnd"/>
      <w:r>
        <w:t xml:space="preserve"> die Kinder / wir haben die Kinder-Schuhe vertreten / daraus man </w:t>
      </w:r>
      <w:proofErr w:type="spellStart"/>
      <w:r>
        <w:t>mercken</w:t>
      </w:r>
      <w:proofErr w:type="spellEnd"/>
      <w:r>
        <w:t xml:space="preserve"> mag / wie wenig GOTT und Prediger / ja ihre eigene Seligkeit bey ihnen </w:t>
      </w:r>
      <w:proofErr w:type="spellStart"/>
      <w:r>
        <w:t>vemroegen</w:t>
      </w:r>
      <w:proofErr w:type="spellEnd"/>
      <w:r>
        <w:t xml:space="preserve">: Aber was </w:t>
      </w:r>
      <w:proofErr w:type="spellStart"/>
      <w:r>
        <w:t>koente</w:t>
      </w:r>
      <w:proofErr w:type="spellEnd"/>
      <w:r>
        <w:t xml:space="preserve"> selbst nicht thun? </w:t>
      </w:r>
      <w:proofErr w:type="spellStart"/>
      <w:r>
        <w:t>Haette</w:t>
      </w:r>
      <w:proofErr w:type="spellEnd"/>
      <w:r>
        <w:t xml:space="preserve"> ich nur Geld gnug / ich </w:t>
      </w:r>
      <w:proofErr w:type="spellStart"/>
      <w:r>
        <w:t>wolte</w:t>
      </w:r>
      <w:proofErr w:type="spellEnd"/>
      <w:r>
        <w:t xml:space="preserve"> nichts unternehmen / sie </w:t>
      </w:r>
      <w:proofErr w:type="spellStart"/>
      <w:r>
        <w:t>solten</w:t>
      </w:r>
      <w:proofErr w:type="spellEnd"/>
      <w:r>
        <w:t xml:space="preserve"> zu mir kommen / und mir folgen / wie ein Pferd sein Futter / oder ein Hund seinem </w:t>
      </w:r>
      <w:proofErr w:type="spellStart"/>
      <w:r>
        <w:t>Stuecke</w:t>
      </w:r>
      <w:proofErr w:type="spellEnd"/>
      <w:r>
        <w:t xml:space="preserve"> Brod folget: </w:t>
      </w:r>
      <w:proofErr w:type="spellStart"/>
      <w:r>
        <w:t>Haette</w:t>
      </w:r>
      <w:proofErr w:type="spellEnd"/>
      <w:r>
        <w:t xml:space="preserve"> ich nur </w:t>
      </w:r>
      <w:proofErr w:type="spellStart"/>
      <w:r>
        <w:t>zehen</w:t>
      </w:r>
      <w:proofErr w:type="spellEnd"/>
      <w:r>
        <w:t xml:space="preserve"> / ja nur einen Reichsthaler einem jedem zu geben / ich halte davor / es </w:t>
      </w:r>
      <w:proofErr w:type="spellStart"/>
      <w:r>
        <w:t>wuerden</w:t>
      </w:r>
      <w:proofErr w:type="spellEnd"/>
      <w:r>
        <w:t xml:space="preserve"> wenig ausbleiben denselbigen zu holen / es </w:t>
      </w:r>
      <w:proofErr w:type="spellStart"/>
      <w:r>
        <w:t>moechten</w:t>
      </w:r>
      <w:proofErr w:type="spellEnd"/>
      <w:r>
        <w:t xml:space="preserve"> denn diejenigen seyn / die </w:t>
      </w:r>
      <w:proofErr w:type="spellStart"/>
      <w:r>
        <w:t>ietzo</w:t>
      </w:r>
      <w:proofErr w:type="spellEnd"/>
      <w:r>
        <w:t xml:space="preserve"> am </w:t>
      </w:r>
      <w:proofErr w:type="spellStart"/>
      <w:r>
        <w:t>eiferigsten</w:t>
      </w:r>
      <w:proofErr w:type="spellEnd"/>
      <w:r>
        <w:t xml:space="preserve"> sind ihre Seligkeit zu </w:t>
      </w:r>
      <w:proofErr w:type="spellStart"/>
      <w:r>
        <w:t>befoerdern</w:t>
      </w:r>
      <w:proofErr w:type="spellEnd"/>
      <w:r>
        <w:t xml:space="preserve">: </w:t>
      </w:r>
      <w:proofErr w:type="spellStart"/>
      <w:r>
        <w:t>Haette</w:t>
      </w:r>
      <w:proofErr w:type="spellEnd"/>
      <w:r>
        <w:t xml:space="preserve"> ich dieser Leute </w:t>
      </w:r>
      <w:proofErr w:type="spellStart"/>
      <w:r>
        <w:t>Gueter</w:t>
      </w:r>
      <w:proofErr w:type="spellEnd"/>
      <w:r>
        <w:t xml:space="preserve"> in </w:t>
      </w:r>
      <w:proofErr w:type="spellStart"/>
      <w:r>
        <w:t>Haenden</w:t>
      </w:r>
      <w:proofErr w:type="spellEnd"/>
      <w:r>
        <w:t xml:space="preserve"> / wie </w:t>
      </w:r>
      <w:proofErr w:type="spellStart"/>
      <w:r>
        <w:t>gemachlich</w:t>
      </w:r>
      <w:proofErr w:type="spellEnd"/>
      <w:r>
        <w:t xml:space="preserve"> </w:t>
      </w:r>
      <w:proofErr w:type="spellStart"/>
      <w:r>
        <w:t>wolte</w:t>
      </w:r>
      <w:proofErr w:type="spellEnd"/>
      <w:r>
        <w:t xml:space="preserve"> ich sie regieren / wie </w:t>
      </w:r>
      <w:proofErr w:type="spellStart"/>
      <w:r>
        <w:t>wuerden</w:t>
      </w:r>
      <w:proofErr w:type="spellEnd"/>
      <w:r>
        <w:t xml:space="preserve"> sie so fleißig zu </w:t>
      </w:r>
      <w:proofErr w:type="spellStart"/>
      <w:r>
        <w:t>hoeren</w:t>
      </w:r>
      <w:proofErr w:type="spellEnd"/>
      <w:r>
        <w:t xml:space="preserve"> und Achtung haben auf alles / die nun / da Gottes Ehre und ihre Seligkeit darauf gutes Theils beruhet / alle Vermahnungen in den Wind schlagen: Und dennoch </w:t>
      </w:r>
      <w:proofErr w:type="spellStart"/>
      <w:r>
        <w:t>wuerden</w:t>
      </w:r>
      <w:proofErr w:type="spellEnd"/>
      <w:r>
        <w:t xml:space="preserve"> diese Leute auch kaum glauben / daß Selbst und die Welt ihr Gott ist / und daß GOtt von ihnen </w:t>
      </w:r>
      <w:proofErr w:type="spellStart"/>
      <w:r>
        <w:t>verlaeugnet</w:t>
      </w:r>
      <w:proofErr w:type="spellEnd"/>
      <w:r>
        <w:t xml:space="preserve"> und </w:t>
      </w:r>
      <w:proofErr w:type="spellStart"/>
      <w:r>
        <w:t>verworffen</w:t>
      </w:r>
      <w:proofErr w:type="spellEnd"/>
      <w:r>
        <w:t xml:space="preserve"> wird. </w:t>
      </w:r>
    </w:p>
    <w:p w14:paraId="69CB70F2" w14:textId="77777777" w:rsidR="006164D3" w:rsidRDefault="006164D3" w:rsidP="006164D3">
      <w:pPr>
        <w:pStyle w:val="StandardWeb"/>
      </w:pPr>
      <w:r>
        <w:t xml:space="preserve">Ferner: Ich habe eine gute weile her ermahnet in meinen Predigten / daß man soll in den </w:t>
      </w:r>
      <w:proofErr w:type="spellStart"/>
      <w:r>
        <w:t>Haeusern</w:t>
      </w:r>
      <w:proofErr w:type="spellEnd"/>
      <w:r>
        <w:t xml:space="preserve"> in </w:t>
      </w:r>
      <w:proofErr w:type="spellStart"/>
      <w:r>
        <w:t>Beywesen</w:t>
      </w:r>
      <w:proofErr w:type="spellEnd"/>
      <w:r>
        <w:t xml:space="preserve"> des Gesindes die Bibel lesen / und </w:t>
      </w:r>
      <w:proofErr w:type="spellStart"/>
      <w:r>
        <w:t>taeglich</w:t>
      </w:r>
      <w:proofErr w:type="spellEnd"/>
      <w:r>
        <w:t xml:space="preserve"> GOtt mit einander </w:t>
      </w:r>
      <w:proofErr w:type="spellStart"/>
      <w:r>
        <w:t>anruffen</w:t>
      </w:r>
      <w:proofErr w:type="spellEnd"/>
      <w:r>
        <w:t xml:space="preserve">; Ich habe erwiesen / daß das eines </w:t>
      </w:r>
      <w:proofErr w:type="spellStart"/>
      <w:r>
        <w:t>jedern</w:t>
      </w:r>
      <w:proofErr w:type="spellEnd"/>
      <w:r>
        <w:t xml:space="preserve"> Haus-</w:t>
      </w:r>
      <w:proofErr w:type="spellStart"/>
      <w:r>
        <w:t>Vatern</w:t>
      </w:r>
      <w:proofErr w:type="spellEnd"/>
      <w:r>
        <w:t xml:space="preserve"> Schuldigkeit sey / aus der </w:t>
      </w:r>
      <w:proofErr w:type="spellStart"/>
      <w:r>
        <w:t>Schrifft</w:t>
      </w:r>
      <w:proofErr w:type="spellEnd"/>
      <w:r>
        <w:t xml:space="preserve"> / und dieses mag nicht </w:t>
      </w:r>
      <w:proofErr w:type="spellStart"/>
      <w:r>
        <w:t>helffen</w:t>
      </w:r>
      <w:proofErr w:type="spellEnd"/>
      <w:r>
        <w:t xml:space="preserve">: Allein </w:t>
      </w:r>
      <w:proofErr w:type="spellStart"/>
      <w:r>
        <w:t>sihe</w:t>
      </w:r>
      <w:proofErr w:type="spellEnd"/>
      <w:r>
        <w:t xml:space="preserve"> was Selbst thun </w:t>
      </w:r>
      <w:proofErr w:type="spellStart"/>
      <w:r>
        <w:t>kan</w:t>
      </w:r>
      <w:proofErr w:type="spellEnd"/>
      <w:r>
        <w:t xml:space="preserve">: </w:t>
      </w:r>
      <w:proofErr w:type="spellStart"/>
      <w:r>
        <w:t>Wuesten</w:t>
      </w:r>
      <w:proofErr w:type="spellEnd"/>
      <w:r>
        <w:t xml:space="preserve"> nur diese Leute / daß sie </w:t>
      </w:r>
      <w:proofErr w:type="spellStart"/>
      <w:r>
        <w:t>allemahl</w:t>
      </w:r>
      <w:proofErr w:type="spellEnd"/>
      <w:r>
        <w:t xml:space="preserve"> so </w:t>
      </w:r>
      <w:proofErr w:type="spellStart"/>
      <w:r>
        <w:t>offt</w:t>
      </w:r>
      <w:proofErr w:type="spellEnd"/>
      <w:r>
        <w:t xml:space="preserve"> sie dieses </w:t>
      </w:r>
      <w:proofErr w:type="spellStart"/>
      <w:r>
        <w:t>thaeten</w:t>
      </w:r>
      <w:proofErr w:type="spellEnd"/>
      <w:r>
        <w:t xml:space="preserve"> / 10. oder 20. Reichsthaler dabey </w:t>
      </w:r>
      <w:proofErr w:type="spellStart"/>
      <w:r>
        <w:t>zugewarten</w:t>
      </w:r>
      <w:proofErr w:type="spellEnd"/>
      <w:r>
        <w:t xml:space="preserve"> </w:t>
      </w:r>
      <w:proofErr w:type="spellStart"/>
      <w:r>
        <w:t>haetten</w:t>
      </w:r>
      <w:proofErr w:type="spellEnd"/>
      <w:r>
        <w:t xml:space="preserve"> / ich </w:t>
      </w:r>
      <w:proofErr w:type="spellStart"/>
      <w:r>
        <w:t>duerffte</w:t>
      </w:r>
      <w:proofErr w:type="spellEnd"/>
      <w:r>
        <w:t xml:space="preserve"> einen versichern / wie es auch </w:t>
      </w:r>
      <w:proofErr w:type="spellStart"/>
      <w:r>
        <w:t>umbs</w:t>
      </w:r>
      <w:proofErr w:type="spellEnd"/>
      <w:r>
        <w:t xml:space="preserve"> Hertz beschaffen </w:t>
      </w:r>
      <w:proofErr w:type="spellStart"/>
      <w:r>
        <w:t>waere</w:t>
      </w:r>
      <w:proofErr w:type="spellEnd"/>
      <w:r>
        <w:t xml:space="preserve"> / die Lippen </w:t>
      </w:r>
      <w:proofErr w:type="spellStart"/>
      <w:r>
        <w:t>wuerden</w:t>
      </w:r>
      <w:proofErr w:type="spellEnd"/>
      <w:r>
        <w:t xml:space="preserve"> gewiß dazu gebracht werden </w:t>
      </w:r>
      <w:proofErr w:type="spellStart"/>
      <w:r>
        <w:t>koennen</w:t>
      </w:r>
      <w:proofErr w:type="spellEnd"/>
      <w:r>
        <w:t xml:space="preserve"> / diese </w:t>
      </w:r>
      <w:proofErr w:type="spellStart"/>
      <w:r>
        <w:t>Gebuehr</w:t>
      </w:r>
      <w:proofErr w:type="spellEnd"/>
      <w:r>
        <w:t xml:space="preserve"> zu verrichten. O wie </w:t>
      </w:r>
      <w:proofErr w:type="spellStart"/>
      <w:r>
        <w:t>wuerde</w:t>
      </w:r>
      <w:proofErr w:type="spellEnd"/>
      <w:r>
        <w:t xml:space="preserve"> denn ein jeder so fleißig beten lernen / der sich nun wenig darum </w:t>
      </w:r>
      <w:proofErr w:type="spellStart"/>
      <w:r>
        <w:t>bekuemmert</w:t>
      </w:r>
      <w:proofErr w:type="spellEnd"/>
      <w:r>
        <w:t xml:space="preserve">! Ich halte davor / es </w:t>
      </w:r>
      <w:proofErr w:type="spellStart"/>
      <w:r>
        <w:t>wuerde</w:t>
      </w:r>
      <w:proofErr w:type="spellEnd"/>
      <w:r>
        <w:t xml:space="preserve"> fast kein Haus seyn / darinnen man nicht </w:t>
      </w:r>
      <w:proofErr w:type="spellStart"/>
      <w:r>
        <w:t>taeglich</w:t>
      </w:r>
      <w:proofErr w:type="spellEnd"/>
      <w:r>
        <w:t xml:space="preserve"> mit Kindern und Gesinde fleißig beten </w:t>
      </w:r>
      <w:proofErr w:type="spellStart"/>
      <w:r>
        <w:t>wuerde</w:t>
      </w:r>
      <w:proofErr w:type="spellEnd"/>
      <w:r>
        <w:t xml:space="preserve"> / wenn es </w:t>
      </w:r>
      <w:proofErr w:type="spellStart"/>
      <w:r>
        <w:t>taeglich</w:t>
      </w:r>
      <w:proofErr w:type="spellEnd"/>
      <w:r>
        <w:t xml:space="preserve"> so viel dem </w:t>
      </w:r>
      <w:proofErr w:type="spellStart"/>
      <w:r>
        <w:t>Geitzigen</w:t>
      </w:r>
      <w:proofErr w:type="spellEnd"/>
      <w:r>
        <w:t xml:space="preserve"> selbst </w:t>
      </w:r>
      <w:proofErr w:type="spellStart"/>
      <w:r>
        <w:t>eintruege</w:t>
      </w:r>
      <w:proofErr w:type="spellEnd"/>
      <w:r>
        <w:t xml:space="preserve">. Richte nun / ob GOtt oder selbst von solchen Leuten verehret wird / ob die Seel oder der Leib mehr geachtet werde? </w:t>
      </w:r>
    </w:p>
    <w:p w14:paraId="3CB8D77F" w14:textId="77777777" w:rsidR="006164D3" w:rsidRDefault="006164D3" w:rsidP="006164D3">
      <w:pPr>
        <w:pStyle w:val="StandardWeb"/>
      </w:pPr>
      <w:r>
        <w:t xml:space="preserve">Ferner: Wir haben so viel </w:t>
      </w:r>
      <w:proofErr w:type="spellStart"/>
      <w:r>
        <w:t>Trunckenbolden</w:t>
      </w:r>
      <w:proofErr w:type="spellEnd"/>
      <w:r>
        <w:t xml:space="preserve"> unter uns / die durch </w:t>
      </w:r>
      <w:proofErr w:type="spellStart"/>
      <w:r>
        <w:t>keinerley</w:t>
      </w:r>
      <w:proofErr w:type="spellEnd"/>
      <w:r>
        <w:t xml:space="preserve"> Art von ihrem verfluchten </w:t>
      </w:r>
      <w:proofErr w:type="spellStart"/>
      <w:r>
        <w:t>Sauffen</w:t>
      </w:r>
      <w:proofErr w:type="spellEnd"/>
      <w:r>
        <w:t xml:space="preserve"> </w:t>
      </w:r>
      <w:proofErr w:type="spellStart"/>
      <w:r>
        <w:t>koennen</w:t>
      </w:r>
      <w:proofErr w:type="spellEnd"/>
      <w:r>
        <w:t xml:space="preserve"> abgehalten werden: Sie </w:t>
      </w:r>
      <w:proofErr w:type="spellStart"/>
      <w:r>
        <w:t>muessen</w:t>
      </w:r>
      <w:proofErr w:type="spellEnd"/>
      <w:r>
        <w:t xml:space="preserve"> </w:t>
      </w:r>
      <w:proofErr w:type="spellStart"/>
      <w:r>
        <w:t>sauffen</w:t>
      </w:r>
      <w:proofErr w:type="spellEnd"/>
      <w:r>
        <w:t xml:space="preserve"> und </w:t>
      </w:r>
      <w:proofErr w:type="spellStart"/>
      <w:r>
        <w:t>koennens</w:t>
      </w:r>
      <w:proofErr w:type="spellEnd"/>
      <w:r>
        <w:t xml:space="preserve"> nicht lassen / man mag ihnen sagen was man wolle. </w:t>
      </w:r>
      <w:proofErr w:type="spellStart"/>
      <w:r>
        <w:t>Kuendige</w:t>
      </w:r>
      <w:proofErr w:type="spellEnd"/>
      <w:r>
        <w:t xml:space="preserve"> ihnen heute die </w:t>
      </w:r>
      <w:proofErr w:type="spellStart"/>
      <w:r>
        <w:t>Verdamnus</w:t>
      </w:r>
      <w:proofErr w:type="spellEnd"/>
      <w:r>
        <w:t xml:space="preserve"> an aus Gottes Wort / Morgen ist es eben so viel / so gehen sie wieder fort in ihrem vorigen Wesen: Wenn nun ein jeder dieser versoffenen </w:t>
      </w:r>
      <w:proofErr w:type="spellStart"/>
      <w:r>
        <w:t>Brueder</w:t>
      </w:r>
      <w:proofErr w:type="spellEnd"/>
      <w:r>
        <w:t xml:space="preserve"> alle Wochen </w:t>
      </w:r>
      <w:proofErr w:type="spellStart"/>
      <w:r>
        <w:t>moechte</w:t>
      </w:r>
      <w:proofErr w:type="spellEnd"/>
      <w:r>
        <w:t xml:space="preserve"> ein gewiß Geld haben / wo er sein </w:t>
      </w:r>
      <w:proofErr w:type="spellStart"/>
      <w:r>
        <w:t>Sauffen</w:t>
      </w:r>
      <w:proofErr w:type="spellEnd"/>
      <w:r>
        <w:t xml:space="preserve"> nachließ: Ich </w:t>
      </w:r>
      <w:proofErr w:type="spellStart"/>
      <w:r>
        <w:t>meyne</w:t>
      </w:r>
      <w:proofErr w:type="spellEnd"/>
      <w:r>
        <w:t xml:space="preserve"> / ob er schon saget / er </w:t>
      </w:r>
      <w:proofErr w:type="spellStart"/>
      <w:r>
        <w:t>koenne</w:t>
      </w:r>
      <w:proofErr w:type="spellEnd"/>
      <w:r>
        <w:t xml:space="preserve"> es nicht lassen / es </w:t>
      </w:r>
      <w:proofErr w:type="spellStart"/>
      <w:r>
        <w:t>moechte</w:t>
      </w:r>
      <w:proofErr w:type="spellEnd"/>
      <w:r>
        <w:t xml:space="preserve"> ihn viel zu </w:t>
      </w:r>
      <w:proofErr w:type="spellStart"/>
      <w:r>
        <w:t>ruecke</w:t>
      </w:r>
      <w:proofErr w:type="spellEnd"/>
      <w:r>
        <w:t xml:space="preserve"> halten; Ja / </w:t>
      </w:r>
      <w:proofErr w:type="spellStart"/>
      <w:r>
        <w:t>wuerde</w:t>
      </w:r>
      <w:proofErr w:type="spellEnd"/>
      <w:r>
        <w:t xml:space="preserve"> er gezwungen seyn / nach einer jeden Kanne Bier oder Wein / so viel Urin oder Galle </w:t>
      </w:r>
      <w:proofErr w:type="spellStart"/>
      <w:r>
        <w:t>nachzutrincken</w:t>
      </w:r>
      <w:proofErr w:type="spellEnd"/>
      <w:r>
        <w:t xml:space="preserve"> / ich </w:t>
      </w:r>
      <w:proofErr w:type="spellStart"/>
      <w:r>
        <w:t>solte</w:t>
      </w:r>
      <w:proofErr w:type="spellEnd"/>
      <w:r>
        <w:t xml:space="preserve"> hoffen / er </w:t>
      </w:r>
      <w:proofErr w:type="spellStart"/>
      <w:r>
        <w:t>wuerde</w:t>
      </w:r>
      <w:proofErr w:type="spellEnd"/>
      <w:r>
        <w:t xml:space="preserve"> </w:t>
      </w:r>
      <w:proofErr w:type="spellStart"/>
      <w:r>
        <w:t>taeglich</w:t>
      </w:r>
      <w:proofErr w:type="spellEnd"/>
      <w:r>
        <w:t xml:space="preserve"> etwas ablassen. </w:t>
      </w:r>
    </w:p>
    <w:p w14:paraId="1A2FE5FA" w14:textId="77777777" w:rsidR="006164D3" w:rsidRDefault="006164D3" w:rsidP="006164D3">
      <w:pPr>
        <w:pStyle w:val="StandardWeb"/>
      </w:pPr>
      <w:r>
        <w:t xml:space="preserve">Wir haben unter uns viele in </w:t>
      </w:r>
      <w:proofErr w:type="spellStart"/>
      <w:r>
        <w:t>Suenden</w:t>
      </w:r>
      <w:proofErr w:type="spellEnd"/>
      <w:r>
        <w:t xml:space="preserve"> ersoffene / unwissende Menschen / die aus Liebe zu ihren </w:t>
      </w:r>
      <w:proofErr w:type="spellStart"/>
      <w:r>
        <w:t>Suenden</w:t>
      </w:r>
      <w:proofErr w:type="spellEnd"/>
      <w:r>
        <w:t xml:space="preserve"> / die Kirchen-Zucht verachten / sich mit Macht gegen dieselbe setzen / und derselben sich nicht untergeben wollen: Allein </w:t>
      </w:r>
      <w:proofErr w:type="spellStart"/>
      <w:r>
        <w:t>wuerde</w:t>
      </w:r>
      <w:proofErr w:type="spellEnd"/>
      <w:r>
        <w:t xml:space="preserve"> nur die Obrigkeit ein Gesetze machen / daß ein jeder Mensch ein Glied einer sonderlichen Gemeine seyn </w:t>
      </w:r>
      <w:proofErr w:type="spellStart"/>
      <w:r>
        <w:t>solte</w:t>
      </w:r>
      <w:proofErr w:type="spellEnd"/>
      <w:r>
        <w:t xml:space="preserve"> / und sich der Kirchen-Zucht in selbiger Gemein </w:t>
      </w:r>
      <w:proofErr w:type="spellStart"/>
      <w:r>
        <w:t>ueblich</w:t>
      </w:r>
      <w:proofErr w:type="spellEnd"/>
      <w:r>
        <w:t xml:space="preserve"> untergeben / bey so und so viel straffe / wir </w:t>
      </w:r>
      <w:proofErr w:type="spellStart"/>
      <w:r>
        <w:t>wuerden</w:t>
      </w:r>
      <w:proofErr w:type="spellEnd"/>
      <w:r>
        <w:t xml:space="preserve"> endlich wenig haben / die sich dagegen setzen </w:t>
      </w:r>
      <w:proofErr w:type="spellStart"/>
      <w:r>
        <w:t>wuerden</w:t>
      </w:r>
      <w:proofErr w:type="spellEnd"/>
      <w:r>
        <w:t xml:space="preserve"> / und solche </w:t>
      </w:r>
      <w:proofErr w:type="spellStart"/>
      <w:r>
        <w:t>wuerde</w:t>
      </w:r>
      <w:proofErr w:type="spellEnd"/>
      <w:r>
        <w:t xml:space="preserve"> endlich Gott finden und richten. </w:t>
      </w:r>
    </w:p>
    <w:p w14:paraId="3A965C32" w14:textId="77777777" w:rsidR="006164D3" w:rsidRDefault="006164D3" w:rsidP="006164D3">
      <w:pPr>
        <w:pStyle w:val="StandardWeb"/>
      </w:pPr>
      <w:r>
        <w:t xml:space="preserve">Wir haben unter uns viele / die selten bey den </w:t>
      </w:r>
      <w:proofErr w:type="spellStart"/>
      <w:r>
        <w:t>oeffentlichen</w:t>
      </w:r>
      <w:proofErr w:type="spellEnd"/>
      <w:r>
        <w:t xml:space="preserve"> Versammlungen sich finden lassen: Allein laß nur die Obrigkeit ein Gesetze machen / daß die nicht kommen / in solche oder solche straffe verfallen seyn sollen / es </w:t>
      </w:r>
      <w:proofErr w:type="spellStart"/>
      <w:r>
        <w:t>wuerden</w:t>
      </w:r>
      <w:proofErr w:type="spellEnd"/>
      <w:r>
        <w:t xml:space="preserve"> wenig ausbleiben / (sie </w:t>
      </w:r>
      <w:proofErr w:type="spellStart"/>
      <w:r>
        <w:t>moechten</w:t>
      </w:r>
      <w:proofErr w:type="spellEnd"/>
      <w:r>
        <w:t xml:space="preserve"> denn die Hoffnung haben / daß </w:t>
      </w:r>
      <w:proofErr w:type="spellStart"/>
      <w:r>
        <w:t>ueber</w:t>
      </w:r>
      <w:proofErr w:type="spellEnd"/>
      <w:r>
        <w:t xml:space="preserve"> dem gegebenen Gesetze nicht gehalten </w:t>
      </w:r>
      <w:proofErr w:type="spellStart"/>
      <w:r>
        <w:t>wuerde</w:t>
      </w:r>
      <w:proofErr w:type="spellEnd"/>
      <w:r>
        <w:t xml:space="preserve">) und richte nun lieber Mensch aus diesen allen / ob GOtt oder Selbst in der meisten </w:t>
      </w:r>
      <w:proofErr w:type="spellStart"/>
      <w:r>
        <w:t>Hertzen</w:t>
      </w:r>
      <w:proofErr w:type="spellEnd"/>
      <w:r>
        <w:t xml:space="preserve"> </w:t>
      </w:r>
      <w:proofErr w:type="spellStart"/>
      <w:r>
        <w:t>vermoege</w:t>
      </w:r>
      <w:proofErr w:type="spellEnd"/>
      <w:r>
        <w:t xml:space="preserve">. </w:t>
      </w:r>
    </w:p>
    <w:p w14:paraId="355BC2BB" w14:textId="77777777" w:rsidR="006164D3" w:rsidRDefault="006164D3" w:rsidP="006164D3">
      <w:pPr>
        <w:pStyle w:val="StandardWeb"/>
      </w:pPr>
      <w:proofErr w:type="spellStart"/>
      <w:r>
        <w:t>Nachdeme</w:t>
      </w:r>
      <w:proofErr w:type="spellEnd"/>
      <w:r>
        <w:t xml:space="preserve"> ich nun so viele </w:t>
      </w:r>
      <w:proofErr w:type="spellStart"/>
      <w:r>
        <w:t>betruebte</w:t>
      </w:r>
      <w:proofErr w:type="spellEnd"/>
      <w:r>
        <w:t xml:space="preserve"> Exempel gegeben / und noch mehr geben </w:t>
      </w:r>
      <w:proofErr w:type="spellStart"/>
      <w:r>
        <w:t>koente</w:t>
      </w:r>
      <w:proofErr w:type="spellEnd"/>
      <w:r>
        <w:t xml:space="preserve"> / wie Selbst so </w:t>
      </w:r>
      <w:proofErr w:type="spellStart"/>
      <w:r>
        <w:t>maechtig</w:t>
      </w:r>
      <w:proofErr w:type="spellEnd"/>
      <w:r>
        <w:t xml:space="preserve"> / und die Selbst-</w:t>
      </w:r>
      <w:proofErr w:type="spellStart"/>
      <w:r>
        <w:t>Verlaeugnung</w:t>
      </w:r>
      <w:proofErr w:type="spellEnd"/>
      <w:r>
        <w:t xml:space="preserve"> so </w:t>
      </w:r>
      <w:proofErr w:type="spellStart"/>
      <w:r>
        <w:t>seltzam</w:t>
      </w:r>
      <w:proofErr w:type="spellEnd"/>
      <w:r>
        <w:t xml:space="preserve"> ist fast bey allen; Hoffe ich die Obrigkeit werde es nicht vor </w:t>
      </w:r>
      <w:proofErr w:type="spellStart"/>
      <w:r>
        <w:t>uebel</w:t>
      </w:r>
      <w:proofErr w:type="spellEnd"/>
      <w:r>
        <w:t xml:space="preserve"> </w:t>
      </w:r>
      <w:proofErr w:type="spellStart"/>
      <w:r>
        <w:t>auffnehmen</w:t>
      </w:r>
      <w:proofErr w:type="spellEnd"/>
      <w:r>
        <w:t xml:space="preserve"> / wenn ich diesen Feind ihnen in ihnen zeigen werde / noch auch daß ich sie zuletzt erinnere / welches ich nicht </w:t>
      </w:r>
      <w:proofErr w:type="spellStart"/>
      <w:r>
        <w:t>wolte</w:t>
      </w:r>
      <w:proofErr w:type="spellEnd"/>
      <w:r>
        <w:t xml:space="preserve"> gethan haben / wenn die Sache an sich selbst </w:t>
      </w:r>
      <w:proofErr w:type="spellStart"/>
      <w:r>
        <w:t>ruehmlich</w:t>
      </w:r>
      <w:proofErr w:type="spellEnd"/>
      <w:r>
        <w:t xml:space="preserve"> </w:t>
      </w:r>
      <w:proofErr w:type="spellStart"/>
      <w:r>
        <w:t>waere</w:t>
      </w:r>
      <w:proofErr w:type="spellEnd"/>
      <w:r>
        <w:t xml:space="preserve">. Ich </w:t>
      </w:r>
      <w:proofErr w:type="spellStart"/>
      <w:r>
        <w:t>hoere</w:t>
      </w:r>
      <w:proofErr w:type="spellEnd"/>
      <w:r>
        <w:t xml:space="preserve"> die besten und weisesten </w:t>
      </w:r>
      <w:proofErr w:type="spellStart"/>
      <w:r>
        <w:t>leute</w:t>
      </w:r>
      <w:proofErr w:type="spellEnd"/>
      <w:r>
        <w:t xml:space="preserve"> / da ich mit umgehe / klagen / daß in den meisten Oertern / </w:t>
      </w:r>
      <w:proofErr w:type="spellStart"/>
      <w:r>
        <w:t>Hurerey</w:t>
      </w:r>
      <w:proofErr w:type="spellEnd"/>
      <w:r>
        <w:t xml:space="preserve"> / Fluchen / und Schweren / Entheiligung des Sabbath-Tages wenig von der Obrigkeit </w:t>
      </w:r>
      <w:proofErr w:type="spellStart"/>
      <w:r>
        <w:t>gestraffet</w:t>
      </w:r>
      <w:proofErr w:type="spellEnd"/>
      <w:r>
        <w:t xml:space="preserve"> wird / es sey dann / daß sie hart dazu angetrieben werden / und auch alsdann nicht </w:t>
      </w:r>
      <w:proofErr w:type="spellStart"/>
      <w:r>
        <w:t>einmahl</w:t>
      </w:r>
      <w:proofErr w:type="spellEnd"/>
      <w:r>
        <w:t xml:space="preserve"> / wo </w:t>
      </w:r>
      <w:proofErr w:type="spellStart"/>
      <w:r>
        <w:t>Unfreunde</w:t>
      </w:r>
      <w:proofErr w:type="spellEnd"/>
      <w:r>
        <w:t xml:space="preserve"> damit gemacht werden </w:t>
      </w:r>
      <w:proofErr w:type="spellStart"/>
      <w:r>
        <w:t>moechten</w:t>
      </w:r>
      <w:proofErr w:type="spellEnd"/>
      <w:r>
        <w:t xml:space="preserve"> / sonderlich wo es ein Gestrenger / oder </w:t>
      </w:r>
      <w:proofErr w:type="spellStart"/>
      <w:r>
        <w:t>Wol-Ehrenvester</w:t>
      </w:r>
      <w:proofErr w:type="spellEnd"/>
      <w:r>
        <w:t xml:space="preserve"> </w:t>
      </w:r>
      <w:proofErr w:type="spellStart"/>
      <w:r>
        <w:t>Saufffer</w:t>
      </w:r>
      <w:proofErr w:type="spellEnd"/>
      <w:r>
        <w:t xml:space="preserve"> und Flucher ist: Die Frommen klagen und </w:t>
      </w:r>
      <w:proofErr w:type="spellStart"/>
      <w:r>
        <w:t>seufftzen</w:t>
      </w:r>
      <w:proofErr w:type="spellEnd"/>
      <w:r>
        <w:t xml:space="preserve"> / daß die Obrigkeit nicht allein nicht </w:t>
      </w:r>
      <w:proofErr w:type="spellStart"/>
      <w:r>
        <w:t>auffrichtet</w:t>
      </w:r>
      <w:proofErr w:type="spellEnd"/>
      <w:r>
        <w:t xml:space="preserve"> das Reich Christi / sondern </w:t>
      </w:r>
      <w:proofErr w:type="spellStart"/>
      <w:r>
        <w:t>laesset</w:t>
      </w:r>
      <w:proofErr w:type="spellEnd"/>
      <w:r>
        <w:t xml:space="preserve"> durch die </w:t>
      </w:r>
      <w:proofErr w:type="spellStart"/>
      <w:r>
        <w:t>Nachlaeßigkeit</w:t>
      </w:r>
      <w:proofErr w:type="spellEnd"/>
      <w:r>
        <w:t xml:space="preserve"> auch das Reich des Satans ungehindert zunehmen: Und woher kommt es / daß diejenigen die Macht und Gewalt haben / so wenig ausrichten gegen dieselben / die doch nicht Macht haben sich ihnen zu widersetzen? Leider! es ist </w:t>
      </w:r>
      <w:proofErr w:type="spellStart"/>
      <w:r>
        <w:t>offenbahr</w:t>
      </w:r>
      <w:proofErr w:type="spellEnd"/>
      <w:r>
        <w:t xml:space="preserve">: Selbst ist dagegen. Es ist niemand als GOtt und etliche wenige Prediger / schlechte Leute / die sie dazu anmahnen / und es haben wollen / und sie </w:t>
      </w:r>
      <w:proofErr w:type="spellStart"/>
      <w:r>
        <w:t>koennen</w:t>
      </w:r>
      <w:proofErr w:type="spellEnd"/>
      <w:r>
        <w:t xml:space="preserve"> ihnen keine </w:t>
      </w:r>
      <w:proofErr w:type="spellStart"/>
      <w:r>
        <w:t>groessere</w:t>
      </w:r>
      <w:proofErr w:type="spellEnd"/>
      <w:r>
        <w:t xml:space="preserve"> </w:t>
      </w:r>
      <w:proofErr w:type="spellStart"/>
      <w:r>
        <w:t>Gruende</w:t>
      </w:r>
      <w:proofErr w:type="spellEnd"/>
      <w:r>
        <w:t xml:space="preserve"> und beweglichere Ursachen geben / als die genommen sind / von Himmel und </w:t>
      </w:r>
      <w:proofErr w:type="spellStart"/>
      <w:r>
        <w:t>Hoelle</w:t>
      </w:r>
      <w:proofErr w:type="spellEnd"/>
      <w:r>
        <w:t xml:space="preserve"> sie zu bewegen / und das ist ihnen ein geringes. (Ich rede von den Ungeheiligten und Gottlosen.) Es muß etwas seyn / das mehr bey ihnen vermag als GOtt; es </w:t>
      </w:r>
      <w:proofErr w:type="spellStart"/>
      <w:r>
        <w:t>muessen</w:t>
      </w:r>
      <w:proofErr w:type="spellEnd"/>
      <w:r>
        <w:t xml:space="preserve"> </w:t>
      </w:r>
      <w:proofErr w:type="spellStart"/>
      <w:r>
        <w:t>kraefftigere</w:t>
      </w:r>
      <w:proofErr w:type="spellEnd"/>
      <w:r>
        <w:t xml:space="preserve"> </w:t>
      </w:r>
      <w:proofErr w:type="spellStart"/>
      <w:r>
        <w:t>Gruende</w:t>
      </w:r>
      <w:proofErr w:type="spellEnd"/>
      <w:r>
        <w:t xml:space="preserve"> seyn / dann die Verheissungen des ewigen Lebens / oder die </w:t>
      </w:r>
      <w:proofErr w:type="spellStart"/>
      <w:r>
        <w:t>Draeuungen</w:t>
      </w:r>
      <w:proofErr w:type="spellEnd"/>
      <w:r>
        <w:t xml:space="preserve"> der ewigen Verdamniß / die solche sittsame / gelinde und </w:t>
      </w:r>
      <w:proofErr w:type="spellStart"/>
      <w:r>
        <w:t>sanfftmuethige</w:t>
      </w:r>
      <w:proofErr w:type="spellEnd"/>
      <w:r>
        <w:t xml:space="preserve"> Herren / als diese / bewegen </w:t>
      </w:r>
      <w:proofErr w:type="spellStart"/>
      <w:r>
        <w:t>moegen</w:t>
      </w:r>
      <w:proofErr w:type="spellEnd"/>
      <w:r>
        <w:t xml:space="preserve">. Und was ist dann endlich dasselbe / das mehr bey ihnen ausrichten </w:t>
      </w:r>
      <w:proofErr w:type="spellStart"/>
      <w:r>
        <w:t>kan</w:t>
      </w:r>
      <w:proofErr w:type="spellEnd"/>
      <w:r>
        <w:t xml:space="preserve"> / als GOtt / und ihre ewige Seligkeit? Das ist Selbst / und zwar fleischlich selbst. Ist nur einer der einen Anschlag zu geben weiß / daß sie selbst auf eine oder andere Weise </w:t>
      </w:r>
      <w:proofErr w:type="spellStart"/>
      <w:r>
        <w:t>moegen</w:t>
      </w:r>
      <w:proofErr w:type="spellEnd"/>
      <w:r>
        <w:t xml:space="preserve"> mit </w:t>
      </w:r>
      <w:proofErr w:type="spellStart"/>
      <w:r>
        <w:t>interessiret</w:t>
      </w:r>
      <w:proofErr w:type="spellEnd"/>
      <w:r>
        <w:t xml:space="preserve"> seyn / und selbst etwas dabey zu erwarten haben / ich wills </w:t>
      </w:r>
      <w:proofErr w:type="spellStart"/>
      <w:r>
        <w:t>ihme</w:t>
      </w:r>
      <w:proofErr w:type="spellEnd"/>
      <w:r>
        <w:t xml:space="preserve"> versichern / es soll bald angehen / laß nur derjenige der es angeben soll / ein gewisses vor sein Ungemacht zu erwarten haben und der Richter auch so viel / daß er die Verbrecher straffet / wie </w:t>
      </w:r>
      <w:proofErr w:type="spellStart"/>
      <w:r>
        <w:t>wuerde</w:t>
      </w:r>
      <w:proofErr w:type="spellEnd"/>
      <w:r>
        <w:t xml:space="preserve"> es so bald fortgehen? Sie </w:t>
      </w:r>
      <w:proofErr w:type="spellStart"/>
      <w:r>
        <w:t>wuerden</w:t>
      </w:r>
      <w:proofErr w:type="spellEnd"/>
      <w:r>
        <w:t xml:space="preserve"> dann nicht sagen wie sie jetzund thun: Wir </w:t>
      </w:r>
      <w:proofErr w:type="spellStart"/>
      <w:r>
        <w:t>koennens</w:t>
      </w:r>
      <w:proofErr w:type="spellEnd"/>
      <w:r>
        <w:t xml:space="preserve"> nicht thun / oder es ist nicht unsere Schuldigkeit darnach zu sehen. Wir </w:t>
      </w:r>
      <w:proofErr w:type="spellStart"/>
      <w:r>
        <w:t>sehens</w:t>
      </w:r>
      <w:proofErr w:type="spellEnd"/>
      <w:r>
        <w:t xml:space="preserve"> ja an folgenden Exempeln: Laß nur eine </w:t>
      </w:r>
      <w:proofErr w:type="spellStart"/>
      <w:r>
        <w:t>Pestilentz</w:t>
      </w:r>
      <w:proofErr w:type="spellEnd"/>
      <w:r>
        <w:t xml:space="preserve"> in die Stadt kommen / und den </w:t>
      </w:r>
      <w:proofErr w:type="spellStart"/>
      <w:r>
        <w:t>vierdten</w:t>
      </w:r>
      <w:proofErr w:type="spellEnd"/>
      <w:r>
        <w:t xml:space="preserve"> Theil so viel </w:t>
      </w:r>
      <w:proofErr w:type="spellStart"/>
      <w:r>
        <w:t>Haeuser</w:t>
      </w:r>
      <w:proofErr w:type="spellEnd"/>
      <w:r>
        <w:t xml:space="preserve"> anstecken / als Bier- und Wein-</w:t>
      </w:r>
      <w:proofErr w:type="spellStart"/>
      <w:r>
        <w:t>Haeuser</w:t>
      </w:r>
      <w:proofErr w:type="spellEnd"/>
      <w:r>
        <w:t xml:space="preserve"> darinnen sind / die allezeit voll </w:t>
      </w:r>
      <w:proofErr w:type="spellStart"/>
      <w:r>
        <w:t>Saeuffer</w:t>
      </w:r>
      <w:proofErr w:type="spellEnd"/>
      <w:r>
        <w:t xml:space="preserve"> und </w:t>
      </w:r>
      <w:proofErr w:type="spellStart"/>
      <w:r>
        <w:t>Trunckenbolden</w:t>
      </w:r>
      <w:proofErr w:type="spellEnd"/>
      <w:r>
        <w:t xml:space="preserve"> sind / man </w:t>
      </w:r>
      <w:proofErr w:type="spellStart"/>
      <w:r>
        <w:t>wuerde</w:t>
      </w:r>
      <w:proofErr w:type="spellEnd"/>
      <w:r>
        <w:t xml:space="preserve"> sehen / wie die Obrigkeit sich darnach </w:t>
      </w:r>
      <w:proofErr w:type="spellStart"/>
      <w:r>
        <w:t>umthun</w:t>
      </w:r>
      <w:proofErr w:type="spellEnd"/>
      <w:r>
        <w:t xml:space="preserve"> </w:t>
      </w:r>
      <w:proofErr w:type="spellStart"/>
      <w:r>
        <w:t>wuerde</w:t>
      </w:r>
      <w:proofErr w:type="spellEnd"/>
      <w:r>
        <w:t xml:space="preserve"> / und nachforschen lassen / nach solchen angesteckten Oertern / und auf die </w:t>
      </w:r>
      <w:proofErr w:type="spellStart"/>
      <w:r>
        <w:t>Thuer</w:t>
      </w:r>
      <w:proofErr w:type="spellEnd"/>
      <w:r>
        <w:t xml:space="preserve"> lassen schreiben: HErr erbarme Dich unser; auf daß ein jeder sich </w:t>
      </w:r>
      <w:proofErr w:type="spellStart"/>
      <w:r>
        <w:t>dafuer</w:t>
      </w:r>
      <w:proofErr w:type="spellEnd"/>
      <w:r>
        <w:t xml:space="preserve"> </w:t>
      </w:r>
      <w:proofErr w:type="spellStart"/>
      <w:r>
        <w:t>hueten</w:t>
      </w:r>
      <w:proofErr w:type="spellEnd"/>
      <w:r>
        <w:t xml:space="preserve"> </w:t>
      </w:r>
      <w:proofErr w:type="spellStart"/>
      <w:r>
        <w:t>moege</w:t>
      </w:r>
      <w:proofErr w:type="spellEnd"/>
      <w:r>
        <w:t xml:space="preserve">: Sie </w:t>
      </w:r>
      <w:proofErr w:type="spellStart"/>
      <w:r>
        <w:t>wuerden</w:t>
      </w:r>
      <w:proofErr w:type="spellEnd"/>
      <w:r>
        <w:t xml:space="preserve"> dorten nicht erst fragen / ob es ihre Schuldigkeit </w:t>
      </w:r>
      <w:proofErr w:type="spellStart"/>
      <w:r>
        <w:t>waere</w:t>
      </w:r>
      <w:proofErr w:type="spellEnd"/>
      <w:r>
        <w:t xml:space="preserve"> darnach zu sehen; und warum sind sie nicht so </w:t>
      </w:r>
      <w:proofErr w:type="spellStart"/>
      <w:r>
        <w:t>eifferig</w:t>
      </w:r>
      <w:proofErr w:type="spellEnd"/>
      <w:r>
        <w:t xml:space="preserve"> gegen die </w:t>
      </w:r>
      <w:proofErr w:type="spellStart"/>
      <w:r>
        <w:t>Suende</w:t>
      </w:r>
      <w:proofErr w:type="spellEnd"/>
      <w:r>
        <w:t xml:space="preserve"> / als gegen die Pest? Da haben sie grosse </w:t>
      </w:r>
      <w:proofErr w:type="spellStart"/>
      <w:r>
        <w:t>Ursach</w:t>
      </w:r>
      <w:proofErr w:type="spellEnd"/>
      <w:r>
        <w:t xml:space="preserve"> zu! Selbst heget gerne die </w:t>
      </w:r>
      <w:proofErr w:type="spellStart"/>
      <w:r>
        <w:t>Suende</w:t>
      </w:r>
      <w:proofErr w:type="spellEnd"/>
      <w:r>
        <w:t xml:space="preserve"> / und GOtt allein ist dagegen; Aber Selbst ist gegen die Pest / weil dieselbe gegen Selbst ist / und fast treffen </w:t>
      </w:r>
      <w:proofErr w:type="spellStart"/>
      <w:r>
        <w:t>moechte</w:t>
      </w:r>
      <w:proofErr w:type="spellEnd"/>
      <w:r>
        <w:t xml:space="preserve">: Die </w:t>
      </w:r>
      <w:proofErr w:type="spellStart"/>
      <w:r>
        <w:t>Suende</w:t>
      </w:r>
      <w:proofErr w:type="spellEnd"/>
      <w:r>
        <w:t xml:space="preserve"> thut nur der Seelen Schaden / und </w:t>
      </w:r>
      <w:proofErr w:type="spellStart"/>
      <w:r>
        <w:t>stuertzet</w:t>
      </w:r>
      <w:proofErr w:type="spellEnd"/>
      <w:r>
        <w:t xml:space="preserve"> den Menschen nur in die ewige </w:t>
      </w:r>
      <w:proofErr w:type="spellStart"/>
      <w:r>
        <w:t>Hoellen</w:t>
      </w:r>
      <w:proofErr w:type="spellEnd"/>
      <w:r>
        <w:t xml:space="preserve">-Pein; aber die Pest thut ihrem Leibe Schaden / und da ist ihnen am meisten an gelegen / denn sie haben Fleisch und Sinne / davon zu urtheilen / aber sie haben keinen Glauben das andere zu glauben. </w:t>
      </w:r>
    </w:p>
    <w:p w14:paraId="1C4A4E3C" w14:textId="77777777" w:rsidR="006164D3" w:rsidRDefault="006164D3" w:rsidP="006164D3">
      <w:pPr>
        <w:pStyle w:val="StandardWeb"/>
      </w:pPr>
      <w:r>
        <w:t xml:space="preserve">Wiederum / laß nur ein Haus in der Stadt in Feuer gesetzet seyn / da ist ein jeder auf / zu </w:t>
      </w:r>
      <w:proofErr w:type="spellStart"/>
      <w:r>
        <w:t>leschen</w:t>
      </w:r>
      <w:proofErr w:type="spellEnd"/>
      <w:r>
        <w:t xml:space="preserve"> / die Glocken werden geschlagen / und die Obrigkeit selbst achtet es ihre Schuldigkeit zu seyn / auf zu seyn / und sich darnach umzusehen: Wenn aber das </w:t>
      </w:r>
      <w:proofErr w:type="spellStart"/>
      <w:r>
        <w:t>hoellische</w:t>
      </w:r>
      <w:proofErr w:type="spellEnd"/>
      <w:r>
        <w:t xml:space="preserve"> Feuer brennet in einem Bier- oder Wein-Hause / das ist nichts / da muß man </w:t>
      </w:r>
      <w:proofErr w:type="spellStart"/>
      <w:r>
        <w:t>nichtes</w:t>
      </w:r>
      <w:proofErr w:type="spellEnd"/>
      <w:r>
        <w:t xml:space="preserve"> gegen sagen / oder thun: Da ist kein solcher </w:t>
      </w:r>
      <w:proofErr w:type="spellStart"/>
      <w:r>
        <w:t>Eyfer</w:t>
      </w:r>
      <w:proofErr w:type="spellEnd"/>
      <w:r>
        <w:t xml:space="preserve"> / oder Geschwindigkeit selbiges zu </w:t>
      </w:r>
      <w:proofErr w:type="spellStart"/>
      <w:r>
        <w:t>leschen</w:t>
      </w:r>
      <w:proofErr w:type="spellEnd"/>
      <w:r>
        <w:t xml:space="preserve">. Und warum? Das eine </w:t>
      </w:r>
      <w:proofErr w:type="spellStart"/>
      <w:r>
        <w:t>koennen</w:t>
      </w:r>
      <w:proofErr w:type="spellEnd"/>
      <w:r>
        <w:t xml:space="preserve"> sie sehen und </w:t>
      </w:r>
      <w:proofErr w:type="spellStart"/>
      <w:r>
        <w:t>fuehlen</w:t>
      </w:r>
      <w:proofErr w:type="spellEnd"/>
      <w:r>
        <w:t xml:space="preserve"> / daß es Feuer ist / das andere glauben sie nur gleichsam im Schertz / und achten es nur vor ein </w:t>
      </w:r>
      <w:proofErr w:type="spellStart"/>
      <w:r>
        <w:t>gemahltes</w:t>
      </w:r>
      <w:proofErr w:type="spellEnd"/>
      <w:r>
        <w:t xml:space="preserve"> Feuer. </w:t>
      </w:r>
    </w:p>
    <w:p w14:paraId="69A82684" w14:textId="77777777" w:rsidR="006164D3" w:rsidRDefault="006164D3" w:rsidP="006164D3">
      <w:pPr>
        <w:pStyle w:val="StandardWeb"/>
      </w:pPr>
      <w:r>
        <w:t xml:space="preserve">Wiederum / laß nur ein gottloser Mensch die Obrigkeit ausschelten / und ihr viel </w:t>
      </w:r>
      <w:proofErr w:type="spellStart"/>
      <w:r>
        <w:t>boese</w:t>
      </w:r>
      <w:proofErr w:type="spellEnd"/>
      <w:r>
        <w:t xml:space="preserve"> Namen geben / sonderlich wo er dem </w:t>
      </w:r>
      <w:proofErr w:type="spellStart"/>
      <w:r>
        <w:t>Buergermeister</w:t>
      </w:r>
      <w:proofErr w:type="spellEnd"/>
      <w:r>
        <w:t xml:space="preserve"> ein oder zwo Ohrfeigen geben / und siehe ob es </w:t>
      </w:r>
      <w:proofErr w:type="spellStart"/>
      <w:r>
        <w:t>ihme</w:t>
      </w:r>
      <w:proofErr w:type="spellEnd"/>
      <w:r>
        <w:t xml:space="preserve"> so </w:t>
      </w:r>
      <w:proofErr w:type="spellStart"/>
      <w:r>
        <w:t>wuerde</w:t>
      </w:r>
      <w:proofErr w:type="spellEnd"/>
      <w:r>
        <w:t xml:space="preserve"> hingehen: Hingegen laß denselben Menschen mißbrauchen und </w:t>
      </w:r>
      <w:proofErr w:type="spellStart"/>
      <w:r>
        <w:t>laestern</w:t>
      </w:r>
      <w:proofErr w:type="spellEnd"/>
      <w:r>
        <w:t xml:space="preserve"> / durch Fluchen und </w:t>
      </w:r>
      <w:proofErr w:type="spellStart"/>
      <w:r>
        <w:t>Sacramentiren</w:t>
      </w:r>
      <w:proofErr w:type="spellEnd"/>
      <w:r>
        <w:t xml:space="preserve"> den Namen GOttes / und seine heilige Gesetze brechen / da wird wenig oder nichts </w:t>
      </w:r>
      <w:proofErr w:type="spellStart"/>
      <w:r>
        <w:t>auffgesehen</w:t>
      </w:r>
      <w:proofErr w:type="spellEnd"/>
      <w:r>
        <w:t xml:space="preserve"> / oder von gesaget. Und </w:t>
      </w:r>
      <w:proofErr w:type="spellStart"/>
      <w:r>
        <w:t>wannenhero</w:t>
      </w:r>
      <w:proofErr w:type="spellEnd"/>
      <w:r>
        <w:t xml:space="preserve"> kommt dieser Unterscheid? Ey Selbst ist getroffen in dem einen / und es ist nur GOTT (nur GOTT? O du verfluchter Mensch!) der getroffen wird in den andern: Selbst </w:t>
      </w:r>
      <w:proofErr w:type="spellStart"/>
      <w:r>
        <w:t>kan</w:t>
      </w:r>
      <w:proofErr w:type="spellEnd"/>
      <w:r>
        <w:t xml:space="preserve"> mehr bey ihnen thun / als GOtt </w:t>
      </w:r>
      <w:proofErr w:type="spellStart"/>
      <w:r>
        <w:t>kan</w:t>
      </w:r>
      <w:proofErr w:type="spellEnd"/>
      <w:r>
        <w:t xml:space="preserve"> (</w:t>
      </w:r>
      <w:proofErr w:type="spellStart"/>
      <w:r>
        <w:t>merck</w:t>
      </w:r>
      <w:proofErr w:type="spellEnd"/>
      <w:r>
        <w:t xml:space="preserve"> aber eines vor allen / wenn ich sage / daß Selbst mehr bey ihnen zu thun vermag / daß ich nicht rede / was GOtt thun </w:t>
      </w:r>
      <w:proofErr w:type="spellStart"/>
      <w:r>
        <w:t>koente</w:t>
      </w:r>
      <w:proofErr w:type="spellEnd"/>
      <w:r>
        <w:t xml:space="preserve"> / durch seine Allmacht / wenn Er </w:t>
      </w:r>
      <w:proofErr w:type="spellStart"/>
      <w:r>
        <w:t>wolte</w:t>
      </w:r>
      <w:proofErr w:type="spellEnd"/>
      <w:r>
        <w:t xml:space="preserve"> / sondern daß ich </w:t>
      </w:r>
      <w:proofErr w:type="spellStart"/>
      <w:r>
        <w:t>meyne</w:t>
      </w:r>
      <w:proofErr w:type="spellEnd"/>
      <w:r>
        <w:t xml:space="preserve"> den geringen Theil / den GOtt hat in ihren </w:t>
      </w:r>
      <w:proofErr w:type="spellStart"/>
      <w:r>
        <w:t>Hertzen</w:t>
      </w:r>
      <w:proofErr w:type="spellEnd"/>
      <w:r>
        <w:t xml:space="preserve"> durch heiligen Glauben und Liebe) Wiederum laß nur ein </w:t>
      </w:r>
      <w:proofErr w:type="spellStart"/>
      <w:r>
        <w:t>Burgermeisters-oder</w:t>
      </w:r>
      <w:proofErr w:type="spellEnd"/>
      <w:r>
        <w:t xml:space="preserve"> Raths-Herren Knecht / seinem Herren Geld oder </w:t>
      </w:r>
      <w:proofErr w:type="spellStart"/>
      <w:r>
        <w:t>sonsten</w:t>
      </w:r>
      <w:proofErr w:type="spellEnd"/>
      <w:r>
        <w:t xml:space="preserve"> etwas stehlen / und es hin ins Schenck-Haus tragen / und </w:t>
      </w:r>
      <w:proofErr w:type="spellStart"/>
      <w:r>
        <w:t>versauffen</w:t>
      </w:r>
      <w:proofErr w:type="spellEnd"/>
      <w:r>
        <w:t xml:space="preserve">; Siehe zu / ob es </w:t>
      </w:r>
      <w:proofErr w:type="spellStart"/>
      <w:r>
        <w:t>ihme</w:t>
      </w:r>
      <w:proofErr w:type="spellEnd"/>
      <w:r>
        <w:t xml:space="preserve"> so hingehen </w:t>
      </w:r>
      <w:proofErr w:type="spellStart"/>
      <w:r>
        <w:t>wuerde</w:t>
      </w:r>
      <w:proofErr w:type="spellEnd"/>
      <w:r>
        <w:t xml:space="preserve"> / und ob nicht so </w:t>
      </w:r>
      <w:proofErr w:type="spellStart"/>
      <w:r>
        <w:t>wol</w:t>
      </w:r>
      <w:proofErr w:type="spellEnd"/>
      <w:r>
        <w:t xml:space="preserve"> der </w:t>
      </w:r>
      <w:proofErr w:type="spellStart"/>
      <w:r>
        <w:t>Schencke</w:t>
      </w:r>
      <w:proofErr w:type="spellEnd"/>
      <w:r>
        <w:t xml:space="preserve"> als der Knecht </w:t>
      </w:r>
      <w:proofErr w:type="spellStart"/>
      <w:r>
        <w:t>wuerde</w:t>
      </w:r>
      <w:proofErr w:type="spellEnd"/>
      <w:r>
        <w:t xml:space="preserve"> zu Rede gestellet werden: Und warum </w:t>
      </w:r>
      <w:proofErr w:type="spellStart"/>
      <w:r>
        <w:t>geschicht</w:t>
      </w:r>
      <w:proofErr w:type="spellEnd"/>
      <w:r>
        <w:t xml:space="preserve"> dieses nicht so bald / und mit solchem </w:t>
      </w:r>
      <w:proofErr w:type="spellStart"/>
      <w:r>
        <w:t>Eyfer</w:t>
      </w:r>
      <w:proofErr w:type="spellEnd"/>
      <w:r>
        <w:t xml:space="preserve"> / wenn Wein- oder Bier-</w:t>
      </w:r>
      <w:proofErr w:type="spellStart"/>
      <w:r>
        <w:t>Schencken</w:t>
      </w:r>
      <w:proofErr w:type="spellEnd"/>
      <w:r>
        <w:t xml:space="preserve"> / der Leute Kinder und Diener verderben / ihren Verstand gleichsam </w:t>
      </w:r>
      <w:proofErr w:type="spellStart"/>
      <w:r>
        <w:t>ersaeuffen</w:t>
      </w:r>
      <w:proofErr w:type="spellEnd"/>
      <w:r>
        <w:t xml:space="preserve"> / und </w:t>
      </w:r>
      <w:proofErr w:type="spellStart"/>
      <w:r>
        <w:t>unvernuenfftige</w:t>
      </w:r>
      <w:proofErr w:type="spellEnd"/>
      <w:r>
        <w:t xml:space="preserve"> Bestien aus ihnen machen? Ey in dem einen </w:t>
      </w:r>
      <w:proofErr w:type="spellStart"/>
      <w:r>
        <w:t>Stueck</w:t>
      </w:r>
      <w:proofErr w:type="spellEnd"/>
      <w:r>
        <w:t xml:space="preserve"> wird nur GOtt </w:t>
      </w:r>
      <w:proofErr w:type="spellStart"/>
      <w:r>
        <w:t>erzuernet</w:t>
      </w:r>
      <w:proofErr w:type="spellEnd"/>
      <w:r>
        <w:t xml:space="preserve"> / und der Menschen Seelen zum </w:t>
      </w:r>
      <w:proofErr w:type="spellStart"/>
      <w:r>
        <w:t>Teuffel</w:t>
      </w:r>
      <w:proofErr w:type="spellEnd"/>
      <w:r>
        <w:t xml:space="preserve"> </w:t>
      </w:r>
      <w:proofErr w:type="spellStart"/>
      <w:r>
        <w:t>gefuehret</w:t>
      </w:r>
      <w:proofErr w:type="spellEnd"/>
      <w:r>
        <w:t xml:space="preserve"> (ein schlechtes Ding in ihren Augen) aber das andere gehet Selbst an / da muß vor allen Dingen </w:t>
      </w:r>
      <w:proofErr w:type="spellStart"/>
      <w:r>
        <w:t>auffgesehen</w:t>
      </w:r>
      <w:proofErr w:type="spellEnd"/>
      <w:r>
        <w:t xml:space="preserve"> werden. </w:t>
      </w:r>
    </w:p>
    <w:p w14:paraId="72DA842B" w14:textId="77777777" w:rsidR="006164D3" w:rsidRDefault="006164D3" w:rsidP="006164D3">
      <w:pPr>
        <w:pStyle w:val="StandardWeb"/>
      </w:pPr>
      <w:r>
        <w:t xml:space="preserve">Dieses aber muß nicht mißverstanden noch so </w:t>
      </w:r>
      <w:proofErr w:type="spellStart"/>
      <w:r>
        <w:t>auffgenommen</w:t>
      </w:r>
      <w:proofErr w:type="spellEnd"/>
      <w:r>
        <w:t xml:space="preserve"> werden / als ob ich redete von frommer und gottseliger Obrigkeit / und daß ich den Guten Unrecht thue / </w:t>
      </w:r>
      <w:proofErr w:type="spellStart"/>
      <w:r>
        <w:t>indeme</w:t>
      </w:r>
      <w:proofErr w:type="spellEnd"/>
      <w:r>
        <w:t xml:space="preserve"> ich / sie bey die Boesen setze: Nein / es sey ferne von mir / solches zu thun: Massen es </w:t>
      </w:r>
      <w:proofErr w:type="spellStart"/>
      <w:r>
        <w:t>offenbahr</w:t>
      </w:r>
      <w:proofErr w:type="spellEnd"/>
      <w:r>
        <w:t xml:space="preserve"> ist / daß es </w:t>
      </w:r>
      <w:proofErr w:type="spellStart"/>
      <w:r>
        <w:t>unmueglich</w:t>
      </w:r>
      <w:proofErr w:type="spellEnd"/>
      <w:r>
        <w:t xml:space="preserve"> ist / daß die Obrigkeit / bey welcher </w:t>
      </w:r>
      <w:proofErr w:type="spellStart"/>
      <w:r>
        <w:t>vorerwehnte</w:t>
      </w:r>
      <w:proofErr w:type="spellEnd"/>
      <w:r>
        <w:t xml:space="preserve"> </w:t>
      </w:r>
      <w:proofErr w:type="spellStart"/>
      <w:r>
        <w:t>Suenden</w:t>
      </w:r>
      <w:proofErr w:type="spellEnd"/>
      <w:r>
        <w:t xml:space="preserve"> herrschen / </w:t>
      </w:r>
      <w:proofErr w:type="spellStart"/>
      <w:r>
        <w:t>kan</w:t>
      </w:r>
      <w:proofErr w:type="spellEnd"/>
      <w:r>
        <w:t xml:space="preserve"> Gottselig seyn / und also GOtt </w:t>
      </w:r>
      <w:proofErr w:type="spellStart"/>
      <w:r>
        <w:t>hertzlich</w:t>
      </w:r>
      <w:proofErr w:type="spellEnd"/>
      <w:r>
        <w:t xml:space="preserve"> und </w:t>
      </w:r>
      <w:proofErr w:type="spellStart"/>
      <w:r>
        <w:t>ueber</w:t>
      </w:r>
      <w:proofErr w:type="spellEnd"/>
      <w:r>
        <w:t xml:space="preserve"> alle Ding lieben: Es ist nicht meine </w:t>
      </w:r>
      <w:proofErr w:type="spellStart"/>
      <w:r>
        <w:t>Meynung</w:t>
      </w:r>
      <w:proofErr w:type="spellEnd"/>
      <w:r>
        <w:t xml:space="preserve"> Gottselige Obrigkeit hie durchzuziehen / denn keine als gottlose Obrigkeit wird dasjenige thun / was ich </w:t>
      </w:r>
      <w:proofErr w:type="spellStart"/>
      <w:r>
        <w:t>erwehnet</w:t>
      </w:r>
      <w:proofErr w:type="spellEnd"/>
      <w:r>
        <w:t xml:space="preserve"> / und sich selbst in </w:t>
      </w:r>
      <w:proofErr w:type="spellStart"/>
      <w:r>
        <w:t>erwehnten</w:t>
      </w:r>
      <w:proofErr w:type="spellEnd"/>
      <w:r>
        <w:t xml:space="preserve"> </w:t>
      </w:r>
      <w:proofErr w:type="spellStart"/>
      <w:r>
        <w:t>Stuecken</w:t>
      </w:r>
      <w:proofErr w:type="spellEnd"/>
      <w:r>
        <w:t xml:space="preserve"> GOtt </w:t>
      </w:r>
      <w:proofErr w:type="spellStart"/>
      <w:r>
        <w:t>zuvorziehen</w:t>
      </w:r>
      <w:proofErr w:type="spellEnd"/>
      <w:r>
        <w:t xml:space="preserve"> / und mehr sehen auf der Menschen Leiber als ihre Seelen. </w:t>
      </w:r>
    </w:p>
    <w:p w14:paraId="440D6D3E" w14:textId="77777777" w:rsidR="006164D3" w:rsidRDefault="006164D3" w:rsidP="006164D3">
      <w:pPr>
        <w:pStyle w:val="StandardWeb"/>
      </w:pPr>
      <w:r>
        <w:t xml:space="preserve">Und was sollen wir sagen / wenn nicht die </w:t>
      </w:r>
      <w:proofErr w:type="spellStart"/>
      <w:r>
        <w:t>groessesten</w:t>
      </w:r>
      <w:proofErr w:type="spellEnd"/>
      <w:r>
        <w:t xml:space="preserve"> </w:t>
      </w:r>
      <w:proofErr w:type="spellStart"/>
      <w:r>
        <w:t>Haeupter</w:t>
      </w:r>
      <w:proofErr w:type="spellEnd"/>
      <w:r>
        <w:t xml:space="preserve"> der meisten Nationen / und vornehmsten Regimentern </w:t>
      </w:r>
      <w:proofErr w:type="spellStart"/>
      <w:r>
        <w:t>allzukranck</w:t>
      </w:r>
      <w:proofErr w:type="spellEnd"/>
      <w:r>
        <w:t xml:space="preserve"> </w:t>
      </w:r>
      <w:proofErr w:type="spellStart"/>
      <w:r>
        <w:t>waeren</w:t>
      </w:r>
      <w:proofErr w:type="spellEnd"/>
      <w:r>
        <w:t xml:space="preserve"> / an dieser Plage und Laster / es </w:t>
      </w:r>
      <w:proofErr w:type="spellStart"/>
      <w:r>
        <w:t>wuerde</w:t>
      </w:r>
      <w:proofErr w:type="spellEnd"/>
      <w:r>
        <w:t xml:space="preserve"> gewiß die Gottseligkeit nicht ein Gewerbe seyn / oder der Gewinn Gottseligkeit heissen / sondern Gottseligkeit </w:t>
      </w:r>
      <w:proofErr w:type="spellStart"/>
      <w:r>
        <w:t>wuerde</w:t>
      </w:r>
      <w:proofErr w:type="spellEnd"/>
      <w:r>
        <w:t xml:space="preserve"> ihnen ein grosser Gewinn seyn; Es </w:t>
      </w:r>
      <w:proofErr w:type="spellStart"/>
      <w:r>
        <w:t>wuerde</w:t>
      </w:r>
      <w:proofErr w:type="spellEnd"/>
      <w:r>
        <w:t xml:space="preserve"> die fleischliche </w:t>
      </w:r>
      <w:proofErr w:type="spellStart"/>
      <w:r>
        <w:t>Policey</w:t>
      </w:r>
      <w:proofErr w:type="spellEnd"/>
      <w:r>
        <w:t xml:space="preserve"> der Gottesfurcht nicht vorgezogen werden / sondern wahre Gottesfurcht </w:t>
      </w:r>
      <w:proofErr w:type="spellStart"/>
      <w:r>
        <w:t>wuerde</w:t>
      </w:r>
      <w:proofErr w:type="spellEnd"/>
      <w:r>
        <w:t xml:space="preserve"> jene zuvor gehen: Es </w:t>
      </w:r>
      <w:proofErr w:type="spellStart"/>
      <w:r>
        <w:t>wuerde</w:t>
      </w:r>
      <w:proofErr w:type="spellEnd"/>
      <w:r>
        <w:t xml:space="preserve"> nicht so gemein seyn / in den meisten Regimentern die </w:t>
      </w:r>
      <w:proofErr w:type="spellStart"/>
      <w:r>
        <w:t>Warheit</w:t>
      </w:r>
      <w:proofErr w:type="spellEnd"/>
      <w:r>
        <w:t xml:space="preserve"> / und die Ehre Christi / bey Seit zu setzen / seine </w:t>
      </w:r>
      <w:proofErr w:type="spellStart"/>
      <w:r>
        <w:t>treumeynende</w:t>
      </w:r>
      <w:proofErr w:type="spellEnd"/>
      <w:r>
        <w:t xml:space="preserve"> Diener zu verachten / ja auch </w:t>
      </w:r>
      <w:proofErr w:type="spellStart"/>
      <w:r>
        <w:t>wol</w:t>
      </w:r>
      <w:proofErr w:type="spellEnd"/>
      <w:r>
        <w:t xml:space="preserve"> derer Leben und Blut dem fleischlichen Selbst </w:t>
      </w:r>
      <w:proofErr w:type="spellStart"/>
      <w:r>
        <w:t>auffzuopffern</w:t>
      </w:r>
      <w:proofErr w:type="spellEnd"/>
      <w:r>
        <w:t xml:space="preserve">: Es </w:t>
      </w:r>
      <w:proofErr w:type="spellStart"/>
      <w:r>
        <w:t>wuerden</w:t>
      </w:r>
      <w:proofErr w:type="spellEnd"/>
      <w:r>
        <w:t xml:space="preserve"> nicht die </w:t>
      </w:r>
      <w:proofErr w:type="spellStart"/>
      <w:r>
        <w:t>Brueche</w:t>
      </w:r>
      <w:proofErr w:type="spellEnd"/>
      <w:r>
        <w:t xml:space="preserve"> der Kirchen so lange </w:t>
      </w:r>
      <w:proofErr w:type="spellStart"/>
      <w:r>
        <w:t>ungeheilet</w:t>
      </w:r>
      <w:proofErr w:type="spellEnd"/>
      <w:r>
        <w:t xml:space="preserve"> bleiben / und immer weiter und weiter werden / und so wenig sich daran kehren; aber ein jeder hat sein eigen </w:t>
      </w:r>
      <w:proofErr w:type="spellStart"/>
      <w:r>
        <w:t>Werck</w:t>
      </w:r>
      <w:proofErr w:type="spellEnd"/>
      <w:r>
        <w:t xml:space="preserve"> zu thun / und </w:t>
      </w:r>
      <w:proofErr w:type="spellStart"/>
      <w:r>
        <w:t>kan</w:t>
      </w:r>
      <w:proofErr w:type="spellEnd"/>
      <w:r>
        <w:t xml:space="preserve"> auf GOttes Ehre und der Seelen Wohlfahrt nicht Acht haben; Ja wie oft muß die Ehre Christi und das Evangelium / unter die </w:t>
      </w:r>
      <w:proofErr w:type="spellStart"/>
      <w:r>
        <w:t>Fuesse</w:t>
      </w:r>
      <w:proofErr w:type="spellEnd"/>
      <w:r>
        <w:t xml:space="preserve"> </w:t>
      </w:r>
      <w:proofErr w:type="spellStart"/>
      <w:r>
        <w:t>getretten</w:t>
      </w:r>
      <w:proofErr w:type="spellEnd"/>
      <w:r>
        <w:t xml:space="preserve"> werden / wo es Selbst im Wege stehet: Kirchen und Schulen muß durch ihren Krieg ins Feuer gesetzet werden: Und </w:t>
      </w:r>
      <w:proofErr w:type="spellStart"/>
      <w:r>
        <w:t>waere</w:t>
      </w:r>
      <w:proofErr w:type="spellEnd"/>
      <w:r>
        <w:t xml:space="preserve"> Selbst nicht so </w:t>
      </w:r>
      <w:proofErr w:type="spellStart"/>
      <w:r>
        <w:t>starck</w:t>
      </w:r>
      <w:proofErr w:type="spellEnd"/>
      <w:r>
        <w:t xml:space="preserve"> unter uns / man </w:t>
      </w:r>
      <w:proofErr w:type="spellStart"/>
      <w:r>
        <w:t>wuerde</w:t>
      </w:r>
      <w:proofErr w:type="spellEnd"/>
      <w:r>
        <w:t xml:space="preserve"> zu so vielen Greueln nicht durch die Finger sehen. </w:t>
      </w:r>
    </w:p>
    <w:p w14:paraId="5224B4AC" w14:textId="77777777" w:rsidR="006164D3" w:rsidRDefault="006164D3" w:rsidP="006164D3">
      <w:pPr>
        <w:pStyle w:val="StandardWeb"/>
      </w:pPr>
      <w:r>
        <w:t xml:space="preserve">Daß man sein Gesinde recht unterweise und unterrichte in der Gottesfurcht / die </w:t>
      </w:r>
      <w:proofErr w:type="spellStart"/>
      <w:r>
        <w:t>Suende</w:t>
      </w:r>
      <w:proofErr w:type="spellEnd"/>
      <w:r>
        <w:t xml:space="preserve"> in Kindern und Dienstboten </w:t>
      </w:r>
      <w:proofErr w:type="spellStart"/>
      <w:r>
        <w:t>unterdruecke</w:t>
      </w:r>
      <w:proofErr w:type="spellEnd"/>
      <w:r>
        <w:t xml:space="preserve"> / ist ein von den </w:t>
      </w:r>
      <w:proofErr w:type="spellStart"/>
      <w:r>
        <w:t>hoechstnoethigen</w:t>
      </w:r>
      <w:proofErr w:type="spellEnd"/>
      <w:r>
        <w:t xml:space="preserve"> und </w:t>
      </w:r>
      <w:proofErr w:type="spellStart"/>
      <w:r>
        <w:t>fruchtbarlichsten</w:t>
      </w:r>
      <w:proofErr w:type="spellEnd"/>
      <w:r>
        <w:t xml:space="preserve"> </w:t>
      </w:r>
      <w:proofErr w:type="spellStart"/>
      <w:r>
        <w:t>Stuecken</w:t>
      </w:r>
      <w:proofErr w:type="spellEnd"/>
      <w:r>
        <w:t xml:space="preserve"> / </w:t>
      </w:r>
      <w:proofErr w:type="spellStart"/>
      <w:r>
        <w:t>beydes</w:t>
      </w:r>
      <w:proofErr w:type="spellEnd"/>
      <w:r>
        <w:t xml:space="preserve"> die Kirche GOttes </w:t>
      </w:r>
      <w:proofErr w:type="spellStart"/>
      <w:r>
        <w:t>auffzubauen</w:t>
      </w:r>
      <w:proofErr w:type="spellEnd"/>
      <w:r>
        <w:t xml:space="preserve"> / und auch das Regiment in gutem Wesen zu erhalten. O wenn Eltern und Herren ihre </w:t>
      </w:r>
      <w:proofErr w:type="spellStart"/>
      <w:r>
        <w:t>Haeuser</w:t>
      </w:r>
      <w:proofErr w:type="spellEnd"/>
      <w:r>
        <w:t xml:space="preserve"> nur </w:t>
      </w:r>
      <w:proofErr w:type="spellStart"/>
      <w:r>
        <w:t>wolten</w:t>
      </w:r>
      <w:proofErr w:type="spellEnd"/>
      <w:r>
        <w:t xml:space="preserve"> dem HErrn heiligen und lehren ihr Gesinde die Furcht GOttes und dessen Willen / und wenn Unterweißung nicht </w:t>
      </w:r>
      <w:proofErr w:type="spellStart"/>
      <w:r>
        <w:t>helffen</w:t>
      </w:r>
      <w:proofErr w:type="spellEnd"/>
      <w:r>
        <w:t xml:space="preserve"> </w:t>
      </w:r>
      <w:proofErr w:type="spellStart"/>
      <w:r>
        <w:t>wolte</w:t>
      </w:r>
      <w:proofErr w:type="spellEnd"/>
      <w:r>
        <w:t xml:space="preserve"> / die Straffe zur Hand nehmen / damit der </w:t>
      </w:r>
      <w:proofErr w:type="spellStart"/>
      <w:r>
        <w:t>Suenden</w:t>
      </w:r>
      <w:proofErr w:type="spellEnd"/>
      <w:r>
        <w:t xml:space="preserve"> </w:t>
      </w:r>
      <w:proofErr w:type="spellStart"/>
      <w:r>
        <w:t>gesteuret</w:t>
      </w:r>
      <w:proofErr w:type="spellEnd"/>
      <w:r>
        <w:t xml:space="preserve"> </w:t>
      </w:r>
      <w:proofErr w:type="spellStart"/>
      <w:r>
        <w:t>wuerde</w:t>
      </w:r>
      <w:proofErr w:type="spellEnd"/>
      <w:r>
        <w:t xml:space="preserve"> / wie </w:t>
      </w:r>
      <w:proofErr w:type="spellStart"/>
      <w:r>
        <w:t>wuerde</w:t>
      </w:r>
      <w:proofErr w:type="spellEnd"/>
      <w:r>
        <w:t xml:space="preserve"> man sobald ein ander Christenthum haben! Und was hindert sie? Ey </w:t>
      </w:r>
      <w:proofErr w:type="spellStart"/>
      <w:r>
        <w:t>fleyschlich</w:t>
      </w:r>
      <w:proofErr w:type="spellEnd"/>
      <w:r>
        <w:t xml:space="preserve"> Selbst / wenn es </w:t>
      </w:r>
      <w:proofErr w:type="spellStart"/>
      <w:r>
        <w:t>waere</w:t>
      </w:r>
      <w:proofErr w:type="spellEnd"/>
      <w:r>
        <w:t xml:space="preserve"> / einige weltliche Bequemlichkeiten dadurch zu erlangen / sie </w:t>
      </w:r>
      <w:proofErr w:type="spellStart"/>
      <w:r>
        <w:t>wuerden</w:t>
      </w:r>
      <w:proofErr w:type="spellEnd"/>
      <w:r>
        <w:t xml:space="preserve"> schon mehr thun. Soll ich es beweisen? Laß die Erfahrung zeugen. Es gehe ihr Kind oder Dienstbote ohne Gebet an seine Arbeit / wenig fragen darnach / oder achten es doch ein schlechtes Ding; aber sie wollen nicht ohne Essen und </w:t>
      </w:r>
      <w:proofErr w:type="spellStart"/>
      <w:r>
        <w:t>Trincken</w:t>
      </w:r>
      <w:proofErr w:type="spellEnd"/>
      <w:r>
        <w:t xml:space="preserve"> und Kleider etwas thun: Der Herr </w:t>
      </w:r>
      <w:proofErr w:type="spellStart"/>
      <w:r>
        <w:t>kan</w:t>
      </w:r>
      <w:proofErr w:type="spellEnd"/>
      <w:r>
        <w:t xml:space="preserve"> leiden / daß sie GOtt seines </w:t>
      </w:r>
      <w:proofErr w:type="spellStart"/>
      <w:r>
        <w:t>gebuehrlichen</w:t>
      </w:r>
      <w:proofErr w:type="spellEnd"/>
      <w:r>
        <w:t xml:space="preserve"> Dienstes berauben; aber </w:t>
      </w:r>
      <w:proofErr w:type="spellStart"/>
      <w:r>
        <w:t>solten</w:t>
      </w:r>
      <w:proofErr w:type="spellEnd"/>
      <w:r>
        <w:t xml:space="preserve"> sie seinen Dienst oder Arbeit </w:t>
      </w:r>
      <w:proofErr w:type="spellStart"/>
      <w:r>
        <w:t>versaumen</w:t>
      </w:r>
      <w:proofErr w:type="spellEnd"/>
      <w:r>
        <w:t xml:space="preserve"> / und </w:t>
      </w:r>
      <w:proofErr w:type="spellStart"/>
      <w:r>
        <w:t>ihme</w:t>
      </w:r>
      <w:proofErr w:type="spellEnd"/>
      <w:r>
        <w:t xml:space="preserve"> nicht bessere Dienste thun / als sie GOtt thun / sie </w:t>
      </w:r>
      <w:proofErr w:type="spellStart"/>
      <w:r>
        <w:t>wuerdens</w:t>
      </w:r>
      <w:proofErr w:type="spellEnd"/>
      <w:r>
        <w:t xml:space="preserve"> bald </w:t>
      </w:r>
      <w:proofErr w:type="spellStart"/>
      <w:r>
        <w:t>hoeren</w:t>
      </w:r>
      <w:proofErr w:type="spellEnd"/>
      <w:r>
        <w:t xml:space="preserve"> </w:t>
      </w:r>
      <w:proofErr w:type="spellStart"/>
      <w:r>
        <w:t>muessen</w:t>
      </w:r>
      <w:proofErr w:type="spellEnd"/>
      <w:r>
        <w:t xml:space="preserve"> / und ihnen die </w:t>
      </w:r>
      <w:proofErr w:type="spellStart"/>
      <w:r>
        <w:t>Thuer</w:t>
      </w:r>
      <w:proofErr w:type="spellEnd"/>
      <w:r>
        <w:t xml:space="preserve"> gewiesen werden / sie </w:t>
      </w:r>
      <w:proofErr w:type="spellStart"/>
      <w:r>
        <w:t>waeren</w:t>
      </w:r>
      <w:proofErr w:type="spellEnd"/>
      <w:r>
        <w:t xml:space="preserve"> keine Diener vor </w:t>
      </w:r>
      <w:proofErr w:type="spellStart"/>
      <w:r>
        <w:t>ihme</w:t>
      </w:r>
      <w:proofErr w:type="spellEnd"/>
      <w:r>
        <w:t xml:space="preserve">: Sie wollen ihre Kinder lehren ihr eigen </w:t>
      </w:r>
      <w:proofErr w:type="spellStart"/>
      <w:r>
        <w:t>Werck</w:t>
      </w:r>
      <w:proofErr w:type="spellEnd"/>
      <w:r>
        <w:t xml:space="preserve"> zu thun / oder sie </w:t>
      </w:r>
      <w:proofErr w:type="spellStart"/>
      <w:r>
        <w:t>austhun</w:t>
      </w:r>
      <w:proofErr w:type="spellEnd"/>
      <w:r>
        <w:t xml:space="preserve"> etwas zu lernen; Aber GOttes </w:t>
      </w:r>
      <w:proofErr w:type="spellStart"/>
      <w:r>
        <w:t>Werck</w:t>
      </w:r>
      <w:proofErr w:type="spellEnd"/>
      <w:r>
        <w:t xml:space="preserve"> und ihre eigene Seligkeit zu </w:t>
      </w:r>
      <w:proofErr w:type="spellStart"/>
      <w:r>
        <w:t>befoerdern</w:t>
      </w:r>
      <w:proofErr w:type="spellEnd"/>
      <w:r>
        <w:t xml:space="preserve"> / </w:t>
      </w:r>
      <w:proofErr w:type="spellStart"/>
      <w:r>
        <w:t>ddarinnen</w:t>
      </w:r>
      <w:proofErr w:type="spellEnd"/>
      <w:r>
        <w:t xml:space="preserve"> werden sie wenig von ihnen unterwiesen werden / wie deutlich auch GOtt es ihnen befohlen hat / Deut. 11/18. 19. und Cap. 6/ 6. 7. 8. Ephes. 6/ 4. </w:t>
      </w:r>
    </w:p>
    <w:p w14:paraId="6533F975" w14:textId="77777777" w:rsidR="006164D3" w:rsidRDefault="006164D3" w:rsidP="006164D3">
      <w:pPr>
        <w:pStyle w:val="StandardWeb"/>
      </w:pPr>
      <w:r>
        <w:t xml:space="preserve">Laß ein Kind oder Dienstbote seinen Eltern oder Herren lose Worte geben / sie </w:t>
      </w:r>
      <w:proofErr w:type="spellStart"/>
      <w:r>
        <w:t>dencken</w:t>
      </w:r>
      <w:proofErr w:type="spellEnd"/>
      <w:r>
        <w:t xml:space="preserve"> / sie </w:t>
      </w:r>
      <w:proofErr w:type="spellStart"/>
      <w:r>
        <w:t>muessen</w:t>
      </w:r>
      <w:proofErr w:type="spellEnd"/>
      <w:r>
        <w:t xml:space="preserve"> das so nicht </w:t>
      </w:r>
      <w:proofErr w:type="spellStart"/>
      <w:r>
        <w:t>auffstaercken</w:t>
      </w:r>
      <w:proofErr w:type="spellEnd"/>
      <w:r>
        <w:t xml:space="preserve"> / und stille dazu schweigen (wie es denn auch nicht billig ist) aber laß sie bey GOttes Namen schweren / oder sein Gesetze brechen / das </w:t>
      </w:r>
      <w:proofErr w:type="spellStart"/>
      <w:r>
        <w:t>koennen</w:t>
      </w:r>
      <w:proofErr w:type="spellEnd"/>
      <w:r>
        <w:t xml:space="preserve"> sie </w:t>
      </w:r>
      <w:proofErr w:type="spellStart"/>
      <w:r>
        <w:t>gedultig</w:t>
      </w:r>
      <w:proofErr w:type="spellEnd"/>
      <w:r>
        <w:t xml:space="preserve"> </w:t>
      </w:r>
      <w:proofErr w:type="spellStart"/>
      <w:r>
        <w:t>hoeren</w:t>
      </w:r>
      <w:proofErr w:type="spellEnd"/>
      <w:r>
        <w:t xml:space="preserve"> / oder wenn sie wie Eli obenhin straffen / </w:t>
      </w:r>
      <w:proofErr w:type="spellStart"/>
      <w:r>
        <w:t>meynen</w:t>
      </w:r>
      <w:proofErr w:type="spellEnd"/>
      <w:r>
        <w:t xml:space="preserve"> sie / es sey genug. Sie </w:t>
      </w:r>
      <w:proofErr w:type="spellStart"/>
      <w:r>
        <w:t>koennen</w:t>
      </w:r>
      <w:proofErr w:type="spellEnd"/>
      <w:r>
        <w:t xml:space="preserve"> sie zum Essen / oder zur Arbeit zusammen bringen / aber zum Gebet </w:t>
      </w:r>
      <w:proofErr w:type="spellStart"/>
      <w:r>
        <w:t>koennen</w:t>
      </w:r>
      <w:proofErr w:type="spellEnd"/>
      <w:r>
        <w:t xml:space="preserve"> sie nicht zusammen gebracht werden: Und wovon kommt dieses alles? Eins ist vor Selbst / und das andere vor GOtt: Eines ist vor den Leib / und das andere ist vor die Seele; Daß ihr also sehet was Selbst thun </w:t>
      </w:r>
      <w:proofErr w:type="spellStart"/>
      <w:r>
        <w:t>kan</w:t>
      </w:r>
      <w:proofErr w:type="spellEnd"/>
      <w:r>
        <w:t xml:space="preserve"> / und wie es insgemein </w:t>
      </w:r>
      <w:proofErr w:type="spellStart"/>
      <w:r>
        <w:t>Haußhaltung</w:t>
      </w:r>
      <w:proofErr w:type="spellEnd"/>
      <w:r>
        <w:t xml:space="preserve"> / ja </w:t>
      </w:r>
      <w:proofErr w:type="spellStart"/>
      <w:r>
        <w:t>Staedte</w:t>
      </w:r>
      <w:proofErr w:type="spellEnd"/>
      <w:r>
        <w:t xml:space="preserve"> und </w:t>
      </w:r>
      <w:proofErr w:type="spellStart"/>
      <w:r>
        <w:t>Laender</w:t>
      </w:r>
      <w:proofErr w:type="spellEnd"/>
      <w:r>
        <w:t xml:space="preserve"> regieret. Weil es in den </w:t>
      </w:r>
      <w:proofErr w:type="spellStart"/>
      <w:r>
        <w:t>Hertzen</w:t>
      </w:r>
      <w:proofErr w:type="spellEnd"/>
      <w:r>
        <w:t xml:space="preserve"> der Menschen regieret. </w:t>
      </w:r>
    </w:p>
    <w:p w14:paraId="15F5E894" w14:textId="77777777" w:rsidR="006164D3" w:rsidRDefault="006164D3" w:rsidP="006164D3">
      <w:pPr>
        <w:pStyle w:val="StandardWeb"/>
      </w:pPr>
      <w:r>
        <w:t xml:space="preserve">GOtt </w:t>
      </w:r>
      <w:proofErr w:type="spellStart"/>
      <w:r>
        <w:t>solte</w:t>
      </w:r>
      <w:proofErr w:type="spellEnd"/>
      <w:r>
        <w:t xml:space="preserve"> </w:t>
      </w:r>
      <w:proofErr w:type="spellStart"/>
      <w:r>
        <w:t>ueber</w:t>
      </w:r>
      <w:proofErr w:type="spellEnd"/>
      <w:r>
        <w:t xml:space="preserve"> alles und </w:t>
      </w:r>
      <w:proofErr w:type="spellStart"/>
      <w:r>
        <w:t>ueber</w:t>
      </w:r>
      <w:proofErr w:type="spellEnd"/>
      <w:r>
        <w:t xml:space="preserve"> uns selbst / und unser </w:t>
      </w:r>
      <w:proofErr w:type="spellStart"/>
      <w:r>
        <w:t>Naechster</w:t>
      </w:r>
      <w:proofErr w:type="spellEnd"/>
      <w:r>
        <w:t xml:space="preserve"> als wir selbst geliebet werden: Aber wenn wir nur GOtt so viel Liebe geben / als </w:t>
      </w:r>
      <w:proofErr w:type="spellStart"/>
      <w:r>
        <w:t>Naechster</w:t>
      </w:r>
      <w:proofErr w:type="spellEnd"/>
      <w:r>
        <w:t xml:space="preserve"> haben soll / es </w:t>
      </w:r>
      <w:proofErr w:type="spellStart"/>
      <w:r>
        <w:t>wuerde</w:t>
      </w:r>
      <w:proofErr w:type="spellEnd"/>
      <w:r>
        <w:t xml:space="preserve"> nicht so </w:t>
      </w:r>
      <w:proofErr w:type="spellStart"/>
      <w:r>
        <w:t>uebel</w:t>
      </w:r>
      <w:proofErr w:type="spellEnd"/>
      <w:r>
        <w:t xml:space="preserve"> stehen mit der selbstischen Welt / als es stehet. </w:t>
      </w:r>
    </w:p>
    <w:p w14:paraId="15E83EE6" w14:textId="77777777" w:rsidR="006164D3" w:rsidRDefault="006164D3" w:rsidP="006164D3">
      <w:pPr>
        <w:spacing w:after="0" w:line="240" w:lineRule="auto"/>
      </w:pPr>
      <w:r>
        <w:br w:type="page"/>
      </w:r>
    </w:p>
    <w:p w14:paraId="09C1BBD3" w14:textId="77777777" w:rsidR="006164D3" w:rsidRDefault="006164D3" w:rsidP="006164D3">
      <w:pPr>
        <w:pStyle w:val="berschrift1"/>
        <w:rPr>
          <w:sz w:val="48"/>
        </w:rPr>
      </w:pPr>
      <w:r>
        <w:t>Das V. Capitel.</w:t>
      </w:r>
    </w:p>
    <w:p w14:paraId="684F3EF4" w14:textId="77777777" w:rsidR="006164D3" w:rsidRDefault="006164D3" w:rsidP="006164D3">
      <w:pPr>
        <w:pStyle w:val="StandardWeb"/>
      </w:pPr>
      <w:r>
        <w:rPr>
          <w:rStyle w:val="Fett"/>
          <w:rFonts w:eastAsiaTheme="majorEastAsia"/>
        </w:rPr>
        <w:t xml:space="preserve">Die Macht der Selbstheit / </w:t>
      </w:r>
      <w:proofErr w:type="spellStart"/>
      <w:r>
        <w:rPr>
          <w:rStyle w:val="Fett"/>
          <w:rFonts w:eastAsiaTheme="majorEastAsia"/>
        </w:rPr>
        <w:t>ueber</w:t>
      </w:r>
      <w:proofErr w:type="spellEnd"/>
      <w:r>
        <w:rPr>
          <w:rStyle w:val="Fett"/>
          <w:rFonts w:eastAsiaTheme="majorEastAsia"/>
        </w:rPr>
        <w:t xml:space="preserve"> der Leute </w:t>
      </w:r>
      <w:proofErr w:type="spellStart"/>
      <w:r>
        <w:rPr>
          <w:rStyle w:val="Fett"/>
          <w:rFonts w:eastAsiaTheme="majorEastAsia"/>
        </w:rPr>
        <w:t>Meynungen</w:t>
      </w:r>
      <w:proofErr w:type="spellEnd"/>
      <w:r>
        <w:rPr>
          <w:rStyle w:val="Fett"/>
          <w:rFonts w:eastAsiaTheme="majorEastAsia"/>
        </w:rPr>
        <w:t xml:space="preserve"> in Religions-Sachen. II.</w:t>
      </w:r>
      <w:r>
        <w:t xml:space="preserve"> </w:t>
      </w:r>
    </w:p>
    <w:p w14:paraId="432F0469" w14:textId="77777777" w:rsidR="006164D3" w:rsidRDefault="006164D3" w:rsidP="006164D3">
      <w:pPr>
        <w:pStyle w:val="StandardWeb"/>
      </w:pPr>
      <w:r>
        <w:t xml:space="preserve">Ein ander Exempel / das uns anzeiget das Reich und </w:t>
      </w:r>
      <w:proofErr w:type="spellStart"/>
      <w:r>
        <w:t>Herrschafft</w:t>
      </w:r>
      <w:proofErr w:type="spellEnd"/>
      <w:r>
        <w:t xml:space="preserve"> der </w:t>
      </w:r>
      <w:proofErr w:type="spellStart"/>
      <w:r>
        <w:t>Selbheit</w:t>
      </w:r>
      <w:proofErr w:type="spellEnd"/>
      <w:r>
        <w:t xml:space="preserve"> in der Welt / ist die grosse Krafft zu </w:t>
      </w:r>
      <w:proofErr w:type="spellStart"/>
      <w:r>
        <w:t>formiren</w:t>
      </w:r>
      <w:proofErr w:type="spellEnd"/>
      <w:r>
        <w:t xml:space="preserve"> / und zu </w:t>
      </w:r>
      <w:proofErr w:type="spellStart"/>
      <w:r>
        <w:t>staercken</w:t>
      </w:r>
      <w:proofErr w:type="spellEnd"/>
      <w:r>
        <w:t xml:space="preserve">. Ob schon der Verstand von Natur der </w:t>
      </w:r>
      <w:proofErr w:type="spellStart"/>
      <w:r>
        <w:t>Weißheit</w:t>
      </w:r>
      <w:proofErr w:type="spellEnd"/>
      <w:r>
        <w:t xml:space="preserve"> sich befleißiget / und darnach trachtet / so ist es doch etwas selbstisches in der Seelen / sonderlich in dem Willen / das den Verstand </w:t>
      </w:r>
      <w:proofErr w:type="spellStart"/>
      <w:r>
        <w:t>offtmahlen</w:t>
      </w:r>
      <w:proofErr w:type="spellEnd"/>
      <w:r>
        <w:t xml:space="preserve"> verleitet / und bildet ihm den </w:t>
      </w:r>
      <w:proofErr w:type="spellStart"/>
      <w:r>
        <w:t>groebesten</w:t>
      </w:r>
      <w:proofErr w:type="spellEnd"/>
      <w:r>
        <w:t xml:space="preserve"> Irrthum vor als </w:t>
      </w:r>
      <w:proofErr w:type="spellStart"/>
      <w:r>
        <w:t>Warheit</w:t>
      </w:r>
      <w:proofErr w:type="spellEnd"/>
      <w:r>
        <w:t xml:space="preserve"> / und die </w:t>
      </w:r>
      <w:proofErr w:type="spellStart"/>
      <w:r>
        <w:t>hoechstnoethige</w:t>
      </w:r>
      <w:proofErr w:type="spellEnd"/>
      <w:r>
        <w:t xml:space="preserve"> wahre Lehren / als einen Irrthum. Der Wille hat grosse Macht </w:t>
      </w:r>
      <w:proofErr w:type="spellStart"/>
      <w:r>
        <w:t>ueber</w:t>
      </w:r>
      <w:proofErr w:type="spellEnd"/>
      <w:r>
        <w:t xml:space="preserve"> den Verstand / und wenn die </w:t>
      </w:r>
      <w:proofErr w:type="spellStart"/>
      <w:r>
        <w:t>Selbheit</w:t>
      </w:r>
      <w:proofErr w:type="spellEnd"/>
      <w:r>
        <w:t xml:space="preserve"> gleichsam geworden ein Habit / oder etwas von der Natur und Wesen des Willens / so ist leicht zu </w:t>
      </w:r>
      <w:proofErr w:type="spellStart"/>
      <w:r>
        <w:t>gedencken</w:t>
      </w:r>
      <w:proofErr w:type="spellEnd"/>
      <w:r>
        <w:t xml:space="preserve"> / wie es den Verstand verkehren mag. Und dieses zu beweisen </w:t>
      </w:r>
      <w:proofErr w:type="spellStart"/>
      <w:r>
        <w:t>duerffen</w:t>
      </w:r>
      <w:proofErr w:type="spellEnd"/>
      <w:r>
        <w:t xml:space="preserve"> wir nicht weiter gehen / als auf die </w:t>
      </w:r>
      <w:proofErr w:type="spellStart"/>
      <w:r>
        <w:t>taegliche</w:t>
      </w:r>
      <w:proofErr w:type="spellEnd"/>
      <w:r>
        <w:t xml:space="preserve"> Erfahrung. Ist es nicht </w:t>
      </w:r>
      <w:proofErr w:type="spellStart"/>
      <w:r>
        <w:t>offenbahr</w:t>
      </w:r>
      <w:proofErr w:type="spellEnd"/>
      <w:r>
        <w:t xml:space="preserve"> genug / daß wo Selbst mit in der Sache </w:t>
      </w:r>
      <w:proofErr w:type="spellStart"/>
      <w:r>
        <w:t>interessiret</w:t>
      </w:r>
      <w:proofErr w:type="spellEnd"/>
      <w:r>
        <w:t xml:space="preserve"> ist / unser Urtheil von der Sachen als bestochen / unser Verstand </w:t>
      </w:r>
      <w:proofErr w:type="spellStart"/>
      <w:r>
        <w:t>verfaelschet</w:t>
      </w:r>
      <w:proofErr w:type="spellEnd"/>
      <w:r>
        <w:t xml:space="preserve"> / </w:t>
      </w:r>
      <w:proofErr w:type="spellStart"/>
      <w:r>
        <w:t>uebermeistert</w:t>
      </w:r>
      <w:proofErr w:type="spellEnd"/>
      <w:r>
        <w:t xml:space="preserve"> / und von der </w:t>
      </w:r>
      <w:proofErr w:type="spellStart"/>
      <w:r>
        <w:t>Warheit</w:t>
      </w:r>
      <w:proofErr w:type="spellEnd"/>
      <w:r>
        <w:t xml:space="preserve"> </w:t>
      </w:r>
      <w:proofErr w:type="spellStart"/>
      <w:r>
        <w:t>abgefuehret</w:t>
      </w:r>
      <w:proofErr w:type="spellEnd"/>
      <w:r>
        <w:t xml:space="preserve"> sey; daß zu gleicher Weise / wie das Auge / das durch ein </w:t>
      </w:r>
      <w:proofErr w:type="spellStart"/>
      <w:r>
        <w:t>gefaerbtes</w:t>
      </w:r>
      <w:proofErr w:type="spellEnd"/>
      <w:r>
        <w:t xml:space="preserve"> Glaß siehet / alle Dinge ansiehet / als </w:t>
      </w:r>
      <w:proofErr w:type="spellStart"/>
      <w:r>
        <w:t>waeren</w:t>
      </w:r>
      <w:proofErr w:type="spellEnd"/>
      <w:r>
        <w:t xml:space="preserve"> sie derselben Farbe / wie das Glaß; also auch der Verstand / der durch eine selbstisch </w:t>
      </w:r>
      <w:proofErr w:type="spellStart"/>
      <w:r>
        <w:t>Inclination</w:t>
      </w:r>
      <w:proofErr w:type="spellEnd"/>
      <w:r>
        <w:t xml:space="preserve"> </w:t>
      </w:r>
      <w:proofErr w:type="spellStart"/>
      <w:r>
        <w:t>uebermeistert</w:t>
      </w:r>
      <w:proofErr w:type="spellEnd"/>
      <w:r>
        <w:t xml:space="preserve"> ist / ein jedes Ding vor wahr </w:t>
      </w:r>
      <w:proofErr w:type="spellStart"/>
      <w:r>
        <w:t>haelt</w:t>
      </w:r>
      <w:proofErr w:type="spellEnd"/>
      <w:r>
        <w:t xml:space="preserve"> / und annimmt / das er am liebsten wahr zu seyn </w:t>
      </w:r>
      <w:proofErr w:type="spellStart"/>
      <w:r>
        <w:t>wolte</w:t>
      </w:r>
      <w:proofErr w:type="spellEnd"/>
      <w:r>
        <w:t xml:space="preserve"> / und welches </w:t>
      </w:r>
      <w:proofErr w:type="spellStart"/>
      <w:r>
        <w:t>ihme</w:t>
      </w:r>
      <w:proofErr w:type="spellEnd"/>
      <w:r>
        <w:t xml:space="preserve"> am angenehmsten ist; als zum Exempel: </w:t>
      </w:r>
    </w:p>
    <w:p w14:paraId="7DC90DF4" w14:textId="77777777" w:rsidR="006164D3" w:rsidRDefault="006164D3" w:rsidP="006164D3">
      <w:pPr>
        <w:pStyle w:val="StandardWeb"/>
      </w:pPr>
      <w:r>
        <w:t xml:space="preserve">1. Wir sehen fast / daß durch die </w:t>
      </w:r>
      <w:proofErr w:type="spellStart"/>
      <w:r>
        <w:t>gantze</w:t>
      </w:r>
      <w:proofErr w:type="spellEnd"/>
      <w:r>
        <w:t xml:space="preserve"> Welt die Religion am meisten an jeden Orten getrieben wird / die die Vornehmsten / und Regenten / selbiges Ortes angenommen; oder ja eine solche Religion / die ihnen deucht / wo sie nicht groß dabey werden / doch am sichersten zu seyn. Die </w:t>
      </w:r>
      <w:proofErr w:type="spellStart"/>
      <w:r>
        <w:t>Tuercken</w:t>
      </w:r>
      <w:proofErr w:type="spellEnd"/>
      <w:r>
        <w:t xml:space="preserve"> sind insgemein </w:t>
      </w:r>
      <w:proofErr w:type="spellStart"/>
      <w:r>
        <w:t>mahometaner</w:t>
      </w:r>
      <w:proofErr w:type="spellEnd"/>
      <w:r>
        <w:t xml:space="preserve">: Die Einwohner von Rom / Hispanien / Oesterreich / etc. ins gemein Papisten: Die in </w:t>
      </w:r>
      <w:proofErr w:type="spellStart"/>
      <w:r>
        <w:t>Dennemarck</w:t>
      </w:r>
      <w:proofErr w:type="spellEnd"/>
      <w:r>
        <w:t xml:space="preserve"> / Schweden / Sachsen / etc. insgemein Lutheraner: Die in Holland / Engelland / </w:t>
      </w:r>
      <w:proofErr w:type="spellStart"/>
      <w:r>
        <w:t>Schweitzerland</w:t>
      </w:r>
      <w:proofErr w:type="spellEnd"/>
      <w:r>
        <w:t xml:space="preserve"> </w:t>
      </w:r>
      <w:proofErr w:type="spellStart"/>
      <w:r>
        <w:t>insgemeins</w:t>
      </w:r>
      <w:proofErr w:type="spellEnd"/>
      <w:r>
        <w:t xml:space="preserve"> (wie sie genannt werden) Calvinisten. Zwar es hat viel auf sich / und ist nicht ein geringes daran gelegen / in was </w:t>
      </w:r>
      <w:proofErr w:type="spellStart"/>
      <w:r>
        <w:t>Meynung</w:t>
      </w:r>
      <w:proofErr w:type="spellEnd"/>
      <w:r>
        <w:t xml:space="preserve"> und Religion einer erzogen ist / und wenn er nur hat die </w:t>
      </w:r>
      <w:proofErr w:type="spellStart"/>
      <w:r>
        <w:t>Gruende</w:t>
      </w:r>
      <w:proofErr w:type="spellEnd"/>
      <w:r>
        <w:t xml:space="preserve"> des Glaubens allein von einer Seiten </w:t>
      </w:r>
      <w:proofErr w:type="spellStart"/>
      <w:r>
        <w:t>gehoeret</w:t>
      </w:r>
      <w:proofErr w:type="spellEnd"/>
      <w:r>
        <w:t xml:space="preserve"> / und selbiges mag auch einen sonst Gottseligen Menschen einnehmen: Allein es haben gleichwohl / so wohl Papisten als Protestanten (zum wenigsten die Gelehrten von beyden Seiten) die </w:t>
      </w:r>
      <w:proofErr w:type="spellStart"/>
      <w:r>
        <w:t>Buecher</w:t>
      </w:r>
      <w:proofErr w:type="spellEnd"/>
      <w:r>
        <w:t xml:space="preserve"> ihres Gegentheils / daraus sie ihre Gegen-</w:t>
      </w:r>
      <w:proofErr w:type="spellStart"/>
      <w:r>
        <w:t>Gruende</w:t>
      </w:r>
      <w:proofErr w:type="spellEnd"/>
      <w:r>
        <w:t xml:space="preserve"> sehen </w:t>
      </w:r>
      <w:proofErr w:type="spellStart"/>
      <w:r>
        <w:t>koennen</w:t>
      </w:r>
      <w:proofErr w:type="spellEnd"/>
      <w:r>
        <w:t xml:space="preserve">; Und daß dennoch </w:t>
      </w:r>
      <w:proofErr w:type="spellStart"/>
      <w:r>
        <w:t>gantze</w:t>
      </w:r>
      <w:proofErr w:type="spellEnd"/>
      <w:r>
        <w:t xml:space="preserve"> </w:t>
      </w:r>
      <w:proofErr w:type="spellStart"/>
      <w:r>
        <w:t>Laender</w:t>
      </w:r>
      <w:proofErr w:type="spellEnd"/>
      <w:r>
        <w:t xml:space="preserve"> einer und unterschiedlichen </w:t>
      </w:r>
      <w:proofErr w:type="spellStart"/>
      <w:r>
        <w:t>Meynungen</w:t>
      </w:r>
      <w:proofErr w:type="spellEnd"/>
      <w:r>
        <w:t xml:space="preserve"> sind / muß nothwendig herkommen von </w:t>
      </w:r>
      <w:proofErr w:type="spellStart"/>
      <w:r>
        <w:t>Selbheit</w:t>
      </w:r>
      <w:proofErr w:type="spellEnd"/>
      <w:r>
        <w:t xml:space="preserve"> / weil sie denen folgen / die Macht haben </w:t>
      </w:r>
      <w:proofErr w:type="spellStart"/>
      <w:r>
        <w:t>ueber</w:t>
      </w:r>
      <w:proofErr w:type="spellEnd"/>
      <w:r>
        <w:t xml:space="preserve"> ihre Ehre / </w:t>
      </w:r>
      <w:proofErr w:type="spellStart"/>
      <w:r>
        <w:t>Gueter</w:t>
      </w:r>
      <w:proofErr w:type="spellEnd"/>
      <w:r>
        <w:t xml:space="preserve"> und </w:t>
      </w:r>
      <w:proofErr w:type="spellStart"/>
      <w:r>
        <w:t>Freyheit</w:t>
      </w:r>
      <w:proofErr w:type="spellEnd"/>
      <w:r>
        <w:t xml:space="preserve"> in der Welt. </w:t>
      </w:r>
    </w:p>
    <w:p w14:paraId="2529335E" w14:textId="77777777" w:rsidR="006164D3" w:rsidRDefault="006164D3" w:rsidP="006164D3">
      <w:pPr>
        <w:pStyle w:val="StandardWeb"/>
      </w:pPr>
      <w:r>
        <w:t>2. Ferner: Wenn einer durch Gewohnheit in den Eigen-</w:t>
      </w:r>
      <w:proofErr w:type="spellStart"/>
      <w:r>
        <w:t>Duenckel</w:t>
      </w:r>
      <w:proofErr w:type="spellEnd"/>
      <w:r>
        <w:t xml:space="preserve"> gerathen ist / oder aus Hoffart weise ist in seinen Augen / wie schwer ist es einen solchen Menschen zu </w:t>
      </w:r>
      <w:proofErr w:type="spellStart"/>
      <w:r>
        <w:t>ueberweisen</w:t>
      </w:r>
      <w:proofErr w:type="spellEnd"/>
      <w:r>
        <w:t xml:space="preserve"> / auch mit den </w:t>
      </w:r>
      <w:proofErr w:type="spellStart"/>
      <w:r>
        <w:t>allerklaeresten</w:t>
      </w:r>
      <w:proofErr w:type="spellEnd"/>
      <w:r>
        <w:t xml:space="preserve"> </w:t>
      </w:r>
      <w:proofErr w:type="spellStart"/>
      <w:r>
        <w:t>Gruenden</w:t>
      </w:r>
      <w:proofErr w:type="spellEnd"/>
      <w:r>
        <w:t xml:space="preserve">? Sie wollen nicht sehen / da doch das Licht der </w:t>
      </w:r>
      <w:proofErr w:type="spellStart"/>
      <w:r>
        <w:t>Warheit</w:t>
      </w:r>
      <w:proofErr w:type="spellEnd"/>
      <w:r>
        <w:t xml:space="preserve"> so helle ist / daß sie kaum ihre Augen so </w:t>
      </w:r>
      <w:proofErr w:type="spellStart"/>
      <w:r>
        <w:t>vest</w:t>
      </w:r>
      <w:proofErr w:type="spellEnd"/>
      <w:r>
        <w:t xml:space="preserve"> </w:t>
      </w:r>
      <w:proofErr w:type="spellStart"/>
      <w:r>
        <w:t>zuschliessen</w:t>
      </w:r>
      <w:proofErr w:type="spellEnd"/>
      <w:r>
        <w:t xml:space="preserve"> </w:t>
      </w:r>
      <w:proofErr w:type="spellStart"/>
      <w:r>
        <w:t>koennen</w:t>
      </w:r>
      <w:proofErr w:type="spellEnd"/>
      <w:r>
        <w:t xml:space="preserve"> / daß es nicht </w:t>
      </w:r>
      <w:proofErr w:type="spellStart"/>
      <w:r>
        <w:t>solte</w:t>
      </w:r>
      <w:proofErr w:type="spellEnd"/>
      <w:r>
        <w:t xml:space="preserve"> hinein dringen: Dieses ist ihre </w:t>
      </w:r>
      <w:proofErr w:type="spellStart"/>
      <w:r>
        <w:t>Meynung</w:t>
      </w:r>
      <w:proofErr w:type="spellEnd"/>
      <w:r>
        <w:t xml:space="preserve">; Sie halten so oder so davon / und darum </w:t>
      </w:r>
      <w:proofErr w:type="spellStart"/>
      <w:r>
        <w:t>kan</w:t>
      </w:r>
      <w:proofErr w:type="spellEnd"/>
      <w:r>
        <w:t xml:space="preserve"> und muß es auch nicht anders seyn; und davon sind sie auch nicht abzubringen / eben weil es ihre </w:t>
      </w:r>
      <w:proofErr w:type="spellStart"/>
      <w:r>
        <w:t>Meynung</w:t>
      </w:r>
      <w:proofErr w:type="spellEnd"/>
      <w:r>
        <w:t xml:space="preserve"> ist. </w:t>
      </w:r>
    </w:p>
    <w:p w14:paraId="38A45C04" w14:textId="77777777" w:rsidR="006164D3" w:rsidRDefault="006164D3" w:rsidP="006164D3">
      <w:pPr>
        <w:pStyle w:val="StandardWeb"/>
      </w:pPr>
      <w:r>
        <w:t xml:space="preserve">3. Sonderlich wo er diese </w:t>
      </w:r>
      <w:proofErr w:type="spellStart"/>
      <w:r>
        <w:t>Meynung</w:t>
      </w:r>
      <w:proofErr w:type="spellEnd"/>
      <w:r>
        <w:t xml:space="preserve"> selber erfunden und </w:t>
      </w:r>
      <w:proofErr w:type="spellStart"/>
      <w:r>
        <w:t>ausgespeculiret</w:t>
      </w:r>
      <w:proofErr w:type="spellEnd"/>
      <w:r>
        <w:t xml:space="preserve"> hat / die dann doppelt sein eigen ist / </w:t>
      </w:r>
      <w:proofErr w:type="spellStart"/>
      <w:r>
        <w:t>beydes</w:t>
      </w:r>
      <w:proofErr w:type="spellEnd"/>
      <w:r>
        <w:t xml:space="preserve"> als er selbige hat erfunden und bedacht / und dann als er sie hat. Wie </w:t>
      </w:r>
      <w:proofErr w:type="spellStart"/>
      <w:r>
        <w:t>vest</w:t>
      </w:r>
      <w:proofErr w:type="spellEnd"/>
      <w:r>
        <w:t xml:space="preserve"> wollen sie eine solche halten / auch </w:t>
      </w:r>
      <w:proofErr w:type="spellStart"/>
      <w:r>
        <w:t>offt</w:t>
      </w:r>
      <w:proofErr w:type="spellEnd"/>
      <w:r>
        <w:t xml:space="preserve"> gegen die klare </w:t>
      </w:r>
      <w:proofErr w:type="spellStart"/>
      <w:r>
        <w:t>Warheit</w:t>
      </w:r>
      <w:proofErr w:type="spellEnd"/>
      <w:r>
        <w:t xml:space="preserve"> / weil Selbst so viel daran gelegen ist! </w:t>
      </w:r>
    </w:p>
    <w:p w14:paraId="146AC824" w14:textId="77777777" w:rsidR="006164D3" w:rsidRDefault="006164D3" w:rsidP="006164D3">
      <w:pPr>
        <w:pStyle w:val="StandardWeb"/>
      </w:pPr>
      <w:r>
        <w:t xml:space="preserve">4. Ja wo einer viel vor seine </w:t>
      </w:r>
      <w:proofErr w:type="spellStart"/>
      <w:r>
        <w:t>Meynung</w:t>
      </w:r>
      <w:proofErr w:type="spellEnd"/>
      <w:r>
        <w:t xml:space="preserve"> </w:t>
      </w:r>
      <w:proofErr w:type="spellStart"/>
      <w:r>
        <w:t>disputiret</w:t>
      </w:r>
      <w:proofErr w:type="spellEnd"/>
      <w:r>
        <w:t xml:space="preserve"> / oder sie allezeit </w:t>
      </w:r>
      <w:proofErr w:type="spellStart"/>
      <w:r>
        <w:t>bestaendig</w:t>
      </w:r>
      <w:proofErr w:type="spellEnd"/>
      <w:r>
        <w:t xml:space="preserve"> vertheidiget / oder </w:t>
      </w:r>
      <w:proofErr w:type="spellStart"/>
      <w:r>
        <w:t>sonsten</w:t>
      </w:r>
      <w:proofErr w:type="spellEnd"/>
      <w:r>
        <w:t xml:space="preserve"> nicht </w:t>
      </w:r>
      <w:proofErr w:type="spellStart"/>
      <w:r>
        <w:t>wol</w:t>
      </w:r>
      <w:proofErr w:type="spellEnd"/>
      <w:r>
        <w:t xml:space="preserve"> von derselben abstehen </w:t>
      </w:r>
      <w:proofErr w:type="spellStart"/>
      <w:r>
        <w:t>kan</w:t>
      </w:r>
      <w:proofErr w:type="spellEnd"/>
      <w:r>
        <w:t xml:space="preserve"> mit Reputation; O wie will er selbige ferner so </w:t>
      </w:r>
      <w:proofErr w:type="spellStart"/>
      <w:r>
        <w:t>vest</w:t>
      </w:r>
      <w:proofErr w:type="spellEnd"/>
      <w:r>
        <w:t xml:space="preserve"> halten / weil Selbst abermal so viel daran gelegen. </w:t>
      </w:r>
    </w:p>
    <w:p w14:paraId="5F8CD9E1" w14:textId="77777777" w:rsidR="006164D3" w:rsidRDefault="006164D3" w:rsidP="006164D3">
      <w:pPr>
        <w:pStyle w:val="StandardWeb"/>
      </w:pPr>
      <w:r>
        <w:t xml:space="preserve">5. Also auch zur Zeit der Verfolgung / wie leichte nehmen wir an die </w:t>
      </w:r>
      <w:proofErr w:type="spellStart"/>
      <w:r>
        <w:t>Meynung</w:t>
      </w:r>
      <w:proofErr w:type="spellEnd"/>
      <w:r>
        <w:t xml:space="preserve"> / die uns bewahret </w:t>
      </w:r>
      <w:proofErr w:type="spellStart"/>
      <w:r>
        <w:t>fuer</w:t>
      </w:r>
      <w:proofErr w:type="spellEnd"/>
      <w:r>
        <w:t xml:space="preserve"> </w:t>
      </w:r>
      <w:proofErr w:type="spellStart"/>
      <w:r>
        <w:t>Gefaengnus</w:t>
      </w:r>
      <w:proofErr w:type="spellEnd"/>
      <w:r>
        <w:t xml:space="preserve"> oder Feuer? Oder wo wir etwas leiden sollen / halten wir es gemeiniglich mit der </w:t>
      </w:r>
      <w:proofErr w:type="spellStart"/>
      <w:r>
        <w:t>Parthey</w:t>
      </w:r>
      <w:proofErr w:type="spellEnd"/>
      <w:r>
        <w:t xml:space="preserve"> / da unser Fleisch am sichersten bey ist (es sey denn daß Selbst auch von dem Leiden Gelegenheit nehme / geehret zu seyn) auch wenn es uns wohlgehet / wenn ein Streitigkeit entstehet / wie schlagen wir uns so leicht zu der Seiten die uns am meisten einbringet / oder am </w:t>
      </w:r>
      <w:proofErr w:type="spellStart"/>
      <w:r>
        <w:t>nuetzlichsten</w:t>
      </w:r>
      <w:proofErr w:type="spellEnd"/>
      <w:r>
        <w:t xml:space="preserve"> und sichersten ist? Wird etwas </w:t>
      </w:r>
      <w:proofErr w:type="spellStart"/>
      <w:r>
        <w:t>aufferleget</w:t>
      </w:r>
      <w:proofErr w:type="spellEnd"/>
      <w:r>
        <w:t xml:space="preserve"> von denen die Macht haben uns Schaden </w:t>
      </w:r>
      <w:proofErr w:type="spellStart"/>
      <w:r>
        <w:t>zuthun</w:t>
      </w:r>
      <w:proofErr w:type="spellEnd"/>
      <w:r>
        <w:t xml:space="preserve"> / die meisten werden es annehmen / es sey gleich was es wolle. In diesem allen nun ist fleischlich Selbst der Richter. </w:t>
      </w:r>
    </w:p>
    <w:p w14:paraId="398F6D8C" w14:textId="77777777" w:rsidR="006164D3" w:rsidRDefault="006164D3" w:rsidP="006164D3">
      <w:pPr>
        <w:pStyle w:val="StandardWeb"/>
      </w:pPr>
      <w:r>
        <w:t xml:space="preserve">Und wie weit Selbst diese Dinge treibet / erhellet aus folgenden: </w:t>
      </w:r>
    </w:p>
    <w:p w14:paraId="4E6A6169" w14:textId="77777777" w:rsidR="006164D3" w:rsidRDefault="006164D3" w:rsidP="006164D3">
      <w:pPr>
        <w:pStyle w:val="StandardWeb"/>
      </w:pPr>
      <w:r>
        <w:t xml:space="preserve">1. In Streitigkeiten ist es gemeiniglich so beschaffen / daß man nur ein Theil recht betrachtet: Die meisten befleißigen sich nur / wie sie ihre </w:t>
      </w:r>
      <w:proofErr w:type="spellStart"/>
      <w:r>
        <w:t>Meynung</w:t>
      </w:r>
      <w:proofErr w:type="spellEnd"/>
      <w:r>
        <w:t xml:space="preserve"> </w:t>
      </w:r>
      <w:proofErr w:type="spellStart"/>
      <w:r>
        <w:t>defendiren</w:t>
      </w:r>
      <w:proofErr w:type="spellEnd"/>
      <w:r>
        <w:t xml:space="preserve"> wollen / und beantworten alles / was der zugegen ist; aber sie betrachten oder </w:t>
      </w:r>
      <w:proofErr w:type="spellStart"/>
      <w:r>
        <w:t>erwegen</w:t>
      </w:r>
      <w:proofErr w:type="spellEnd"/>
      <w:r>
        <w:t xml:space="preserve"> nicht / was vor </w:t>
      </w:r>
      <w:proofErr w:type="spellStart"/>
      <w:r>
        <w:t>Gruende</w:t>
      </w:r>
      <w:proofErr w:type="spellEnd"/>
      <w:r>
        <w:t xml:space="preserve"> die andere </w:t>
      </w:r>
      <w:proofErr w:type="spellStart"/>
      <w:r>
        <w:t>Meynungen</w:t>
      </w:r>
      <w:proofErr w:type="spellEnd"/>
      <w:r>
        <w:t xml:space="preserve"> behaupten </w:t>
      </w:r>
      <w:proofErr w:type="spellStart"/>
      <w:r>
        <w:t>moechten</w:t>
      </w:r>
      <w:proofErr w:type="spellEnd"/>
      <w:r>
        <w:t xml:space="preserve">. Sie </w:t>
      </w:r>
      <w:proofErr w:type="spellStart"/>
      <w:r>
        <w:t>studiren</w:t>
      </w:r>
      <w:proofErr w:type="spellEnd"/>
      <w:r>
        <w:t xml:space="preserve"> mit einem Willen / der zuvor schon eingenommen ist / und ihrem Verstand befiehlet / was sie thun oder </w:t>
      </w:r>
      <w:proofErr w:type="spellStart"/>
      <w:r>
        <w:t>erwehlen</w:t>
      </w:r>
      <w:proofErr w:type="spellEnd"/>
      <w:r>
        <w:t xml:space="preserve"> sollen / daß sie sollen dasselbe wahr zu seyn </w:t>
      </w:r>
      <w:proofErr w:type="spellStart"/>
      <w:r>
        <w:t>beschliessen</w:t>
      </w:r>
      <w:proofErr w:type="spellEnd"/>
      <w:r>
        <w:t xml:space="preserve"> / welches sie </w:t>
      </w:r>
      <w:proofErr w:type="spellStart"/>
      <w:r>
        <w:t>wolten</w:t>
      </w:r>
      <w:proofErr w:type="spellEnd"/>
      <w:r>
        <w:t xml:space="preserve"> daß es wahr </w:t>
      </w:r>
      <w:proofErr w:type="spellStart"/>
      <w:r>
        <w:t>waere</w:t>
      </w:r>
      <w:proofErr w:type="spellEnd"/>
      <w:r>
        <w:t xml:space="preserve"> / es </w:t>
      </w:r>
      <w:proofErr w:type="spellStart"/>
      <w:r>
        <w:t>moege</w:t>
      </w:r>
      <w:proofErr w:type="spellEnd"/>
      <w:r>
        <w:t xml:space="preserve"> so seyn oder nicht. </w:t>
      </w:r>
    </w:p>
    <w:p w14:paraId="6227D2E8" w14:textId="77777777" w:rsidR="006164D3" w:rsidRDefault="006164D3" w:rsidP="006164D3">
      <w:pPr>
        <w:pStyle w:val="StandardWeb"/>
      </w:pPr>
      <w:r>
        <w:t xml:space="preserve">2. Daher es denn auch kommt / daß die </w:t>
      </w:r>
      <w:proofErr w:type="spellStart"/>
      <w:r>
        <w:t>schwaechsten</w:t>
      </w:r>
      <w:proofErr w:type="spellEnd"/>
      <w:r>
        <w:t xml:space="preserve"> </w:t>
      </w:r>
      <w:proofErr w:type="spellStart"/>
      <w:r>
        <w:t>Gruende</w:t>
      </w:r>
      <w:proofErr w:type="spellEnd"/>
      <w:r>
        <w:t xml:space="preserve"> von ihrer Seiten ihnen </w:t>
      </w:r>
      <w:proofErr w:type="spellStart"/>
      <w:r>
        <w:t>duencken</w:t>
      </w:r>
      <w:proofErr w:type="spellEnd"/>
      <w:r>
        <w:t xml:space="preserve"> unwiderleglich zu seyn / und </w:t>
      </w:r>
      <w:proofErr w:type="spellStart"/>
      <w:r>
        <w:t>unueberwindlich</w:t>
      </w:r>
      <w:proofErr w:type="spellEnd"/>
      <w:r>
        <w:t xml:space="preserve"> / und daß sie sich so verwundern </w:t>
      </w:r>
      <w:proofErr w:type="spellStart"/>
      <w:r>
        <w:t>ueber</w:t>
      </w:r>
      <w:proofErr w:type="spellEnd"/>
      <w:r>
        <w:t xml:space="preserve"> die Blindheit aller derjenigen / die nicht die Krafft ihrer Argumenten sehen </w:t>
      </w:r>
      <w:proofErr w:type="spellStart"/>
      <w:r>
        <w:t>koennen</w:t>
      </w:r>
      <w:proofErr w:type="spellEnd"/>
      <w:r>
        <w:t xml:space="preserve">: Hingegen was gegen ihnen und ihre </w:t>
      </w:r>
      <w:proofErr w:type="spellStart"/>
      <w:r>
        <w:t>Meynung</w:t>
      </w:r>
      <w:proofErr w:type="spellEnd"/>
      <w:r>
        <w:t xml:space="preserve"> eingebracht wird / </w:t>
      </w:r>
      <w:proofErr w:type="spellStart"/>
      <w:r>
        <w:t>duencket</w:t>
      </w:r>
      <w:proofErr w:type="spellEnd"/>
      <w:r>
        <w:t xml:space="preserve"> sie </w:t>
      </w:r>
      <w:proofErr w:type="spellStart"/>
      <w:r>
        <w:t>krafft</w:t>
      </w:r>
      <w:proofErr w:type="spellEnd"/>
      <w:r>
        <w:t xml:space="preserve">- und </w:t>
      </w:r>
      <w:proofErr w:type="spellStart"/>
      <w:r>
        <w:t>sinnloß</w:t>
      </w:r>
      <w:proofErr w:type="spellEnd"/>
      <w:r>
        <w:t xml:space="preserve"> zu seyn. Welches alles dann von Selbst </w:t>
      </w:r>
      <w:proofErr w:type="spellStart"/>
      <w:r>
        <w:t>herruehret</w:t>
      </w:r>
      <w:proofErr w:type="spellEnd"/>
      <w:r>
        <w:t xml:space="preserve">. </w:t>
      </w:r>
    </w:p>
    <w:p w14:paraId="2CD2FF59" w14:textId="77777777" w:rsidR="006164D3" w:rsidRDefault="006164D3" w:rsidP="006164D3">
      <w:pPr>
        <w:pStyle w:val="StandardWeb"/>
      </w:pPr>
      <w:r>
        <w:t xml:space="preserve">3. Ja </w:t>
      </w:r>
      <w:proofErr w:type="spellStart"/>
      <w:r>
        <w:t>offtermahlen</w:t>
      </w:r>
      <w:proofErr w:type="spellEnd"/>
      <w:r>
        <w:t xml:space="preserve"> wenn sie </w:t>
      </w:r>
      <w:proofErr w:type="spellStart"/>
      <w:r>
        <w:t>geschwichtiget</w:t>
      </w:r>
      <w:proofErr w:type="spellEnd"/>
      <w:r>
        <w:t xml:space="preserve"> sind / und </w:t>
      </w:r>
      <w:proofErr w:type="spellStart"/>
      <w:r>
        <w:t>nichtes</w:t>
      </w:r>
      <w:proofErr w:type="spellEnd"/>
      <w:r>
        <w:t xml:space="preserve"> mehr vor ihre </w:t>
      </w:r>
      <w:proofErr w:type="spellStart"/>
      <w:r>
        <w:t>Meynung</w:t>
      </w:r>
      <w:proofErr w:type="spellEnd"/>
      <w:r>
        <w:t xml:space="preserve"> sagen und antworten / noch auch die widrige </w:t>
      </w:r>
      <w:proofErr w:type="spellStart"/>
      <w:r>
        <w:t>Gruende</w:t>
      </w:r>
      <w:proofErr w:type="spellEnd"/>
      <w:r>
        <w:t xml:space="preserve"> </w:t>
      </w:r>
      <w:proofErr w:type="spellStart"/>
      <w:r>
        <w:t>gebuerhlich</w:t>
      </w:r>
      <w:proofErr w:type="spellEnd"/>
      <w:r>
        <w:t xml:space="preserve"> widerlegen </w:t>
      </w:r>
      <w:proofErr w:type="spellStart"/>
      <w:r>
        <w:t>koennen</w:t>
      </w:r>
      <w:proofErr w:type="spellEnd"/>
      <w:r>
        <w:t xml:space="preserve"> / so ist doch dieses noch ihre letzte Ausflucht: Dieses ist und bleibet meine </w:t>
      </w:r>
      <w:proofErr w:type="spellStart"/>
      <w:r>
        <w:t>Meynung</w:t>
      </w:r>
      <w:proofErr w:type="spellEnd"/>
      <w:r>
        <w:t xml:space="preserve"> / die lasse ich nicht fahren: Und warum? Ey sie ist mit ihnen als </w:t>
      </w:r>
      <w:proofErr w:type="spellStart"/>
      <w:r>
        <w:t>vermaehlet</w:t>
      </w:r>
      <w:proofErr w:type="spellEnd"/>
      <w:r>
        <w:t xml:space="preserve"> / und ihr eigen. </w:t>
      </w:r>
    </w:p>
    <w:p w14:paraId="359AD6D8" w14:textId="77777777" w:rsidR="006164D3" w:rsidRDefault="006164D3" w:rsidP="006164D3">
      <w:pPr>
        <w:pStyle w:val="StandardWeb"/>
      </w:pPr>
      <w:r>
        <w:t xml:space="preserve">4. Hieher kommt es auch / daß wo nur einer viel von uns </w:t>
      </w:r>
      <w:proofErr w:type="spellStart"/>
      <w:r>
        <w:t>haelt</w:t>
      </w:r>
      <w:proofErr w:type="spellEnd"/>
      <w:r>
        <w:t xml:space="preserve"> und unserer </w:t>
      </w:r>
      <w:proofErr w:type="spellStart"/>
      <w:r>
        <w:t>Meynung</w:t>
      </w:r>
      <w:proofErr w:type="spellEnd"/>
      <w:r>
        <w:t xml:space="preserve"> in andern Dingen / wir hernach viel bereiter und williger sind seine </w:t>
      </w:r>
      <w:proofErr w:type="spellStart"/>
      <w:r>
        <w:t>Meynung</w:t>
      </w:r>
      <w:proofErr w:type="spellEnd"/>
      <w:r>
        <w:t xml:space="preserve"> anzunehmen / als </w:t>
      </w:r>
      <w:proofErr w:type="spellStart"/>
      <w:r>
        <w:t>sonsten</w:t>
      </w:r>
      <w:proofErr w:type="spellEnd"/>
      <w:r>
        <w:t xml:space="preserve"> jemandes anders. </w:t>
      </w:r>
    </w:p>
    <w:p w14:paraId="1030EA53" w14:textId="77777777" w:rsidR="006164D3" w:rsidRDefault="006164D3" w:rsidP="006164D3">
      <w:pPr>
        <w:pStyle w:val="StandardWeb"/>
      </w:pPr>
      <w:r>
        <w:t xml:space="preserve">5. Hieher kommt es / daß durch </w:t>
      </w:r>
      <w:proofErr w:type="spellStart"/>
      <w:r>
        <w:t>disputiren</w:t>
      </w:r>
      <w:proofErr w:type="spellEnd"/>
      <w:r>
        <w:t xml:space="preserve"> einer so selten zu anderer </w:t>
      </w:r>
      <w:proofErr w:type="spellStart"/>
      <w:r>
        <w:t>Meynung</w:t>
      </w:r>
      <w:proofErr w:type="spellEnd"/>
      <w:r>
        <w:t xml:space="preserve"> oder </w:t>
      </w:r>
      <w:proofErr w:type="spellStart"/>
      <w:r>
        <w:t>Gedancken</w:t>
      </w:r>
      <w:proofErr w:type="spellEnd"/>
      <w:r>
        <w:t xml:space="preserve"> gebracht wird / dann sie achten es ihnen eine Unehre / daß ein ander ihre </w:t>
      </w:r>
      <w:proofErr w:type="spellStart"/>
      <w:r>
        <w:t>Meynung</w:t>
      </w:r>
      <w:proofErr w:type="spellEnd"/>
      <w:r>
        <w:t xml:space="preserve"> </w:t>
      </w:r>
      <w:proofErr w:type="spellStart"/>
      <w:r>
        <w:t>veraendern</w:t>
      </w:r>
      <w:proofErr w:type="spellEnd"/>
      <w:r>
        <w:t xml:space="preserve"> solle (es </w:t>
      </w:r>
      <w:proofErr w:type="spellStart"/>
      <w:r>
        <w:t>moechte</w:t>
      </w:r>
      <w:proofErr w:type="spellEnd"/>
      <w:r>
        <w:t xml:space="preserve"> denn seyn eine Person </w:t>
      </w:r>
      <w:proofErr w:type="spellStart"/>
      <w:r>
        <w:t>ueberaus</w:t>
      </w:r>
      <w:proofErr w:type="spellEnd"/>
      <w:r>
        <w:t xml:space="preserve"> grosses Ansehens) wir </w:t>
      </w:r>
      <w:proofErr w:type="spellStart"/>
      <w:r>
        <w:t>goennen</w:t>
      </w:r>
      <w:proofErr w:type="spellEnd"/>
      <w:r>
        <w:t xml:space="preserve"> unserm Widerpart die Ehre nicht / daß er unsern Verstand bessern </w:t>
      </w:r>
      <w:proofErr w:type="spellStart"/>
      <w:r>
        <w:t>solte</w:t>
      </w:r>
      <w:proofErr w:type="spellEnd"/>
      <w:r>
        <w:t xml:space="preserve">: Wenn wir aber selber thun </w:t>
      </w:r>
      <w:proofErr w:type="spellStart"/>
      <w:r>
        <w:t>koennen</w:t>
      </w:r>
      <w:proofErr w:type="spellEnd"/>
      <w:r>
        <w:t xml:space="preserve"> / daß wir von uns selber weiser und </w:t>
      </w:r>
      <w:proofErr w:type="spellStart"/>
      <w:r>
        <w:t>klueger</w:t>
      </w:r>
      <w:proofErr w:type="spellEnd"/>
      <w:r>
        <w:t xml:space="preserve"> werden / so </w:t>
      </w:r>
      <w:proofErr w:type="spellStart"/>
      <w:r>
        <w:t>aendern</w:t>
      </w:r>
      <w:proofErr w:type="spellEnd"/>
      <w:r>
        <w:t xml:space="preserve"> wir ja noch </w:t>
      </w:r>
      <w:proofErr w:type="spellStart"/>
      <w:r>
        <w:t>wol</w:t>
      </w:r>
      <w:proofErr w:type="spellEnd"/>
      <w:r>
        <w:t xml:space="preserve"> </w:t>
      </w:r>
      <w:proofErr w:type="spellStart"/>
      <w:r>
        <w:t>bißweilen</w:t>
      </w:r>
      <w:proofErr w:type="spellEnd"/>
      <w:r>
        <w:t xml:space="preserve"> unsere zuvor </w:t>
      </w:r>
      <w:proofErr w:type="spellStart"/>
      <w:r>
        <w:t>gefassete</w:t>
      </w:r>
      <w:proofErr w:type="spellEnd"/>
      <w:r>
        <w:t xml:space="preserve"> </w:t>
      </w:r>
      <w:proofErr w:type="spellStart"/>
      <w:r>
        <w:t>Meynung</w:t>
      </w:r>
      <w:proofErr w:type="spellEnd"/>
      <w:r>
        <w:t xml:space="preserve">. Es ist ein Fremdling in der </w:t>
      </w:r>
      <w:proofErr w:type="spellStart"/>
      <w:r>
        <w:t>ungoettlichen</w:t>
      </w:r>
      <w:proofErr w:type="spellEnd"/>
      <w:r>
        <w:t xml:space="preserve"> Welt / der nicht siehet / wie viel Selbst / mit eigen Ehre / und eigen Nutz thun </w:t>
      </w:r>
      <w:proofErr w:type="spellStart"/>
      <w:r>
        <w:t>kan</w:t>
      </w:r>
      <w:proofErr w:type="spellEnd"/>
      <w:r>
        <w:t xml:space="preserve"> den Verstand zu verkehren / und die </w:t>
      </w:r>
      <w:proofErr w:type="spellStart"/>
      <w:r>
        <w:t>Hertzen</w:t>
      </w:r>
      <w:proofErr w:type="spellEnd"/>
      <w:r>
        <w:t xml:space="preserve"> von der heiligen Lehre Christi abzuwenden: Und wie viel es vermag ihre Lehrer und Prediger ihnen beliebet oder </w:t>
      </w:r>
      <w:proofErr w:type="spellStart"/>
      <w:r>
        <w:t>verhasset</w:t>
      </w:r>
      <w:proofErr w:type="spellEnd"/>
      <w:r>
        <w:t xml:space="preserve"> zu machen / auch diesen oder jenen </w:t>
      </w:r>
      <w:proofErr w:type="spellStart"/>
      <w:r>
        <w:t>Punct</w:t>
      </w:r>
      <w:proofErr w:type="spellEnd"/>
      <w:r>
        <w:t xml:space="preserve"> in der Lehre anzunehmen oder zu </w:t>
      </w:r>
      <w:proofErr w:type="spellStart"/>
      <w:r>
        <w:t>verwerffen</w:t>
      </w:r>
      <w:proofErr w:type="spellEnd"/>
      <w:r>
        <w:t xml:space="preserve">: Ja es ist ein </w:t>
      </w:r>
      <w:proofErr w:type="spellStart"/>
      <w:r>
        <w:t>Frembdling</w:t>
      </w:r>
      <w:proofErr w:type="spellEnd"/>
      <w:r>
        <w:t xml:space="preserve"> auch unter den </w:t>
      </w:r>
      <w:proofErr w:type="spellStart"/>
      <w:r>
        <w:t>Theologis</w:t>
      </w:r>
      <w:proofErr w:type="spellEnd"/>
      <w:r>
        <w:t xml:space="preserve"> </w:t>
      </w:r>
      <w:proofErr w:type="spellStart"/>
      <w:r>
        <w:t>selbsten</w:t>
      </w:r>
      <w:proofErr w:type="spellEnd"/>
      <w:r>
        <w:t xml:space="preserve"> / der nicht siehet / wie viel Selbst vermag und ausrichtet in ihren urtheilen / </w:t>
      </w:r>
      <w:proofErr w:type="spellStart"/>
      <w:r>
        <w:t>disputiren</w:t>
      </w:r>
      <w:proofErr w:type="spellEnd"/>
      <w:r>
        <w:t xml:space="preserve"> / und Leben / und in der </w:t>
      </w:r>
      <w:proofErr w:type="spellStart"/>
      <w:r>
        <w:t>Erwehlung</w:t>
      </w:r>
      <w:proofErr w:type="spellEnd"/>
      <w:r>
        <w:t xml:space="preserve"> der </w:t>
      </w:r>
      <w:proofErr w:type="spellStart"/>
      <w:r>
        <w:t>Partheyen</w:t>
      </w:r>
      <w:proofErr w:type="spellEnd"/>
      <w:r>
        <w:t xml:space="preserve"> / dazu sie sich begeben / und mit welchen sie es halten. </w:t>
      </w:r>
    </w:p>
    <w:p w14:paraId="3F9A1B10" w14:textId="77777777" w:rsidR="006164D3" w:rsidRDefault="006164D3" w:rsidP="006164D3">
      <w:pPr>
        <w:spacing w:after="0" w:line="240" w:lineRule="auto"/>
      </w:pPr>
      <w:r>
        <w:br w:type="page"/>
      </w:r>
    </w:p>
    <w:p w14:paraId="160D1566" w14:textId="77777777" w:rsidR="006164D3" w:rsidRDefault="006164D3" w:rsidP="006164D3">
      <w:pPr>
        <w:pStyle w:val="berschrift1"/>
        <w:rPr>
          <w:sz w:val="48"/>
        </w:rPr>
      </w:pPr>
      <w:r>
        <w:t>Das VI. Capitel.</w:t>
      </w:r>
    </w:p>
    <w:p w14:paraId="0EFAA2B4" w14:textId="77777777" w:rsidR="006164D3" w:rsidRDefault="006164D3" w:rsidP="006164D3">
      <w:pPr>
        <w:pStyle w:val="StandardWeb"/>
      </w:pPr>
      <w:r>
        <w:rPr>
          <w:rStyle w:val="Fett"/>
          <w:rFonts w:eastAsiaTheme="majorEastAsia"/>
        </w:rPr>
        <w:t xml:space="preserve">Der Menschen grosser Widerwillen oder Unwilligkeit zu denen Christlichen </w:t>
      </w:r>
      <w:proofErr w:type="spellStart"/>
      <w:r>
        <w:rPr>
          <w:rStyle w:val="Fett"/>
          <w:rFonts w:eastAsiaTheme="majorEastAsia"/>
        </w:rPr>
        <w:t>Gebuehren</w:t>
      </w:r>
      <w:proofErr w:type="spellEnd"/>
      <w:r>
        <w:rPr>
          <w:rStyle w:val="Fett"/>
          <w:rFonts w:eastAsiaTheme="majorEastAsia"/>
        </w:rPr>
        <w:t xml:space="preserve"> / die ihnen hart und schwer ankommen. III</w:t>
      </w:r>
      <w:r>
        <w:t xml:space="preserve"> </w:t>
      </w:r>
    </w:p>
    <w:p w14:paraId="40409328" w14:textId="77777777" w:rsidR="006164D3" w:rsidRDefault="006164D3" w:rsidP="006164D3">
      <w:pPr>
        <w:pStyle w:val="StandardWeb"/>
      </w:pPr>
      <w:r>
        <w:t xml:space="preserve">Ein ander Exempel / dabey wir sehen </w:t>
      </w:r>
      <w:proofErr w:type="spellStart"/>
      <w:r>
        <w:t>moegen</w:t>
      </w:r>
      <w:proofErr w:type="spellEnd"/>
      <w:r>
        <w:t xml:space="preserve"> wie </w:t>
      </w:r>
      <w:proofErr w:type="spellStart"/>
      <w:r>
        <w:t>seltzam</w:t>
      </w:r>
      <w:proofErr w:type="spellEnd"/>
      <w:r>
        <w:t xml:space="preserve"> die Selbst-</w:t>
      </w:r>
      <w:proofErr w:type="spellStart"/>
      <w:r>
        <w:t>Verlaeugnung</w:t>
      </w:r>
      <w:proofErr w:type="spellEnd"/>
      <w:r>
        <w:t xml:space="preserve"> sey / ist: Daß die Menschen so unwillig / wo nicht gar widerwillig sind zu solchen Christlichen </w:t>
      </w:r>
      <w:proofErr w:type="spellStart"/>
      <w:r>
        <w:t>Wercken</w:t>
      </w:r>
      <w:proofErr w:type="spellEnd"/>
      <w:r>
        <w:t xml:space="preserve"> / die ihnen nicht leicht ankommen / sondern da Ungemach / </w:t>
      </w:r>
      <w:proofErr w:type="spellStart"/>
      <w:r>
        <w:t>Muehe</w:t>
      </w:r>
      <w:proofErr w:type="spellEnd"/>
      <w:r>
        <w:t xml:space="preserve"> / Gefahr oder Schaden bey ist; ob selbige schon noch so nothwendig / und noch so deutlich in GOttes Wort befohlen / und allgemein von der Christlichen Kirchen vor </w:t>
      </w:r>
      <w:proofErr w:type="spellStart"/>
      <w:r>
        <w:t>billich</w:t>
      </w:r>
      <w:proofErr w:type="spellEnd"/>
      <w:r>
        <w:t xml:space="preserve"> </w:t>
      </w:r>
      <w:proofErr w:type="spellStart"/>
      <w:r>
        <w:t>erkandt</w:t>
      </w:r>
      <w:proofErr w:type="spellEnd"/>
      <w:r>
        <w:t xml:space="preserve">: Eben als wenn Selbst ein </w:t>
      </w:r>
      <w:proofErr w:type="spellStart"/>
      <w:r>
        <w:t>negativum</w:t>
      </w:r>
      <w:proofErr w:type="spellEnd"/>
      <w:r>
        <w:t xml:space="preserve"> </w:t>
      </w:r>
      <w:proofErr w:type="spellStart"/>
      <w:r>
        <w:t>votum</w:t>
      </w:r>
      <w:proofErr w:type="spellEnd"/>
      <w:r>
        <w:t xml:space="preserve"> </w:t>
      </w:r>
      <w:proofErr w:type="spellStart"/>
      <w:r>
        <w:t>haette</w:t>
      </w:r>
      <w:proofErr w:type="spellEnd"/>
      <w:r>
        <w:t xml:space="preserve"> in Einsetzung der Gesetze / dadurch die Welt soll regieret werden / und kein Gesetz binden </w:t>
      </w:r>
      <w:proofErr w:type="spellStart"/>
      <w:r>
        <w:t>mueste</w:t>
      </w:r>
      <w:proofErr w:type="spellEnd"/>
      <w:r>
        <w:t xml:space="preserve"> ohne dessen Bewilligung. Zum Exempel: </w:t>
      </w:r>
    </w:p>
    <w:p w14:paraId="085A2F1D" w14:textId="77777777" w:rsidR="006164D3" w:rsidRDefault="006164D3" w:rsidP="006164D3">
      <w:pPr>
        <w:pStyle w:val="StandardWeb"/>
      </w:pPr>
      <w:r>
        <w:t>1. Die grosse Schuldigkeit und Christen-</w:t>
      </w:r>
      <w:proofErr w:type="spellStart"/>
      <w:r>
        <w:t>Gebuehr</w:t>
      </w:r>
      <w:proofErr w:type="spellEnd"/>
      <w:r>
        <w:t xml:space="preserve"> / daß wir unsere </w:t>
      </w:r>
      <w:proofErr w:type="spellStart"/>
      <w:r>
        <w:t>Brueder</w:t>
      </w:r>
      <w:proofErr w:type="spellEnd"/>
      <w:r>
        <w:t xml:space="preserve"> in Liebe </w:t>
      </w:r>
      <w:proofErr w:type="spellStart"/>
      <w:r>
        <w:t>helffen</w:t>
      </w:r>
      <w:proofErr w:type="spellEnd"/>
      <w:r>
        <w:t xml:space="preserve"> in ihren Noethen / nach unserm </w:t>
      </w:r>
      <w:proofErr w:type="spellStart"/>
      <w:r>
        <w:t>aeussersten</w:t>
      </w:r>
      <w:proofErr w:type="spellEnd"/>
      <w:r>
        <w:t xml:space="preserve"> </w:t>
      </w:r>
      <w:proofErr w:type="spellStart"/>
      <w:r>
        <w:t>Vermoegen</w:t>
      </w:r>
      <w:proofErr w:type="spellEnd"/>
      <w:r>
        <w:t xml:space="preserve"> / ist insgemein in der Welt vor </w:t>
      </w:r>
      <w:proofErr w:type="spellStart"/>
      <w:r>
        <w:t>nichtes</w:t>
      </w:r>
      <w:proofErr w:type="spellEnd"/>
      <w:r>
        <w:t xml:space="preserve"> geachtet / und </w:t>
      </w:r>
      <w:proofErr w:type="spellStart"/>
      <w:r>
        <w:t>betriegen</w:t>
      </w:r>
      <w:proofErr w:type="spellEnd"/>
      <w:r>
        <w:t xml:space="preserve"> die Leute ihre Seelen in der </w:t>
      </w:r>
      <w:proofErr w:type="spellStart"/>
      <w:r>
        <w:t>Meynung</w:t>
      </w:r>
      <w:proofErr w:type="spellEnd"/>
      <w:r>
        <w:t xml:space="preserve"> / daß sie sind aus dem Tod zum Leben eingegangen / weil sie ihre </w:t>
      </w:r>
      <w:proofErr w:type="spellStart"/>
      <w:r>
        <w:t>Brueder</w:t>
      </w:r>
      <w:proofErr w:type="spellEnd"/>
      <w:r>
        <w:t xml:space="preserve"> lieben mit einer so kalten und unfruchtbaren Liebe / daß sie weder ihre </w:t>
      </w:r>
      <w:proofErr w:type="spellStart"/>
      <w:r>
        <w:t>Gueter</w:t>
      </w:r>
      <w:proofErr w:type="spellEnd"/>
      <w:r>
        <w:t xml:space="preserve"> noch auch ihr Leben vor ihnen wagen </w:t>
      </w:r>
      <w:proofErr w:type="spellStart"/>
      <w:r>
        <w:t>koenten</w:t>
      </w:r>
      <w:proofErr w:type="spellEnd"/>
      <w:r>
        <w:t xml:space="preserve"> / sondern </w:t>
      </w:r>
      <w:proofErr w:type="spellStart"/>
      <w:r>
        <w:t>meynen</w:t>
      </w:r>
      <w:proofErr w:type="spellEnd"/>
      <w:r>
        <w:t xml:space="preserve"> / sie sind gewißlich Christen / weil sie sagen </w:t>
      </w:r>
      <w:proofErr w:type="spellStart"/>
      <w:r>
        <w:t>koennen</w:t>
      </w:r>
      <w:proofErr w:type="spellEnd"/>
      <w:r>
        <w:t xml:space="preserve"> / wie jene / deren Jacob </w:t>
      </w:r>
      <w:proofErr w:type="spellStart"/>
      <w:r>
        <w:t>gedencket</w:t>
      </w:r>
      <w:proofErr w:type="spellEnd"/>
      <w:r>
        <w:t xml:space="preserve"> in seiner Ep. 2/ 16. GOtt </w:t>
      </w:r>
      <w:proofErr w:type="spellStart"/>
      <w:r>
        <w:t>berathe</w:t>
      </w:r>
      <w:proofErr w:type="spellEnd"/>
      <w:r>
        <w:t xml:space="preserve"> euch / </w:t>
      </w:r>
      <w:proofErr w:type="spellStart"/>
      <w:r>
        <w:t>waermet</w:t>
      </w:r>
      <w:proofErr w:type="spellEnd"/>
      <w:r>
        <w:t xml:space="preserve"> euch / </w:t>
      </w:r>
      <w:proofErr w:type="spellStart"/>
      <w:r>
        <w:t>saettiget</w:t>
      </w:r>
      <w:proofErr w:type="spellEnd"/>
      <w:r>
        <w:t xml:space="preserve"> euch / gibt </w:t>
      </w:r>
      <w:proofErr w:type="spellStart"/>
      <w:r>
        <w:t>ihme</w:t>
      </w:r>
      <w:proofErr w:type="spellEnd"/>
      <w:r>
        <w:t xml:space="preserve"> aber </w:t>
      </w:r>
      <w:proofErr w:type="spellStart"/>
      <w:r>
        <w:t>nichtes</w:t>
      </w:r>
      <w:proofErr w:type="spellEnd"/>
      <w:r>
        <w:t xml:space="preserve"> / was des Leibes </w:t>
      </w:r>
      <w:proofErr w:type="spellStart"/>
      <w:r>
        <w:t>Nothdurfft</w:t>
      </w:r>
      <w:proofErr w:type="spellEnd"/>
      <w:r>
        <w:t xml:space="preserve"> ist. Da doch Christus ihnen deutlich gesaget / daß es nicht ist eine fruchtlose und Wort-Liebe zu den Heiligen und Gottseligen / sondern eine solche / die sie bewegen </w:t>
      </w:r>
      <w:proofErr w:type="spellStart"/>
      <w:r>
        <w:t>kan</w:t>
      </w:r>
      <w:proofErr w:type="spellEnd"/>
      <w:r>
        <w:t xml:space="preserve"> / selbige zu speisen und zu kleiden / davon am </w:t>
      </w:r>
      <w:proofErr w:type="spellStart"/>
      <w:r>
        <w:t>Juengsten</w:t>
      </w:r>
      <w:proofErr w:type="spellEnd"/>
      <w:r>
        <w:t xml:space="preserve"> Gerichte soll gedacht werden / Matth. 25. Und der Apostel fraget </w:t>
      </w:r>
      <w:proofErr w:type="spellStart"/>
      <w:r>
        <w:t>billich</w:t>
      </w:r>
      <w:proofErr w:type="spellEnd"/>
      <w:r>
        <w:t xml:space="preserve"> / wie die Liebe Gottes bleiben </w:t>
      </w:r>
      <w:proofErr w:type="spellStart"/>
      <w:r>
        <w:t>koenne</w:t>
      </w:r>
      <w:proofErr w:type="spellEnd"/>
      <w:r>
        <w:t xml:space="preserve"> bey solchem / der da hat dieser Welt </w:t>
      </w:r>
      <w:proofErr w:type="spellStart"/>
      <w:r>
        <w:t>Gueter</w:t>
      </w:r>
      <w:proofErr w:type="spellEnd"/>
      <w:r>
        <w:t xml:space="preserve"> / und siehet seinen Bruder darben / und </w:t>
      </w:r>
      <w:proofErr w:type="spellStart"/>
      <w:r>
        <w:t>schliesset</w:t>
      </w:r>
      <w:proofErr w:type="spellEnd"/>
      <w:r>
        <w:t xml:space="preserve"> das Hertz gegen </w:t>
      </w:r>
      <w:proofErr w:type="spellStart"/>
      <w:r>
        <w:t>ihme</w:t>
      </w:r>
      <w:proofErr w:type="spellEnd"/>
      <w:r>
        <w:t xml:space="preserve"> zu? 1. Joh. 3/ 17. Und dennoch meinet man ins gemein / wann man dann und wann einen Pfennig den Armen </w:t>
      </w:r>
      <w:proofErr w:type="spellStart"/>
      <w:r>
        <w:t>zuwirfft</w:t>
      </w:r>
      <w:proofErr w:type="spellEnd"/>
      <w:r>
        <w:t xml:space="preserve"> / so haben sie diesem Befehl alle </w:t>
      </w:r>
      <w:proofErr w:type="spellStart"/>
      <w:r>
        <w:t>Genuege</w:t>
      </w:r>
      <w:proofErr w:type="spellEnd"/>
      <w:r>
        <w:t xml:space="preserve"> gethan: Und ob sie schon viel Mittel und Wege sehen / wie sie </w:t>
      </w:r>
      <w:proofErr w:type="spellStart"/>
      <w:r>
        <w:t>moechten</w:t>
      </w:r>
      <w:proofErr w:type="spellEnd"/>
      <w:r>
        <w:t xml:space="preserve"> das Evangelium </w:t>
      </w:r>
      <w:proofErr w:type="spellStart"/>
      <w:r>
        <w:t>befoerdern</w:t>
      </w:r>
      <w:proofErr w:type="spellEnd"/>
      <w:r>
        <w:t xml:space="preserve"> / und der Kirchen </w:t>
      </w:r>
      <w:proofErr w:type="spellStart"/>
      <w:r>
        <w:t>helffen</w:t>
      </w:r>
      <w:proofErr w:type="spellEnd"/>
      <w:r>
        <w:t xml:space="preserve"> / und GOtt dienen mit ihren </w:t>
      </w:r>
      <w:proofErr w:type="spellStart"/>
      <w:r>
        <w:t>Guetern</w:t>
      </w:r>
      <w:proofErr w:type="spellEnd"/>
      <w:r>
        <w:t xml:space="preserve"> / dennoch verblendet sie Selbst / daß sie nicht verstehen wollen die </w:t>
      </w:r>
      <w:proofErr w:type="spellStart"/>
      <w:r>
        <w:t>Meynung</w:t>
      </w:r>
      <w:proofErr w:type="spellEnd"/>
      <w:r>
        <w:t xml:space="preserve"> der deutlichsten Oerter der </w:t>
      </w:r>
      <w:proofErr w:type="spellStart"/>
      <w:r>
        <w:t>Schrifft</w:t>
      </w:r>
      <w:proofErr w:type="spellEnd"/>
      <w:r>
        <w:t xml:space="preserve"> / die solches von ihnen erfordern. </w:t>
      </w:r>
    </w:p>
    <w:p w14:paraId="06CE2D40" w14:textId="77777777" w:rsidR="006164D3" w:rsidRDefault="006164D3" w:rsidP="006164D3">
      <w:pPr>
        <w:pStyle w:val="StandardWeb"/>
      </w:pPr>
      <w:r>
        <w:t xml:space="preserve">2. Wenn die grosse Pflicht / daß wir sollen vergeben unsern Feinden alles dasjenige / so sie wider uns gethan / und noch </w:t>
      </w:r>
      <w:proofErr w:type="spellStart"/>
      <w:r>
        <w:t>ueber</w:t>
      </w:r>
      <w:proofErr w:type="spellEnd"/>
      <w:r>
        <w:t xml:space="preserve"> das lieben und segnen dieselben die uns fluchen / und beten vor die / die uns hassen und verfolgen / soll ins </w:t>
      </w:r>
      <w:proofErr w:type="spellStart"/>
      <w:r>
        <w:t>Werck</w:t>
      </w:r>
      <w:proofErr w:type="spellEnd"/>
      <w:r>
        <w:t xml:space="preserve"> gerichtet werden / wie halsstarrig widersetzet sich alsdann Selbst: Wie viel mag man einen bereden zu diesen und dergleichen </w:t>
      </w:r>
      <w:proofErr w:type="spellStart"/>
      <w:r>
        <w:t>Gebuehren</w:t>
      </w:r>
      <w:proofErr w:type="spellEnd"/>
      <w:r>
        <w:t xml:space="preserve"> / und </w:t>
      </w:r>
      <w:proofErr w:type="spellStart"/>
      <w:r>
        <w:t>nichtes</w:t>
      </w:r>
      <w:proofErr w:type="spellEnd"/>
      <w:r>
        <w:t xml:space="preserve"> ausrichten? Nein / sie </w:t>
      </w:r>
      <w:proofErr w:type="spellStart"/>
      <w:r>
        <w:t>muessen</w:t>
      </w:r>
      <w:proofErr w:type="spellEnd"/>
      <w:r>
        <w:t xml:space="preserve"> ihr Recht haben / und das was ihnen von rechts wegen zukommet / und </w:t>
      </w:r>
      <w:proofErr w:type="spellStart"/>
      <w:r>
        <w:t>solte</w:t>
      </w:r>
      <w:proofErr w:type="spellEnd"/>
      <w:r>
        <w:t xml:space="preserve"> auch ihr </w:t>
      </w:r>
      <w:proofErr w:type="spellStart"/>
      <w:r>
        <w:t>Naechster</w:t>
      </w:r>
      <w:proofErr w:type="spellEnd"/>
      <w:r>
        <w:t xml:space="preserve"> </w:t>
      </w:r>
      <w:proofErr w:type="spellStart"/>
      <w:r>
        <w:t>darueber</w:t>
      </w:r>
      <w:proofErr w:type="spellEnd"/>
      <w:r>
        <w:t xml:space="preserve"> zu </w:t>
      </w:r>
      <w:proofErr w:type="spellStart"/>
      <w:r>
        <w:t>grunde</w:t>
      </w:r>
      <w:proofErr w:type="spellEnd"/>
      <w:r>
        <w:t xml:space="preserve"> gehen: Die </w:t>
      </w:r>
      <w:proofErr w:type="spellStart"/>
      <w:r>
        <w:t>Boßheit</w:t>
      </w:r>
      <w:proofErr w:type="spellEnd"/>
      <w:r>
        <w:t xml:space="preserve"> und </w:t>
      </w:r>
      <w:proofErr w:type="spellStart"/>
      <w:r>
        <w:t>Rachgierigkeit</w:t>
      </w:r>
      <w:proofErr w:type="spellEnd"/>
      <w:r>
        <w:t xml:space="preserve"> kochen gleichsam in ihnen / und wenn sie nur </w:t>
      </w:r>
      <w:proofErr w:type="spellStart"/>
      <w:r>
        <w:t>gedencken</w:t>
      </w:r>
      <w:proofErr w:type="spellEnd"/>
      <w:r>
        <w:t xml:space="preserve"> an das Unrecht / so ihnen </w:t>
      </w:r>
      <w:proofErr w:type="spellStart"/>
      <w:r>
        <w:t>moechte</w:t>
      </w:r>
      <w:proofErr w:type="spellEnd"/>
      <w:r>
        <w:t xml:space="preserve"> wiederfahren seyn / erbittern sie bey sich selbst: Und ob sie schon in </w:t>
      </w:r>
      <w:proofErr w:type="spellStart"/>
      <w:r>
        <w:t>Heucheley</w:t>
      </w:r>
      <w:proofErr w:type="spellEnd"/>
      <w:r>
        <w:t xml:space="preserve"> sich stellen / als ob sie es vergeben / so </w:t>
      </w:r>
      <w:proofErr w:type="spellStart"/>
      <w:r>
        <w:t>koennen</w:t>
      </w:r>
      <w:proofErr w:type="spellEnd"/>
      <w:r>
        <w:t xml:space="preserve"> sie es nicht vergessen; so </w:t>
      </w:r>
      <w:proofErr w:type="spellStart"/>
      <w:r>
        <w:t>koennen</w:t>
      </w:r>
      <w:proofErr w:type="spellEnd"/>
      <w:r>
        <w:t xml:space="preserve"> sie auch kaum lieben einen Bruder und Mit-Christen / der ihnen was zuwider thut / viel weniger einen Feind; welches alles herkommt / das Selbst die </w:t>
      </w:r>
      <w:proofErr w:type="spellStart"/>
      <w:r>
        <w:t>Herrschafft</w:t>
      </w:r>
      <w:proofErr w:type="spellEnd"/>
      <w:r>
        <w:t xml:space="preserve"> in ihnen hat / und erweiset / daß es mehr in ihrer Seelen vermag als Gott / und sie also noch </w:t>
      </w:r>
      <w:proofErr w:type="spellStart"/>
      <w:r>
        <w:t>unwidergeboren</w:t>
      </w:r>
      <w:proofErr w:type="spellEnd"/>
      <w:r>
        <w:t xml:space="preserve"> sind. </w:t>
      </w:r>
    </w:p>
    <w:p w14:paraId="2EAAAF31" w14:textId="77777777" w:rsidR="006164D3" w:rsidRDefault="006164D3" w:rsidP="006164D3">
      <w:pPr>
        <w:pStyle w:val="StandardWeb"/>
      </w:pPr>
      <w:r>
        <w:t xml:space="preserve">3. Wenn auch die Prediger des Evangelii </w:t>
      </w:r>
      <w:proofErr w:type="spellStart"/>
      <w:r>
        <w:t>selbsten</w:t>
      </w:r>
      <w:proofErr w:type="spellEnd"/>
      <w:r>
        <w:t xml:space="preserve"> sollen fleißig seyn in ihrem </w:t>
      </w:r>
      <w:proofErr w:type="spellStart"/>
      <w:r>
        <w:t>Werck</w:t>
      </w:r>
      <w:proofErr w:type="spellEnd"/>
      <w:r>
        <w:t xml:space="preserve"> und Amt / das so groß und </w:t>
      </w:r>
      <w:proofErr w:type="spellStart"/>
      <w:r>
        <w:t>hochnothwendig</w:t>
      </w:r>
      <w:proofErr w:type="spellEnd"/>
      <w:r>
        <w:t xml:space="preserve"> ist / und sollen wachen </w:t>
      </w:r>
      <w:proofErr w:type="spellStart"/>
      <w:r>
        <w:t>ueber</w:t>
      </w:r>
      <w:proofErr w:type="spellEnd"/>
      <w:r>
        <w:t xml:space="preserve"> die Heerde / Act. 20/ 18. Vermahnen alle Menschen / und lehren alle Menschen / mit aller </w:t>
      </w:r>
      <w:proofErr w:type="spellStart"/>
      <w:r>
        <w:t>Weißheit</w:t>
      </w:r>
      <w:proofErr w:type="spellEnd"/>
      <w:r>
        <w:t xml:space="preserve"> / auf daß sie darstellen einen jeglichen Menschen vollkommen in Christo JEsu / </w:t>
      </w:r>
      <w:proofErr w:type="spellStart"/>
      <w:r>
        <w:t>Coloss</w:t>
      </w:r>
      <w:proofErr w:type="spellEnd"/>
      <w:r>
        <w:t xml:space="preserve">. 1/ 28. auch sich herablassen zu den Allergeringsten / und lehren sie zur rechter Zeit oder zur Unzeit / was Gegen-Rede und </w:t>
      </w:r>
      <w:proofErr w:type="spellStart"/>
      <w:r>
        <w:t>Einwuerffe</w:t>
      </w:r>
      <w:proofErr w:type="spellEnd"/>
      <w:r>
        <w:t xml:space="preserve"> wird Selbst bringen gegen solch ein herrlich und </w:t>
      </w:r>
      <w:proofErr w:type="spellStart"/>
      <w:r>
        <w:t>noethig</w:t>
      </w:r>
      <w:proofErr w:type="spellEnd"/>
      <w:r>
        <w:t xml:space="preserve"> </w:t>
      </w:r>
      <w:proofErr w:type="spellStart"/>
      <w:r>
        <w:t>Werck</w:t>
      </w:r>
      <w:proofErr w:type="spellEnd"/>
      <w:r>
        <w:t xml:space="preserve"> / damit sie beweisen </w:t>
      </w:r>
      <w:proofErr w:type="spellStart"/>
      <w:r>
        <w:t>moechten</w:t>
      </w:r>
      <w:proofErr w:type="spellEnd"/>
      <w:r>
        <w:t xml:space="preserve"> / es sey nicht ihre Schuldigkeit / und daß GOtt ihnen ja werde ihr Gemacht </w:t>
      </w:r>
      <w:proofErr w:type="spellStart"/>
      <w:r>
        <w:t>goennen</w:t>
      </w:r>
      <w:proofErr w:type="spellEnd"/>
      <w:r>
        <w:t xml:space="preserve"> / und nicht so grosse </w:t>
      </w:r>
      <w:proofErr w:type="spellStart"/>
      <w:r>
        <w:t>Muehe</w:t>
      </w:r>
      <w:proofErr w:type="spellEnd"/>
      <w:r>
        <w:t xml:space="preserve"> auf sie legen: und dieses alles wegen der grossen Macht der </w:t>
      </w:r>
      <w:proofErr w:type="spellStart"/>
      <w:r>
        <w:t>Selbheit</w:t>
      </w:r>
      <w:proofErr w:type="spellEnd"/>
      <w:r>
        <w:t xml:space="preserve"> in ihnen. </w:t>
      </w:r>
    </w:p>
    <w:p w14:paraId="650FB474" w14:textId="77777777" w:rsidR="006164D3" w:rsidRDefault="006164D3" w:rsidP="006164D3">
      <w:pPr>
        <w:pStyle w:val="StandardWeb"/>
      </w:pPr>
      <w:r>
        <w:t xml:space="preserve">4. Laß dieselbigen Prediger auch haben eine unordentliche Heerde / darinnen </w:t>
      </w:r>
      <w:proofErr w:type="spellStart"/>
      <w:r>
        <w:t>aergerliche</w:t>
      </w:r>
      <w:proofErr w:type="spellEnd"/>
      <w:r>
        <w:t xml:space="preserve"> Glieder sind / sonderlich wo selbige ansehnlich und viel sind / wie selten werden sie gegen dieselben thun was ihnen </w:t>
      </w:r>
      <w:proofErr w:type="spellStart"/>
      <w:r>
        <w:t>gebueret</w:t>
      </w:r>
      <w:proofErr w:type="spellEnd"/>
      <w:r>
        <w:t xml:space="preserve"> / </w:t>
      </w:r>
      <w:proofErr w:type="spellStart"/>
      <w:r>
        <w:t>indeme</w:t>
      </w:r>
      <w:proofErr w:type="spellEnd"/>
      <w:r>
        <w:t xml:space="preserve"> daß sie einen jeden ins geheim straffen / und vermahnen / oder wo sie doch noch in </w:t>
      </w:r>
      <w:proofErr w:type="spellStart"/>
      <w:r>
        <w:t>Suenden</w:t>
      </w:r>
      <w:proofErr w:type="spellEnd"/>
      <w:r>
        <w:t xml:space="preserve"> verharren / daß sie es ihnen </w:t>
      </w:r>
      <w:proofErr w:type="spellStart"/>
      <w:r>
        <w:t>oeffetnlich</w:t>
      </w:r>
      <w:proofErr w:type="spellEnd"/>
      <w:r>
        <w:t xml:space="preserve"> ansagen / oder sie gar von der Kirche ausschließen; Wie werden sie so ein </w:t>
      </w:r>
      <w:proofErr w:type="spellStart"/>
      <w:r>
        <w:t>Hauffen</w:t>
      </w:r>
      <w:proofErr w:type="spellEnd"/>
      <w:r>
        <w:t xml:space="preserve"> einzuwenden haben gegen dieses </w:t>
      </w:r>
      <w:proofErr w:type="spellStart"/>
      <w:r>
        <w:t>mißbehaegliche</w:t>
      </w:r>
      <w:proofErr w:type="spellEnd"/>
      <w:r>
        <w:t xml:space="preserve"> </w:t>
      </w:r>
      <w:proofErr w:type="spellStart"/>
      <w:r>
        <w:t>Werck</w:t>
      </w:r>
      <w:proofErr w:type="spellEnd"/>
      <w:r>
        <w:t xml:space="preserve"> der Kirchen-Zucht / ob sie schon meistentheils davon </w:t>
      </w:r>
      <w:proofErr w:type="spellStart"/>
      <w:r>
        <w:t>ueberzeuget</w:t>
      </w:r>
      <w:proofErr w:type="spellEnd"/>
      <w:r>
        <w:t xml:space="preserve"> sind in ihren Gewissen / daß sie selbiges nothwendig / dennoch </w:t>
      </w:r>
      <w:proofErr w:type="spellStart"/>
      <w:r>
        <w:t>wennn</w:t>
      </w:r>
      <w:proofErr w:type="spellEnd"/>
      <w:r>
        <w:t xml:space="preserve"> sie sollen zum </w:t>
      </w:r>
      <w:proofErr w:type="spellStart"/>
      <w:r>
        <w:t>Wercke</w:t>
      </w:r>
      <w:proofErr w:type="spellEnd"/>
      <w:r>
        <w:t xml:space="preserve"> </w:t>
      </w:r>
      <w:proofErr w:type="spellStart"/>
      <w:r>
        <w:t>selbsten</w:t>
      </w:r>
      <w:proofErr w:type="spellEnd"/>
      <w:r>
        <w:t xml:space="preserve"> schreiten / und es nicht </w:t>
      </w:r>
      <w:proofErr w:type="spellStart"/>
      <w:r>
        <w:t>kanwerckstellig</w:t>
      </w:r>
      <w:proofErr w:type="spellEnd"/>
      <w:r>
        <w:t xml:space="preserve"> gemachet werden ohne grossen </w:t>
      </w:r>
      <w:proofErr w:type="spellStart"/>
      <w:r>
        <w:t>haß</w:t>
      </w:r>
      <w:proofErr w:type="spellEnd"/>
      <w:r>
        <w:t xml:space="preserve"> / Neid und Mißgunst / den man auf sich ladet / und viel andere Ungelegenheiten / die ihnen in der Welt daraus entstehen </w:t>
      </w:r>
      <w:proofErr w:type="spellStart"/>
      <w:r>
        <w:t>moechten</w:t>
      </w:r>
      <w:proofErr w:type="spellEnd"/>
      <w:r>
        <w:t xml:space="preserve">; So gebeut Selbst sie sollen ablassen / und nicht weiter fortgehen: Ob nun GOtt oder Selbst mehr Diener habe eben in dem Predig-Amt / mag ein jeder urtheilen / der </w:t>
      </w:r>
      <w:proofErr w:type="spellStart"/>
      <w:r>
        <w:t>unpartheyisch</w:t>
      </w:r>
      <w:proofErr w:type="spellEnd"/>
      <w:r>
        <w:t xml:space="preserve"> ist / nachdem er selbiges in allen Orten beschaffen findet. </w:t>
      </w:r>
      <w:proofErr w:type="spellStart"/>
      <w:r>
        <w:t>Stuende</w:t>
      </w:r>
      <w:proofErr w:type="spellEnd"/>
      <w:r>
        <w:t xml:space="preserve"> Selbst nicht im Wege / ich </w:t>
      </w:r>
      <w:proofErr w:type="spellStart"/>
      <w:r>
        <w:t>wolte</w:t>
      </w:r>
      <w:proofErr w:type="spellEnd"/>
      <w:r>
        <w:t xml:space="preserve"> bey den meisten Predigern mehr ausrichten / daß sie die Kirchen-Zucht und Privat Instruction ihrer </w:t>
      </w:r>
      <w:proofErr w:type="spellStart"/>
      <w:r>
        <w:t>Zuhoerer</w:t>
      </w:r>
      <w:proofErr w:type="spellEnd"/>
      <w:r>
        <w:t xml:space="preserve"> in Gang und Weise </w:t>
      </w:r>
      <w:proofErr w:type="spellStart"/>
      <w:r>
        <w:t>braechten</w:t>
      </w:r>
      <w:proofErr w:type="spellEnd"/>
      <w:r>
        <w:t xml:space="preserve"> oder erhielten / mit einem Argument / dann ich </w:t>
      </w:r>
      <w:proofErr w:type="spellStart"/>
      <w:r>
        <w:t>bißhero</w:t>
      </w:r>
      <w:proofErr w:type="spellEnd"/>
      <w:r>
        <w:t xml:space="preserve"> habe mit einem </w:t>
      </w:r>
      <w:proofErr w:type="spellStart"/>
      <w:r>
        <w:t>gantzen</w:t>
      </w:r>
      <w:proofErr w:type="spellEnd"/>
      <w:r>
        <w:t xml:space="preserve"> Buche / so ich davon geschrieben / thun </w:t>
      </w:r>
      <w:proofErr w:type="spellStart"/>
      <w:r>
        <w:t>koennen</w:t>
      </w:r>
      <w:proofErr w:type="spellEnd"/>
      <w:r>
        <w:t xml:space="preserve"> / und </w:t>
      </w:r>
      <w:proofErr w:type="spellStart"/>
      <w:r>
        <w:t>solte</w:t>
      </w:r>
      <w:proofErr w:type="spellEnd"/>
      <w:r>
        <w:t xml:space="preserve"> man alsdann bald sehen eine </w:t>
      </w:r>
      <w:proofErr w:type="spellStart"/>
      <w:r>
        <w:t>einmuethige</w:t>
      </w:r>
      <w:proofErr w:type="spellEnd"/>
      <w:r>
        <w:t xml:space="preserve"> </w:t>
      </w:r>
      <w:proofErr w:type="spellStart"/>
      <w:r>
        <w:t>Zusammenthuung</w:t>
      </w:r>
      <w:proofErr w:type="spellEnd"/>
      <w:r>
        <w:t xml:space="preserve"> in so </w:t>
      </w:r>
      <w:proofErr w:type="spellStart"/>
      <w:r>
        <w:t>noethigem</w:t>
      </w:r>
      <w:proofErr w:type="spellEnd"/>
      <w:r>
        <w:t xml:space="preserve"> </w:t>
      </w:r>
      <w:proofErr w:type="spellStart"/>
      <w:r>
        <w:t>Wercke</w:t>
      </w:r>
      <w:proofErr w:type="spellEnd"/>
      <w:r>
        <w:t xml:space="preserve"> / und </w:t>
      </w:r>
      <w:proofErr w:type="spellStart"/>
      <w:r>
        <w:t>folgends</w:t>
      </w:r>
      <w:proofErr w:type="spellEnd"/>
      <w:r>
        <w:t xml:space="preserve"> einen weit bessern Zustand in der Kirchen. </w:t>
      </w:r>
    </w:p>
    <w:p w14:paraId="268AB530" w14:textId="77777777" w:rsidR="006164D3" w:rsidRDefault="006164D3" w:rsidP="006164D3">
      <w:pPr>
        <w:pStyle w:val="StandardWeb"/>
      </w:pPr>
      <w:r>
        <w:t xml:space="preserve">5. Woher kommt es / als von dieser </w:t>
      </w:r>
      <w:proofErr w:type="spellStart"/>
      <w:r>
        <w:t>Selbheit</w:t>
      </w:r>
      <w:proofErr w:type="spellEnd"/>
      <w:r>
        <w:t xml:space="preserve"> / daß wann man einem seine </w:t>
      </w:r>
      <w:proofErr w:type="spellStart"/>
      <w:r>
        <w:t>Suende</w:t>
      </w:r>
      <w:proofErr w:type="spellEnd"/>
      <w:r>
        <w:t xml:space="preserve"> deutlich vorsaget in den Predigten selbiges vor ein grosses Unrecht </w:t>
      </w:r>
      <w:proofErr w:type="spellStart"/>
      <w:r>
        <w:t>auffgenommen</w:t>
      </w:r>
      <w:proofErr w:type="spellEnd"/>
      <w:r>
        <w:t xml:space="preserve"> wird von demjenigen / den es angehet? So lange ein Prediger zu allen gleich redet / und sich </w:t>
      </w:r>
      <w:proofErr w:type="spellStart"/>
      <w:r>
        <w:t>vorsiehet</w:t>
      </w:r>
      <w:proofErr w:type="spellEnd"/>
      <w:r>
        <w:t xml:space="preserve"> / daß er eines jeden Wunden insonderheit nicht </w:t>
      </w:r>
      <w:proofErr w:type="spellStart"/>
      <w:r>
        <w:t>anruehret</w:t>
      </w:r>
      <w:proofErr w:type="spellEnd"/>
      <w:r>
        <w:t xml:space="preserve"> / so </w:t>
      </w:r>
      <w:proofErr w:type="spellStart"/>
      <w:r>
        <w:t>hoeren</w:t>
      </w:r>
      <w:proofErr w:type="spellEnd"/>
      <w:r>
        <w:t xml:space="preserve"> sie </w:t>
      </w:r>
      <w:proofErr w:type="spellStart"/>
      <w:r>
        <w:t>ihme</w:t>
      </w:r>
      <w:proofErr w:type="spellEnd"/>
      <w:r>
        <w:t xml:space="preserve"> noch endlich mit </w:t>
      </w:r>
      <w:proofErr w:type="spellStart"/>
      <w:r>
        <w:t>Gedult</w:t>
      </w:r>
      <w:proofErr w:type="spellEnd"/>
      <w:r>
        <w:t xml:space="preserve"> zu: So bald sie aber </w:t>
      </w:r>
      <w:proofErr w:type="spellStart"/>
      <w:r>
        <w:t>mercken</w:t>
      </w:r>
      <w:proofErr w:type="spellEnd"/>
      <w:r>
        <w:t xml:space="preserve"> / daß sie insonderheit vor andern </w:t>
      </w:r>
      <w:proofErr w:type="spellStart"/>
      <w:r>
        <w:t>gemeynet</w:t>
      </w:r>
      <w:proofErr w:type="spellEnd"/>
      <w:r>
        <w:t xml:space="preserve"> sind / und deutlich ihnen ihr Elend in solchem oder </w:t>
      </w:r>
      <w:proofErr w:type="spellStart"/>
      <w:r>
        <w:t>dergleichem</w:t>
      </w:r>
      <w:proofErr w:type="spellEnd"/>
      <w:r>
        <w:t xml:space="preserve"> </w:t>
      </w:r>
      <w:proofErr w:type="spellStart"/>
      <w:r>
        <w:t>Suenden</w:t>
      </w:r>
      <w:proofErr w:type="spellEnd"/>
      <w:r>
        <w:t xml:space="preserve">-Stande </w:t>
      </w:r>
      <w:proofErr w:type="spellStart"/>
      <w:r>
        <w:t>vorgemahlet</w:t>
      </w:r>
      <w:proofErr w:type="spellEnd"/>
      <w:r>
        <w:t xml:space="preserve"> wird / da hat das </w:t>
      </w:r>
      <w:proofErr w:type="spellStart"/>
      <w:r>
        <w:t>Laestern</w:t>
      </w:r>
      <w:proofErr w:type="spellEnd"/>
      <w:r>
        <w:t xml:space="preserve"> kein Ende / da </w:t>
      </w:r>
      <w:proofErr w:type="spellStart"/>
      <w:r>
        <w:t>verleumbden</w:t>
      </w:r>
      <w:proofErr w:type="spellEnd"/>
      <w:r>
        <w:t xml:space="preserve"> sie ihn hinter seinen </w:t>
      </w:r>
      <w:proofErr w:type="spellStart"/>
      <w:r>
        <w:t>Ruecken</w:t>
      </w:r>
      <w:proofErr w:type="spellEnd"/>
      <w:r>
        <w:t xml:space="preserve"> und nehmen sich </w:t>
      </w:r>
      <w:proofErr w:type="spellStart"/>
      <w:r>
        <w:t>viellleicht</w:t>
      </w:r>
      <w:proofErr w:type="spellEnd"/>
      <w:r>
        <w:t xml:space="preserve"> vor / sie sollen nicht mehr in seine Predigt kommen. O / sagt ein solch </w:t>
      </w:r>
      <w:proofErr w:type="spellStart"/>
      <w:r>
        <w:t>ungoettlicher</w:t>
      </w:r>
      <w:proofErr w:type="spellEnd"/>
      <w:r>
        <w:t xml:space="preserve"> Mensch / ich weiß er </w:t>
      </w:r>
      <w:proofErr w:type="spellStart"/>
      <w:r>
        <w:t>meynete</w:t>
      </w:r>
      <w:proofErr w:type="spellEnd"/>
      <w:r>
        <w:t xml:space="preserve"> mich heute / hat er sonst </w:t>
      </w:r>
      <w:proofErr w:type="spellStart"/>
      <w:r>
        <w:t>nichtes</w:t>
      </w:r>
      <w:proofErr w:type="spellEnd"/>
      <w:r>
        <w:t xml:space="preserve"> zu predigen als von mir; Eben als wenn ein </w:t>
      </w:r>
      <w:proofErr w:type="spellStart"/>
      <w:r>
        <w:t>Krancker</w:t>
      </w:r>
      <w:proofErr w:type="spellEnd"/>
      <w:r>
        <w:t xml:space="preserve"> </w:t>
      </w:r>
      <w:proofErr w:type="spellStart"/>
      <w:r>
        <w:t>solte</w:t>
      </w:r>
      <w:proofErr w:type="spellEnd"/>
      <w:r>
        <w:t xml:space="preserve"> mit dem </w:t>
      </w:r>
      <w:proofErr w:type="spellStart"/>
      <w:r>
        <w:t>Artzt</w:t>
      </w:r>
      <w:proofErr w:type="spellEnd"/>
      <w:r>
        <w:t xml:space="preserve"> </w:t>
      </w:r>
      <w:proofErr w:type="spellStart"/>
      <w:r>
        <w:t>zuernen</w:t>
      </w:r>
      <w:proofErr w:type="spellEnd"/>
      <w:r>
        <w:t xml:space="preserve"> / daß er </w:t>
      </w:r>
      <w:proofErr w:type="spellStart"/>
      <w:r>
        <w:t>ihme</w:t>
      </w:r>
      <w:proofErr w:type="spellEnd"/>
      <w:r>
        <w:t xml:space="preserve"> insonderheit </w:t>
      </w:r>
      <w:proofErr w:type="spellStart"/>
      <w:r>
        <w:t>Artzneyen</w:t>
      </w:r>
      <w:proofErr w:type="spellEnd"/>
      <w:r>
        <w:t xml:space="preserve"> </w:t>
      </w:r>
      <w:proofErr w:type="spellStart"/>
      <w:r>
        <w:t>giebet</w:t>
      </w:r>
      <w:proofErr w:type="spellEnd"/>
      <w:r>
        <w:t xml:space="preserve"> / und sagen: Hat er sonst niemand </w:t>
      </w:r>
      <w:proofErr w:type="spellStart"/>
      <w:r>
        <w:t>Artzney</w:t>
      </w:r>
      <w:proofErr w:type="spellEnd"/>
      <w:r>
        <w:t xml:space="preserve"> zu geben als mir / sind da nicht mehr </w:t>
      </w:r>
      <w:proofErr w:type="spellStart"/>
      <w:r>
        <w:t>Krancken</w:t>
      </w:r>
      <w:proofErr w:type="spellEnd"/>
      <w:r>
        <w:t xml:space="preserve"> in der Stadt als ich? Als Christus denen </w:t>
      </w:r>
      <w:proofErr w:type="spellStart"/>
      <w:r>
        <w:t>Veraechtern</w:t>
      </w:r>
      <w:proofErr w:type="spellEnd"/>
      <w:r>
        <w:t xml:space="preserve"> des Evangelii </w:t>
      </w:r>
      <w:proofErr w:type="spellStart"/>
      <w:r>
        <w:t>ankuendigte</w:t>
      </w:r>
      <w:proofErr w:type="spellEnd"/>
      <w:r>
        <w:t xml:space="preserve"> den gewissen und </w:t>
      </w:r>
      <w:proofErr w:type="spellStart"/>
      <w:r>
        <w:t>erschroecklichen</w:t>
      </w:r>
      <w:proofErr w:type="spellEnd"/>
      <w:r>
        <w:t xml:space="preserve"> Untergang / </w:t>
      </w:r>
      <w:proofErr w:type="spellStart"/>
      <w:r>
        <w:t>deme</w:t>
      </w:r>
      <w:proofErr w:type="spellEnd"/>
      <w:r>
        <w:t xml:space="preserve"> sie nahe waren / Matth. 21/ 41. 44. 45. so saget der Text: Da die Hohenpriester und </w:t>
      </w:r>
      <w:proofErr w:type="spellStart"/>
      <w:r>
        <w:t>Phariseer</w:t>
      </w:r>
      <w:proofErr w:type="spellEnd"/>
      <w:r>
        <w:t xml:space="preserve"> seine </w:t>
      </w:r>
      <w:proofErr w:type="spellStart"/>
      <w:r>
        <w:t>Gleichnues</w:t>
      </w:r>
      <w:proofErr w:type="spellEnd"/>
      <w:r>
        <w:t xml:space="preserve"> </w:t>
      </w:r>
      <w:proofErr w:type="spellStart"/>
      <w:r>
        <w:t>hoereten</w:t>
      </w:r>
      <w:proofErr w:type="spellEnd"/>
      <w:r>
        <w:t xml:space="preserve"> / vernahmen sie / daß er von ihnen redete (eine grosse Sache!) und sie trachteten darnach wie sie ihn griffen / aber sie </w:t>
      </w:r>
      <w:proofErr w:type="spellStart"/>
      <w:r>
        <w:t>fuerchteten</w:t>
      </w:r>
      <w:proofErr w:type="spellEnd"/>
      <w:r>
        <w:t xml:space="preserve"> sich vor dem </w:t>
      </w:r>
      <w:proofErr w:type="spellStart"/>
      <w:r>
        <w:t>Volck</w:t>
      </w:r>
      <w:proofErr w:type="spellEnd"/>
      <w:r>
        <w:t xml:space="preserve">. </w:t>
      </w:r>
    </w:p>
    <w:p w14:paraId="3255AD42" w14:textId="77777777" w:rsidR="006164D3" w:rsidRDefault="006164D3" w:rsidP="006164D3">
      <w:pPr>
        <w:pStyle w:val="StandardWeb"/>
      </w:pPr>
      <w:r>
        <w:t xml:space="preserve">6. Ja laß ein Prediger nur solche Lehren predigen / als die endlich gegen Selbst </w:t>
      </w:r>
      <w:proofErr w:type="spellStart"/>
      <w:r>
        <w:t>lauffen</w:t>
      </w:r>
      <w:proofErr w:type="spellEnd"/>
      <w:r>
        <w:t xml:space="preserve"> / und einen harten Schluß von </w:t>
      </w:r>
      <w:proofErr w:type="spellStart"/>
      <w:r>
        <w:t>ihme</w:t>
      </w:r>
      <w:proofErr w:type="spellEnd"/>
      <w:r>
        <w:t xml:space="preserve"> machen </w:t>
      </w:r>
      <w:proofErr w:type="spellStart"/>
      <w:r>
        <w:t>moechten</w:t>
      </w:r>
      <w:proofErr w:type="spellEnd"/>
      <w:r>
        <w:t xml:space="preserve">; da werden die meisten </w:t>
      </w:r>
      <w:proofErr w:type="spellStart"/>
      <w:r>
        <w:t>muessen</w:t>
      </w:r>
      <w:proofErr w:type="spellEnd"/>
      <w:r>
        <w:t xml:space="preserve"> bekennen / wie dorten Ahab sagte von Micha: Ich hasse ihn / denn er weissaget mir nichts gutes / sondern </w:t>
      </w:r>
      <w:proofErr w:type="spellStart"/>
      <w:r>
        <w:t>uebel</w:t>
      </w:r>
      <w:proofErr w:type="spellEnd"/>
      <w:r>
        <w:t xml:space="preserve"> / 1. Reg. 22/ 8. Sagen wir ihnen wie so wenig werden wir selig werden / wie so viel Heiligkeit / Streben / Fleiß von uns erfordert werde / ob wir schon das </w:t>
      </w:r>
      <w:proofErr w:type="spellStart"/>
      <w:r>
        <w:t>ausdrueckliche</w:t>
      </w:r>
      <w:proofErr w:type="spellEnd"/>
      <w:r>
        <w:t xml:space="preserve"> Wort GOttes vor uns / und auf unserer Seiten haben / Hebr. 12/ 14. Matth. 7/ 13. 14. Luc. 13/ 34. 2. Petr. 2/ 10. dennoch weil sie </w:t>
      </w:r>
      <w:proofErr w:type="spellStart"/>
      <w:r>
        <w:t>meynen</w:t>
      </w:r>
      <w:proofErr w:type="spellEnd"/>
      <w:r>
        <w:t xml:space="preserve"> / es sey gegen ihrem fleischlichen Friede / </w:t>
      </w:r>
      <w:proofErr w:type="spellStart"/>
      <w:r>
        <w:t>koennen</w:t>
      </w:r>
      <w:proofErr w:type="spellEnd"/>
      <w:r>
        <w:t xml:space="preserve"> sie es nicht leiden: Die runde </w:t>
      </w:r>
      <w:proofErr w:type="spellStart"/>
      <w:r>
        <w:t>Warheit</w:t>
      </w:r>
      <w:proofErr w:type="spellEnd"/>
      <w:r>
        <w:t xml:space="preserve"> </w:t>
      </w:r>
      <w:proofErr w:type="spellStart"/>
      <w:r>
        <w:t>koennen</w:t>
      </w:r>
      <w:proofErr w:type="spellEnd"/>
      <w:r>
        <w:t xml:space="preserve"> sie nicht ertragen / weil dieselbe sie </w:t>
      </w:r>
      <w:proofErr w:type="spellStart"/>
      <w:r>
        <w:t>angreiffet</w:t>
      </w:r>
      <w:proofErr w:type="spellEnd"/>
      <w:r>
        <w:t xml:space="preserve"> / da es ihnen wehe thut / und ihnen solche Dinge vorsaget / die ihnen nur beschwerlich sind zu wissen / da sie doch </w:t>
      </w:r>
      <w:proofErr w:type="spellStart"/>
      <w:r>
        <w:t>muessen</w:t>
      </w:r>
      <w:proofErr w:type="spellEnd"/>
      <w:r>
        <w:t xml:space="preserve"> ihre </w:t>
      </w:r>
      <w:proofErr w:type="spellStart"/>
      <w:r>
        <w:t>Suende</w:t>
      </w:r>
      <w:proofErr w:type="spellEnd"/>
      <w:r>
        <w:t xml:space="preserve"> und Gefahr wissen / oder sie </w:t>
      </w:r>
      <w:proofErr w:type="spellStart"/>
      <w:r>
        <w:t>koennen</w:t>
      </w:r>
      <w:proofErr w:type="spellEnd"/>
      <w:r>
        <w:t xml:space="preserve"> selbiger nimmer entgehen / so wollen sie es doch lieber auf die </w:t>
      </w:r>
      <w:proofErr w:type="spellStart"/>
      <w:r>
        <w:t>Hoelle</w:t>
      </w:r>
      <w:proofErr w:type="spellEnd"/>
      <w:r>
        <w:t xml:space="preserve"> hinwagen / denn von der Gefahr </w:t>
      </w:r>
      <w:proofErr w:type="spellStart"/>
      <w:r>
        <w:t>hoeren</w:t>
      </w:r>
      <w:proofErr w:type="spellEnd"/>
      <w:r>
        <w:t xml:space="preserve">; und wie ein </w:t>
      </w:r>
      <w:proofErr w:type="spellStart"/>
      <w:r>
        <w:t>thoerichter</w:t>
      </w:r>
      <w:proofErr w:type="spellEnd"/>
      <w:r>
        <w:t xml:space="preserve"> Patient / halten sie von dem </w:t>
      </w:r>
      <w:proofErr w:type="spellStart"/>
      <w:r>
        <w:t>Artzt</w:t>
      </w:r>
      <w:proofErr w:type="spellEnd"/>
      <w:r>
        <w:t xml:space="preserve"> / der ihnen saget es sey keine Gefahr vorhanden / und </w:t>
      </w:r>
      <w:proofErr w:type="spellStart"/>
      <w:r>
        <w:t>laesset</w:t>
      </w:r>
      <w:proofErr w:type="spellEnd"/>
      <w:r>
        <w:t xml:space="preserve"> sie hinsterben / mehr / als der ihnen saget: Euer </w:t>
      </w:r>
      <w:proofErr w:type="spellStart"/>
      <w:r>
        <w:t>Kranckheit</w:t>
      </w:r>
      <w:proofErr w:type="spellEnd"/>
      <w:r>
        <w:t xml:space="preserve"> ist </w:t>
      </w:r>
      <w:proofErr w:type="spellStart"/>
      <w:r>
        <w:t>gefaehrlich</w:t>
      </w:r>
      <w:proofErr w:type="spellEnd"/>
      <w:r>
        <w:t xml:space="preserve"> / ihr </w:t>
      </w:r>
      <w:proofErr w:type="spellStart"/>
      <w:r>
        <w:t>muesset</w:t>
      </w:r>
      <w:proofErr w:type="spellEnd"/>
      <w:r>
        <w:t xml:space="preserve"> Blut lassen / oder </w:t>
      </w:r>
      <w:proofErr w:type="spellStart"/>
      <w:r>
        <w:t>purgiren</w:t>
      </w:r>
      <w:proofErr w:type="spellEnd"/>
      <w:r>
        <w:t xml:space="preserve"> / etc. oder ihr </w:t>
      </w:r>
      <w:proofErr w:type="spellStart"/>
      <w:r>
        <w:t>muesset</w:t>
      </w:r>
      <w:proofErr w:type="spellEnd"/>
      <w:r>
        <w:t xml:space="preserve"> sterben. O was ein Unrecht </w:t>
      </w:r>
      <w:proofErr w:type="spellStart"/>
      <w:r>
        <w:t>meynen</w:t>
      </w:r>
      <w:proofErr w:type="spellEnd"/>
      <w:r>
        <w:t xml:space="preserve"> sie wiederfahre ihnen / wenn es ihnen so gesaget wird! Wo ein Prediger einen / der schon die todten </w:t>
      </w:r>
      <w:proofErr w:type="spellStart"/>
      <w:r>
        <w:t>Wercke</w:t>
      </w:r>
      <w:proofErr w:type="spellEnd"/>
      <w:r>
        <w:t xml:space="preserve"> der Gottlosigkeit in seinem Angesicht / Leben und Wesen hat / ermahnt: Guter Freund / ich muß </w:t>
      </w:r>
      <w:proofErr w:type="spellStart"/>
      <w:r>
        <w:t>auffrichtig</w:t>
      </w:r>
      <w:proofErr w:type="spellEnd"/>
      <w:r>
        <w:t xml:space="preserve"> mit euch handeln / euer Zustand ist schlecht / ihr seyd noch nicht geheiliget noch gerechtfertiget / sondern seyd noch in der </w:t>
      </w:r>
      <w:proofErr w:type="spellStart"/>
      <w:r>
        <w:t>Sclaverey</w:t>
      </w:r>
      <w:proofErr w:type="spellEnd"/>
      <w:r>
        <w:t xml:space="preserve"> des </w:t>
      </w:r>
      <w:proofErr w:type="spellStart"/>
      <w:r>
        <w:t>Teuffels</w:t>
      </w:r>
      <w:proofErr w:type="spellEnd"/>
      <w:r>
        <w:t xml:space="preserve"> / und werdet ewig </w:t>
      </w:r>
      <w:proofErr w:type="spellStart"/>
      <w:r>
        <w:t>verlohren</w:t>
      </w:r>
      <w:proofErr w:type="spellEnd"/>
      <w:r>
        <w:t xml:space="preserve"> seyn / wo euch der Tod </w:t>
      </w:r>
      <w:proofErr w:type="spellStart"/>
      <w:r>
        <w:t>uebereilet</w:t>
      </w:r>
      <w:proofErr w:type="spellEnd"/>
      <w:r>
        <w:t xml:space="preserve"> / eher ihr bekehret / und eine neue Creatur geworden seyd / und darum kehret bald um / wo ihr </w:t>
      </w:r>
      <w:proofErr w:type="spellStart"/>
      <w:r>
        <w:t>anderst</w:t>
      </w:r>
      <w:proofErr w:type="spellEnd"/>
      <w:r>
        <w:t xml:space="preserve"> eure eigene </w:t>
      </w:r>
      <w:proofErr w:type="spellStart"/>
      <w:r>
        <w:t>Sele</w:t>
      </w:r>
      <w:proofErr w:type="spellEnd"/>
      <w:r>
        <w:t xml:space="preserve"> liebet; es ist groß Wunder / wo er nicht eine </w:t>
      </w:r>
      <w:proofErr w:type="spellStart"/>
      <w:r>
        <w:t>spoett</w:t>
      </w:r>
      <w:proofErr w:type="spellEnd"/>
      <w:r>
        <w:t xml:space="preserve">- und </w:t>
      </w:r>
      <w:proofErr w:type="spellStart"/>
      <w:r>
        <w:t>schimfpliche</w:t>
      </w:r>
      <w:proofErr w:type="spellEnd"/>
      <w:r>
        <w:t xml:space="preserve"> Antwort an statt des </w:t>
      </w:r>
      <w:proofErr w:type="spellStart"/>
      <w:r>
        <w:t>Danckes</w:t>
      </w:r>
      <w:proofErr w:type="spellEnd"/>
      <w:r>
        <w:t xml:space="preserve"> und Gehorsams bekommet. Welches alles beweiset / daß Selbst das Regiment hat: Ich will noch ein Exempel </w:t>
      </w:r>
      <w:proofErr w:type="spellStart"/>
      <w:r>
        <w:t>einfuehren</w:t>
      </w:r>
      <w:proofErr w:type="spellEnd"/>
      <w:r>
        <w:t xml:space="preserve"> aus dem Evangelio / daraus man sehen </w:t>
      </w:r>
      <w:proofErr w:type="spellStart"/>
      <w:r>
        <w:t>moege</w:t>
      </w:r>
      <w:proofErr w:type="spellEnd"/>
      <w:r>
        <w:t xml:space="preserve"> / wie </w:t>
      </w:r>
      <w:proofErr w:type="spellStart"/>
      <w:r>
        <w:t>maechtig</w:t>
      </w:r>
      <w:proofErr w:type="spellEnd"/>
      <w:r>
        <w:t xml:space="preserve"> Selbst sey / Luc. 4/ 20. etc. lesen wir von einer </w:t>
      </w:r>
      <w:proofErr w:type="spellStart"/>
      <w:r>
        <w:t>schoenen</w:t>
      </w:r>
      <w:proofErr w:type="spellEnd"/>
      <w:r>
        <w:t xml:space="preserve"> Predigt / die CHristus geprediget hat / und zwar so / daß sich alle verwunderten </w:t>
      </w:r>
      <w:proofErr w:type="spellStart"/>
      <w:r>
        <w:t>ueber</w:t>
      </w:r>
      <w:proofErr w:type="spellEnd"/>
      <w:r>
        <w:t xml:space="preserve"> seine holdselige Worte; und doch waren wenig dadurch bekehret / sondern die meisten legten es aufs </w:t>
      </w:r>
      <w:proofErr w:type="spellStart"/>
      <w:r>
        <w:t>Laestern</w:t>
      </w:r>
      <w:proofErr w:type="spellEnd"/>
      <w:r>
        <w:t xml:space="preserve"> gegen Ihm wegen seines schlechten Herkommens und geringen </w:t>
      </w:r>
      <w:proofErr w:type="spellStart"/>
      <w:r>
        <w:t>vermeynten</w:t>
      </w:r>
      <w:proofErr w:type="spellEnd"/>
      <w:r>
        <w:t xml:space="preserve"> Eltern: Darauf CHristus ihnen saget / daß Elias und Elisa / obschon </w:t>
      </w:r>
      <w:proofErr w:type="spellStart"/>
      <w:r>
        <w:t>vortrefliche</w:t>
      </w:r>
      <w:proofErr w:type="spellEnd"/>
      <w:r>
        <w:t xml:space="preserve"> Propheten / doch nur gesandt waren um etlicher weniger willen / und </w:t>
      </w:r>
      <w:proofErr w:type="spellStart"/>
      <w:r>
        <w:t>waere</w:t>
      </w:r>
      <w:proofErr w:type="spellEnd"/>
      <w:r>
        <w:t xml:space="preserve"> demnach kein Wunder / </w:t>
      </w:r>
      <w:proofErr w:type="spellStart"/>
      <w:r>
        <w:t>dßa</w:t>
      </w:r>
      <w:proofErr w:type="spellEnd"/>
      <w:r>
        <w:t xml:space="preserve"> aus so grosser Menge nur wenig durch Ihn </w:t>
      </w:r>
      <w:proofErr w:type="spellStart"/>
      <w:r>
        <w:t>solten</w:t>
      </w:r>
      <w:proofErr w:type="spellEnd"/>
      <w:r>
        <w:t xml:space="preserve"> bekehret und selig werden. Diese Lehre nun verdroß diese Buben so sehr / daß der Text saget V. 28/ 20. Sie wurden voll Zorns alle die in der Schulen waren / da sie das </w:t>
      </w:r>
      <w:proofErr w:type="spellStart"/>
      <w:r>
        <w:t>hoereten</w:t>
      </w:r>
      <w:proofErr w:type="spellEnd"/>
      <w:r>
        <w:t xml:space="preserve"> / und stunden auf / und </w:t>
      </w:r>
      <w:proofErr w:type="spellStart"/>
      <w:r>
        <w:t>stiessen</w:t>
      </w:r>
      <w:proofErr w:type="spellEnd"/>
      <w:r>
        <w:t xml:space="preserve"> Ihn zur Stadt hinaus / und </w:t>
      </w:r>
      <w:proofErr w:type="spellStart"/>
      <w:r>
        <w:t>fuehreten</w:t>
      </w:r>
      <w:proofErr w:type="spellEnd"/>
      <w:r>
        <w:t xml:space="preserve"> Ihn auf einen </w:t>
      </w:r>
      <w:proofErr w:type="spellStart"/>
      <w:r>
        <w:t>Huegel</w:t>
      </w:r>
      <w:proofErr w:type="spellEnd"/>
      <w:r>
        <w:t xml:space="preserve"> des Berges / da </w:t>
      </w:r>
      <w:proofErr w:type="spellStart"/>
      <w:r>
        <w:t>aihre</w:t>
      </w:r>
      <w:proofErr w:type="spellEnd"/>
      <w:r>
        <w:t xml:space="preserve"> Stadt </w:t>
      </w:r>
      <w:proofErr w:type="spellStart"/>
      <w:r>
        <w:t>auffgebauet</w:t>
      </w:r>
      <w:proofErr w:type="spellEnd"/>
      <w:r>
        <w:t xml:space="preserve"> war daß sie Ihn herab </w:t>
      </w:r>
      <w:proofErr w:type="spellStart"/>
      <w:r>
        <w:t>stuertzeten</w:t>
      </w:r>
      <w:proofErr w:type="spellEnd"/>
      <w:r>
        <w:t xml:space="preserve">. </w:t>
      </w:r>
      <w:proofErr w:type="spellStart"/>
      <w:r>
        <w:t>Sihe</w:t>
      </w:r>
      <w:proofErr w:type="spellEnd"/>
      <w:r>
        <w:t xml:space="preserve"> wie solche Lehre </w:t>
      </w:r>
      <w:proofErr w:type="spellStart"/>
      <w:r>
        <w:t>auffgenommen</w:t>
      </w:r>
      <w:proofErr w:type="spellEnd"/>
      <w:r>
        <w:t xml:space="preserve"> wird / eben von CHristo selbst! Als </w:t>
      </w:r>
      <w:proofErr w:type="spellStart"/>
      <w:r>
        <w:t>wolten</w:t>
      </w:r>
      <w:proofErr w:type="spellEnd"/>
      <w:r>
        <w:t xml:space="preserve"> sie gesaget haben: Was? sind wir alle unbekehret / und alle </w:t>
      </w:r>
      <w:proofErr w:type="spellStart"/>
      <w:r>
        <w:t>ungoettlich</w:t>
      </w:r>
      <w:proofErr w:type="spellEnd"/>
      <w:r>
        <w:t xml:space="preserve"> / sollen keine selig werden als etliche wenig solche als ihr seyd? Selbst </w:t>
      </w:r>
      <w:proofErr w:type="spellStart"/>
      <w:r>
        <w:t>konte</w:t>
      </w:r>
      <w:proofErr w:type="spellEnd"/>
      <w:r>
        <w:t xml:space="preserve"> diese Lehre nicht ertragen / CHristus </w:t>
      </w:r>
      <w:proofErr w:type="spellStart"/>
      <w:r>
        <w:t>solte</w:t>
      </w:r>
      <w:proofErr w:type="spellEnd"/>
      <w:r>
        <w:t xml:space="preserve"> es mit seinem Leben bezahlen. </w:t>
      </w:r>
    </w:p>
    <w:p w14:paraId="1BE48702" w14:textId="77777777" w:rsidR="006164D3" w:rsidRDefault="006164D3" w:rsidP="006164D3">
      <w:pPr>
        <w:pStyle w:val="StandardWeb"/>
      </w:pPr>
      <w:r>
        <w:t xml:space="preserve">7. Wiederum: Laß nur einen Prediger oder </w:t>
      </w:r>
      <w:proofErr w:type="spellStart"/>
      <w:r>
        <w:t>sonsten</w:t>
      </w:r>
      <w:proofErr w:type="spellEnd"/>
      <w:r>
        <w:t xml:space="preserve"> einen Christen </w:t>
      </w:r>
      <w:proofErr w:type="spellStart"/>
      <w:r>
        <w:t>offenhertzig</w:t>
      </w:r>
      <w:proofErr w:type="spellEnd"/>
      <w:r>
        <w:t xml:space="preserve"> und </w:t>
      </w:r>
      <w:proofErr w:type="spellStart"/>
      <w:r>
        <w:t>vertraeulich</w:t>
      </w:r>
      <w:proofErr w:type="spellEnd"/>
      <w:r>
        <w:t xml:space="preserve"> umgehen mit einem Gottlosen oder Heuchler wegen ihrer </w:t>
      </w:r>
      <w:proofErr w:type="spellStart"/>
      <w:r>
        <w:t>sondelrichen</w:t>
      </w:r>
      <w:proofErr w:type="spellEnd"/>
      <w:r>
        <w:t xml:space="preserve"> </w:t>
      </w:r>
      <w:proofErr w:type="spellStart"/>
      <w:r>
        <w:t>Suenden</w:t>
      </w:r>
      <w:proofErr w:type="spellEnd"/>
      <w:r>
        <w:t xml:space="preserve"> / und siehe denn / ob Selbst nicht Herr und </w:t>
      </w:r>
      <w:proofErr w:type="spellStart"/>
      <w:r>
        <w:t>Koenig</w:t>
      </w:r>
      <w:proofErr w:type="spellEnd"/>
      <w:r>
        <w:t xml:space="preserve"> seyn wird in ihnen. O was Gesichter werden sie gegen euch machen? und ihr Hertz ist alsobald </w:t>
      </w:r>
      <w:proofErr w:type="spellStart"/>
      <w:r>
        <w:t>angefuellet</w:t>
      </w:r>
      <w:proofErr w:type="spellEnd"/>
      <w:r>
        <w:t xml:space="preserve"> gegen euch mit Bitterkeit / </w:t>
      </w:r>
      <w:proofErr w:type="spellStart"/>
      <w:r>
        <w:t>Mißgefallen</w:t>
      </w:r>
      <w:proofErr w:type="spellEnd"/>
      <w:r>
        <w:t xml:space="preserve"> und Haß / und sie werden euch begegnen mit Eifer und Grimm / und ihre </w:t>
      </w:r>
      <w:proofErr w:type="spellStart"/>
      <w:r>
        <w:t>Suende</w:t>
      </w:r>
      <w:proofErr w:type="spellEnd"/>
      <w:r>
        <w:t xml:space="preserve"> vertheidigen / oder zum wenigsten selbige entschuldigen und klein machen / oder etwas </w:t>
      </w:r>
      <w:proofErr w:type="spellStart"/>
      <w:r>
        <w:t>erdencken</w:t>
      </w:r>
      <w:proofErr w:type="spellEnd"/>
      <w:r>
        <w:t xml:space="preserve"> / daß sie euch eure eigene Gebrechen und Schwachheiten in die Nase reiben; oder dafern auch die </w:t>
      </w:r>
      <w:proofErr w:type="spellStart"/>
      <w:r>
        <w:t>Boßheit</w:t>
      </w:r>
      <w:proofErr w:type="spellEnd"/>
      <w:r>
        <w:t xml:space="preserve"> selbst nichts auf euch bringen mag / so werden sie vornehmen eure Mit-Christen / und solche die sie </w:t>
      </w:r>
      <w:proofErr w:type="spellStart"/>
      <w:r>
        <w:t>meynen</w:t>
      </w:r>
      <w:proofErr w:type="spellEnd"/>
      <w:r>
        <w:t xml:space="preserve"> / seyen einerley </w:t>
      </w:r>
      <w:proofErr w:type="spellStart"/>
      <w:r>
        <w:t>Meynung</w:t>
      </w:r>
      <w:proofErr w:type="spellEnd"/>
      <w:r>
        <w:t xml:space="preserve"> mit euch; In Summa / sie werden euch genug darthun / daß sie es </w:t>
      </w:r>
      <w:proofErr w:type="spellStart"/>
      <w:r>
        <w:t>uebel</w:t>
      </w:r>
      <w:proofErr w:type="spellEnd"/>
      <w:r>
        <w:t xml:space="preserve"> </w:t>
      </w:r>
      <w:proofErr w:type="spellStart"/>
      <w:r>
        <w:t>auffnehmen</w:t>
      </w:r>
      <w:proofErr w:type="spellEnd"/>
      <w:r>
        <w:t xml:space="preserve"> / daß ihr euch um sie </w:t>
      </w:r>
      <w:proofErr w:type="spellStart"/>
      <w:r>
        <w:t>bekuemmert</w:t>
      </w:r>
      <w:proofErr w:type="spellEnd"/>
      <w:r>
        <w:t xml:space="preserve"> / und lasset nicht ihre </w:t>
      </w:r>
      <w:proofErr w:type="spellStart"/>
      <w:r>
        <w:t>Suende</w:t>
      </w:r>
      <w:proofErr w:type="spellEnd"/>
      <w:r>
        <w:t xml:space="preserve"> zufrieden / und sehet vor euch selbst zu / obschon GOtt der HErr uns </w:t>
      </w:r>
      <w:proofErr w:type="spellStart"/>
      <w:r>
        <w:t>ausdruecklich</w:t>
      </w:r>
      <w:proofErr w:type="spellEnd"/>
      <w:r>
        <w:t xml:space="preserve"> befohlen hat / Lev. 19/ 17. Du </w:t>
      </w:r>
      <w:proofErr w:type="spellStart"/>
      <w:r>
        <w:t>solt</w:t>
      </w:r>
      <w:proofErr w:type="spellEnd"/>
      <w:r>
        <w:t xml:space="preserve"> deinen Bruder nicht hassen in deinem </w:t>
      </w:r>
      <w:proofErr w:type="spellStart"/>
      <w:r>
        <w:t>Hertzen</w:t>
      </w:r>
      <w:proofErr w:type="spellEnd"/>
      <w:r>
        <w:t xml:space="preserve"> / sondern </w:t>
      </w:r>
      <w:proofErr w:type="spellStart"/>
      <w:r>
        <w:t>solt</w:t>
      </w:r>
      <w:proofErr w:type="spellEnd"/>
      <w:r>
        <w:t xml:space="preserve"> deinen </w:t>
      </w:r>
      <w:proofErr w:type="spellStart"/>
      <w:r>
        <w:t>Naechsten</w:t>
      </w:r>
      <w:proofErr w:type="spellEnd"/>
      <w:r>
        <w:t xml:space="preserve"> straffen / auf daß du nicht seinethalben Schuld tragen </w:t>
      </w:r>
      <w:proofErr w:type="spellStart"/>
      <w:r>
        <w:t>muessest</w:t>
      </w:r>
      <w:proofErr w:type="spellEnd"/>
      <w:r>
        <w:t xml:space="preserve"> / und Hebr. 2/ 13. Ermahnet euch selbst alle Tage / weil es noch heute heisset / daß nicht jemand unter euch verstocket werde durch Betrug der </w:t>
      </w:r>
      <w:proofErr w:type="spellStart"/>
      <w:r>
        <w:t>Suenden</w:t>
      </w:r>
      <w:proofErr w:type="spellEnd"/>
      <w:r>
        <w:t xml:space="preserve">: Siehe auch Matt. 18/ 15. 16. Versuche es nur ein Jahr / und handele </w:t>
      </w:r>
      <w:proofErr w:type="spellStart"/>
      <w:r>
        <w:t>dißfalls</w:t>
      </w:r>
      <w:proofErr w:type="spellEnd"/>
      <w:r>
        <w:t xml:space="preserve"> </w:t>
      </w:r>
      <w:proofErr w:type="spellStart"/>
      <w:r>
        <w:t>auffrichtig</w:t>
      </w:r>
      <w:proofErr w:type="spellEnd"/>
      <w:r>
        <w:t xml:space="preserve"> und </w:t>
      </w:r>
      <w:proofErr w:type="spellStart"/>
      <w:r>
        <w:t>treuhertzig</w:t>
      </w:r>
      <w:proofErr w:type="spellEnd"/>
      <w:r>
        <w:t xml:space="preserve"> mit deinem </w:t>
      </w:r>
      <w:proofErr w:type="spellStart"/>
      <w:r>
        <w:t>Naechsten</w:t>
      </w:r>
      <w:proofErr w:type="spellEnd"/>
      <w:r>
        <w:t xml:space="preserve"> in solcher </w:t>
      </w:r>
      <w:proofErr w:type="spellStart"/>
      <w:r>
        <w:t>Weißheit</w:t>
      </w:r>
      <w:proofErr w:type="spellEnd"/>
      <w:r>
        <w:t xml:space="preserve"> / Liebe und Gelindigkeit / als </w:t>
      </w:r>
      <w:proofErr w:type="spellStart"/>
      <w:r>
        <w:t>mueglich</w:t>
      </w:r>
      <w:proofErr w:type="spellEnd"/>
      <w:r>
        <w:t xml:space="preserve"> ist / und wenn solches geschehen / </w:t>
      </w:r>
      <w:proofErr w:type="spellStart"/>
      <w:r>
        <w:t>alsddann</w:t>
      </w:r>
      <w:proofErr w:type="spellEnd"/>
      <w:r>
        <w:t xml:space="preserve"> richte selber / ob GOTT oder Selbst mehr Diener in der Welt hat / und ob Selbst-</w:t>
      </w:r>
      <w:proofErr w:type="spellStart"/>
      <w:r>
        <w:t>Verlaeugnung</w:t>
      </w:r>
      <w:proofErr w:type="spellEnd"/>
      <w:r>
        <w:t xml:space="preserve"> nicht ein </w:t>
      </w:r>
      <w:proofErr w:type="spellStart"/>
      <w:r>
        <w:t>seltzam</w:t>
      </w:r>
      <w:proofErr w:type="spellEnd"/>
      <w:r>
        <w:t xml:space="preserve"> Ding sey. </w:t>
      </w:r>
    </w:p>
    <w:p w14:paraId="291C1CE3" w14:textId="77777777" w:rsidR="006164D3" w:rsidRDefault="006164D3" w:rsidP="006164D3">
      <w:pPr>
        <w:pStyle w:val="StandardWeb"/>
      </w:pPr>
      <w:r>
        <w:t xml:space="preserve">8. Noch ferner: Ihr sehet / daß es ist die Christliche </w:t>
      </w:r>
      <w:proofErr w:type="spellStart"/>
      <w:r>
        <w:t>Gebuehr</w:t>
      </w:r>
      <w:proofErr w:type="spellEnd"/>
      <w:r>
        <w:t xml:space="preserve"> / daß einer den andern </w:t>
      </w:r>
      <w:proofErr w:type="spellStart"/>
      <w:r>
        <w:t>treuhertzig</w:t>
      </w:r>
      <w:proofErr w:type="spellEnd"/>
      <w:r>
        <w:t xml:space="preserve"> und in Liebe ermahne und straffe; allein weil es die meisten </w:t>
      </w:r>
      <w:proofErr w:type="spellStart"/>
      <w:r>
        <w:t>uebel</w:t>
      </w:r>
      <w:proofErr w:type="spellEnd"/>
      <w:r>
        <w:t xml:space="preserve"> </w:t>
      </w:r>
      <w:proofErr w:type="spellStart"/>
      <w:r>
        <w:t>auffnehmen</w:t>
      </w:r>
      <w:proofErr w:type="spellEnd"/>
      <w:r>
        <w:t xml:space="preserve"> / und </w:t>
      </w:r>
      <w:proofErr w:type="spellStart"/>
      <w:r>
        <w:t>offenhertzige</w:t>
      </w:r>
      <w:proofErr w:type="spellEnd"/>
      <w:r>
        <w:t xml:space="preserve"> Erinnerung </w:t>
      </w:r>
      <w:proofErr w:type="spellStart"/>
      <w:r>
        <w:t>wil</w:t>
      </w:r>
      <w:proofErr w:type="spellEnd"/>
      <w:r>
        <w:t xml:space="preserve"> uns manches Freundes und mancher Gunst verlustig machen / wie wenig auch derjenigen / die Christen seyn wollen / </w:t>
      </w:r>
      <w:proofErr w:type="spellStart"/>
      <w:r>
        <w:t>koennen</w:t>
      </w:r>
      <w:proofErr w:type="spellEnd"/>
      <w:r>
        <w:t xml:space="preserve"> dazu gebracht werden / dieses zu thun? Ja auch diejenigen / die doch erwarten / daß der Prediger solche </w:t>
      </w:r>
      <w:proofErr w:type="spellStart"/>
      <w:r>
        <w:t>Uebelthaeter</w:t>
      </w:r>
      <w:proofErr w:type="spellEnd"/>
      <w:r>
        <w:t xml:space="preserve"> </w:t>
      </w:r>
      <w:proofErr w:type="spellStart"/>
      <w:r>
        <w:t>ausstossen</w:t>
      </w:r>
      <w:proofErr w:type="spellEnd"/>
      <w:r>
        <w:t xml:space="preserve"> soll aus der Gemeine / da selbiges doch nicht eher geschehen </w:t>
      </w:r>
      <w:proofErr w:type="spellStart"/>
      <w:r>
        <w:t>kan</w:t>
      </w:r>
      <w:proofErr w:type="spellEnd"/>
      <w:r>
        <w:t xml:space="preserve"> / ehe sie heimlich und </w:t>
      </w:r>
      <w:proofErr w:type="spellStart"/>
      <w:r>
        <w:t>oeffentlich</w:t>
      </w:r>
      <w:proofErr w:type="spellEnd"/>
      <w:r>
        <w:t xml:space="preserve"> ermahnet sind / und in ihrer Unbußfertigkeit halsstarrig verharren. Nein / dieses ist ein </w:t>
      </w:r>
      <w:proofErr w:type="spellStart"/>
      <w:r>
        <w:t>allzubeschwerlich</w:t>
      </w:r>
      <w:proofErr w:type="spellEnd"/>
      <w:r>
        <w:t xml:space="preserve"> Weck / und Selbst </w:t>
      </w:r>
      <w:proofErr w:type="spellStart"/>
      <w:r>
        <w:t>wil</w:t>
      </w:r>
      <w:proofErr w:type="spellEnd"/>
      <w:r>
        <w:t xml:space="preserve"> es ihnen nicht zulassen zu thun. </w:t>
      </w:r>
    </w:p>
    <w:p w14:paraId="368CFD0B" w14:textId="77777777" w:rsidR="006164D3" w:rsidRDefault="006164D3" w:rsidP="006164D3">
      <w:pPr>
        <w:pStyle w:val="StandardWeb"/>
      </w:pPr>
      <w:r>
        <w:t xml:space="preserve">9. Ferner: Es ist </w:t>
      </w:r>
      <w:proofErr w:type="spellStart"/>
      <w:r>
        <w:t>bekandt</w:t>
      </w:r>
      <w:proofErr w:type="spellEnd"/>
      <w:r>
        <w:t xml:space="preserve"> / daß das Kirchen-Regiment und Zucht ist eine </w:t>
      </w:r>
      <w:proofErr w:type="spellStart"/>
      <w:r>
        <w:t>ungezweiffelte</w:t>
      </w:r>
      <w:proofErr w:type="spellEnd"/>
      <w:r>
        <w:t xml:space="preserve"> Ordnung von CHristo eingesetzet / die auch die Kirche zu allen Zeiten angenommen / (ob schon in der </w:t>
      </w:r>
      <w:proofErr w:type="spellStart"/>
      <w:r>
        <w:t>Vollenziehung</w:t>
      </w:r>
      <w:proofErr w:type="spellEnd"/>
      <w:r>
        <w:t xml:space="preserve"> etliche </w:t>
      </w:r>
      <w:proofErr w:type="spellStart"/>
      <w:r>
        <w:t>nachlaeßig</w:t>
      </w:r>
      <w:proofErr w:type="spellEnd"/>
      <w:r>
        <w:t xml:space="preserve"> / etliche unrechtfertig gewesen sind) und daß </w:t>
      </w:r>
      <w:proofErr w:type="spellStart"/>
      <w:r>
        <w:t>oeffentliche</w:t>
      </w:r>
      <w:proofErr w:type="spellEnd"/>
      <w:r>
        <w:t xml:space="preserve"> </w:t>
      </w:r>
      <w:proofErr w:type="spellStart"/>
      <w:r>
        <w:t>aergerliche</w:t>
      </w:r>
      <w:proofErr w:type="spellEnd"/>
      <w:r>
        <w:t xml:space="preserve"> </w:t>
      </w:r>
      <w:proofErr w:type="spellStart"/>
      <w:r>
        <w:t>Suenden</w:t>
      </w:r>
      <w:proofErr w:type="spellEnd"/>
      <w:r>
        <w:t xml:space="preserve"> </w:t>
      </w:r>
      <w:proofErr w:type="spellStart"/>
      <w:r>
        <w:t>oeffentliche</w:t>
      </w:r>
      <w:proofErr w:type="spellEnd"/>
      <w:r>
        <w:t xml:space="preserve"> </w:t>
      </w:r>
      <w:proofErr w:type="spellStart"/>
      <w:r>
        <w:t>Bekaenntniß</w:t>
      </w:r>
      <w:proofErr w:type="spellEnd"/>
      <w:r>
        <w:t xml:space="preserve"> und Busse erfordern / auf daß die </w:t>
      </w:r>
      <w:proofErr w:type="spellStart"/>
      <w:r>
        <w:t>boesen</w:t>
      </w:r>
      <w:proofErr w:type="spellEnd"/>
      <w:r>
        <w:t xml:space="preserve"> Folgen </w:t>
      </w:r>
      <w:proofErr w:type="spellStart"/>
      <w:r>
        <w:t>moechten</w:t>
      </w:r>
      <w:proofErr w:type="spellEnd"/>
      <w:r>
        <w:t xml:space="preserve"> geheilet oder gehindert werden / und die Kirche sehen mag / daß diese Person ihrer Gemeinschafft </w:t>
      </w:r>
      <w:proofErr w:type="spellStart"/>
      <w:r>
        <w:t>wuerdig</w:t>
      </w:r>
      <w:proofErr w:type="spellEnd"/>
      <w:r>
        <w:t xml:space="preserve"> / und die Absolution </w:t>
      </w:r>
      <w:proofErr w:type="spellStart"/>
      <w:r>
        <w:t>oeffentlich</w:t>
      </w:r>
      <w:proofErr w:type="spellEnd"/>
      <w:r>
        <w:t xml:space="preserve"> und </w:t>
      </w:r>
      <w:proofErr w:type="spellStart"/>
      <w:r>
        <w:t>wol</w:t>
      </w:r>
      <w:proofErr w:type="spellEnd"/>
      <w:r>
        <w:t xml:space="preserve"> </w:t>
      </w:r>
      <w:proofErr w:type="spellStart"/>
      <w:r>
        <w:t>gegruendet</w:t>
      </w:r>
      <w:proofErr w:type="spellEnd"/>
      <w:r>
        <w:t xml:space="preserve"> sey: Dannoch wenn jemand (ausgenommen die wahren </w:t>
      </w:r>
      <w:proofErr w:type="spellStart"/>
      <w:r>
        <w:t>Gottesfuerchtigen</w:t>
      </w:r>
      <w:proofErr w:type="spellEnd"/>
      <w:r>
        <w:t xml:space="preserve"> und recht Bußfertigen) gefordert wird nach gegebenem </w:t>
      </w:r>
      <w:proofErr w:type="spellStart"/>
      <w:r>
        <w:t>oeffentlichen</w:t>
      </w:r>
      <w:proofErr w:type="spellEnd"/>
      <w:r>
        <w:t xml:space="preserve"> Aergerniß zu einer so nothwendigen </w:t>
      </w:r>
      <w:proofErr w:type="spellStart"/>
      <w:r>
        <w:t>Bekaentniß</w:t>
      </w:r>
      <w:proofErr w:type="spellEnd"/>
      <w:r>
        <w:t xml:space="preserve"> / wie schwer sind sie darzu zu bringen? Was </w:t>
      </w:r>
      <w:proofErr w:type="spellStart"/>
      <w:r>
        <w:t>fuer</w:t>
      </w:r>
      <w:proofErr w:type="spellEnd"/>
      <w:r>
        <w:t xml:space="preserve"> Gegen-Rede ist da gegen das </w:t>
      </w:r>
      <w:proofErr w:type="spellStart"/>
      <w:r>
        <w:t>Werck</w:t>
      </w:r>
      <w:proofErr w:type="spellEnd"/>
      <w:r>
        <w:t xml:space="preserve"> selber: Sie wollen nicht glauben / daß sie solches thun </w:t>
      </w:r>
      <w:proofErr w:type="spellStart"/>
      <w:r>
        <w:t>muessen</w:t>
      </w:r>
      <w:proofErr w:type="spellEnd"/>
      <w:r>
        <w:t xml:space="preserve">: und warum? Hat es GOtt vielleicht nicht deutlich genug befohlen? Nein / sondern weil sie </w:t>
      </w:r>
      <w:proofErr w:type="spellStart"/>
      <w:r>
        <w:t>meynen</w:t>
      </w:r>
      <w:proofErr w:type="spellEnd"/>
      <w:r>
        <w:t xml:space="preserve"> / es sey ihnen schimpflich / und Selbst ist </w:t>
      </w:r>
      <w:proofErr w:type="spellStart"/>
      <w:r>
        <w:t>darwider</w:t>
      </w:r>
      <w:proofErr w:type="spellEnd"/>
      <w:r>
        <w:t xml:space="preserve"> / und ob man ihnen schon solche </w:t>
      </w:r>
      <w:proofErr w:type="spellStart"/>
      <w:r>
        <w:t>Gruende</w:t>
      </w:r>
      <w:proofErr w:type="spellEnd"/>
      <w:r>
        <w:t xml:space="preserve"> bringet / da sie nichts wider sagen </w:t>
      </w:r>
      <w:proofErr w:type="spellStart"/>
      <w:r>
        <w:t>koennen</w:t>
      </w:r>
      <w:proofErr w:type="spellEnd"/>
      <w:r>
        <w:t xml:space="preserve"> / so </w:t>
      </w:r>
      <w:proofErr w:type="spellStart"/>
      <w:r>
        <w:t>laufft</w:t>
      </w:r>
      <w:proofErr w:type="spellEnd"/>
      <w:r>
        <w:t xml:space="preserve"> es doch da endlich hin / und da </w:t>
      </w:r>
      <w:proofErr w:type="spellStart"/>
      <w:r>
        <w:t>bleibets</w:t>
      </w:r>
      <w:proofErr w:type="spellEnd"/>
      <w:r>
        <w:t xml:space="preserve"> ja bey / sie </w:t>
      </w:r>
      <w:proofErr w:type="spellStart"/>
      <w:r>
        <w:t>wollens</w:t>
      </w:r>
      <w:proofErr w:type="spellEnd"/>
      <w:r>
        <w:t xml:space="preserve"> nicht glauben / oder wo sie es ja glauben </w:t>
      </w:r>
      <w:proofErr w:type="spellStart"/>
      <w:r>
        <w:t>muessen</w:t>
      </w:r>
      <w:proofErr w:type="spellEnd"/>
      <w:r>
        <w:t xml:space="preserve"> / so wollen sie es doch nicht thun. Was? </w:t>
      </w:r>
      <w:proofErr w:type="spellStart"/>
      <w:r>
        <w:t>Solten</w:t>
      </w:r>
      <w:proofErr w:type="spellEnd"/>
      <w:r>
        <w:t xml:space="preserve"> sie sich </w:t>
      </w:r>
      <w:proofErr w:type="spellStart"/>
      <w:r>
        <w:t>selbsten</w:t>
      </w:r>
      <w:proofErr w:type="spellEnd"/>
      <w:r>
        <w:t xml:space="preserve"> zum </w:t>
      </w:r>
      <w:proofErr w:type="spellStart"/>
      <w:r>
        <w:t>Spectakel</w:t>
      </w:r>
      <w:proofErr w:type="spellEnd"/>
      <w:r>
        <w:t xml:space="preserve"> machen vor allen Leuten / daß ein jeder genug hernach </w:t>
      </w:r>
      <w:proofErr w:type="spellStart"/>
      <w:r>
        <w:t>ueber</w:t>
      </w:r>
      <w:proofErr w:type="spellEnd"/>
      <w:r>
        <w:t xml:space="preserve"> sie zu lachen und von ihnen zu reden </w:t>
      </w:r>
      <w:proofErr w:type="spellStart"/>
      <w:r>
        <w:t>haette</w:t>
      </w:r>
      <w:proofErr w:type="spellEnd"/>
      <w:r>
        <w:t xml:space="preserve">? Nein / sie begehren es und </w:t>
      </w:r>
      <w:proofErr w:type="spellStart"/>
      <w:r>
        <w:t>wolles</w:t>
      </w:r>
      <w:proofErr w:type="spellEnd"/>
      <w:r>
        <w:t xml:space="preserve"> es nimmer thun / sie </w:t>
      </w:r>
      <w:proofErr w:type="spellStart"/>
      <w:r>
        <w:t>meynen</w:t>
      </w:r>
      <w:proofErr w:type="spellEnd"/>
      <w:r>
        <w:t xml:space="preserve"> / es geschehe ihnen vor GOtt und der Welt unrecht / wenn man ihnen solches </w:t>
      </w:r>
      <w:proofErr w:type="spellStart"/>
      <w:r>
        <w:t>wolte</w:t>
      </w:r>
      <w:proofErr w:type="spellEnd"/>
      <w:r>
        <w:t xml:space="preserve"> anmuthen. GOtt befiehlt es nur / Selbst aber verbietet es; GOtt gebeut ihnen: thue es / auf daß du nicht in deiner Unbußfertigkeit dahin gehest / und ewig </w:t>
      </w:r>
      <w:proofErr w:type="spellStart"/>
      <w:r>
        <w:t>verlohren</w:t>
      </w:r>
      <w:proofErr w:type="spellEnd"/>
      <w:r>
        <w:t xml:space="preserve"> werdest: Selbst gebeut: Thue es nicht / daß du nicht vor den Menschen zu schanden werdest. Und wessen Gebot am meisten ausrichtet / mag die Erfahrung urtheilen. </w:t>
      </w:r>
      <w:proofErr w:type="spellStart"/>
      <w:r>
        <w:t>Moechte</w:t>
      </w:r>
      <w:proofErr w:type="spellEnd"/>
      <w:r>
        <w:t xml:space="preserve"> nur die Obrigkeit mit einer gewissen und ansehnlichen Geld-Straffe die Halsstarrigen belegen / unter hundert </w:t>
      </w:r>
      <w:proofErr w:type="spellStart"/>
      <w:r>
        <w:t>wuerde</w:t>
      </w:r>
      <w:proofErr w:type="spellEnd"/>
      <w:r>
        <w:t xml:space="preserve"> man kaum einen finden / der sich widersetzen </w:t>
      </w:r>
      <w:proofErr w:type="spellStart"/>
      <w:r>
        <w:t>wuerde</w:t>
      </w:r>
      <w:proofErr w:type="spellEnd"/>
      <w:r>
        <w:t xml:space="preserve">: Allein wenn GOtt sie treibet mit den </w:t>
      </w:r>
      <w:proofErr w:type="spellStart"/>
      <w:r>
        <w:t>Draeuungen</w:t>
      </w:r>
      <w:proofErr w:type="spellEnd"/>
      <w:r>
        <w:t xml:space="preserve"> der ewigen </w:t>
      </w:r>
      <w:proofErr w:type="spellStart"/>
      <w:r>
        <w:t>Hoellen</w:t>
      </w:r>
      <w:proofErr w:type="spellEnd"/>
      <w:r>
        <w:t xml:space="preserve">-Pein / dem Lohn der Unbußfertigkeit / da wird wenig oder nichts </w:t>
      </w:r>
      <w:proofErr w:type="spellStart"/>
      <w:r>
        <w:t>auff</w:t>
      </w:r>
      <w:proofErr w:type="spellEnd"/>
      <w:r>
        <w:t xml:space="preserve"> geachtet; eben als wenn sie der Straffe entgehen </w:t>
      </w:r>
      <w:proofErr w:type="spellStart"/>
      <w:r>
        <w:t>moechten</w:t>
      </w:r>
      <w:proofErr w:type="spellEnd"/>
      <w:r>
        <w:t xml:space="preserve"> / wenn sie nur nicht glauben / daß sie kommen werde / oder </w:t>
      </w:r>
      <w:proofErr w:type="spellStart"/>
      <w:r>
        <w:t>sonsten</w:t>
      </w:r>
      <w:proofErr w:type="spellEnd"/>
      <w:r>
        <w:t xml:space="preserve"> auf eine und andere Weise </w:t>
      </w:r>
      <w:proofErr w:type="spellStart"/>
      <w:r>
        <w:t>wol</w:t>
      </w:r>
      <w:proofErr w:type="spellEnd"/>
      <w:r>
        <w:t xml:space="preserve"> mit dem Richter </w:t>
      </w:r>
      <w:proofErr w:type="spellStart"/>
      <w:r>
        <w:t>koenten</w:t>
      </w:r>
      <w:proofErr w:type="spellEnd"/>
      <w:r>
        <w:t xml:space="preserve"> zurecht kommen. Richte nun auch aus diesem </w:t>
      </w:r>
      <w:proofErr w:type="spellStart"/>
      <w:r>
        <w:t>Stuecke</w:t>
      </w:r>
      <w:proofErr w:type="spellEnd"/>
      <w:r>
        <w:t xml:space="preserve"> / ob GOtt oder Selbst die meisten </w:t>
      </w:r>
      <w:proofErr w:type="spellStart"/>
      <w:r>
        <w:t>Juenger</w:t>
      </w:r>
      <w:proofErr w:type="spellEnd"/>
      <w:r>
        <w:t xml:space="preserve"> habe. </w:t>
      </w:r>
    </w:p>
    <w:p w14:paraId="59D45AE6" w14:textId="77777777" w:rsidR="006164D3" w:rsidRDefault="006164D3" w:rsidP="006164D3">
      <w:pPr>
        <w:pStyle w:val="StandardWeb"/>
      </w:pPr>
      <w:r>
        <w:t xml:space="preserve">10. </w:t>
      </w:r>
      <w:proofErr w:type="spellStart"/>
      <w:r>
        <w:t>Letzlich</w:t>
      </w:r>
      <w:proofErr w:type="spellEnd"/>
      <w:r>
        <w:t xml:space="preserve"> wollen wir noch eines ansehen: Es sey ein </w:t>
      </w:r>
      <w:proofErr w:type="spellStart"/>
      <w:r>
        <w:t>betrueglicher</w:t>
      </w:r>
      <w:proofErr w:type="spellEnd"/>
      <w:r>
        <w:t xml:space="preserve"> Handels- oder </w:t>
      </w:r>
      <w:proofErr w:type="spellStart"/>
      <w:r>
        <w:t>Handwercks</w:t>
      </w:r>
      <w:proofErr w:type="spellEnd"/>
      <w:r>
        <w:t xml:space="preserve">-Mann / oder ein </w:t>
      </w:r>
      <w:proofErr w:type="spellStart"/>
      <w:r>
        <w:t>ungebuerlicher</w:t>
      </w:r>
      <w:proofErr w:type="spellEnd"/>
      <w:r>
        <w:t xml:space="preserve"> und aussaugender Haus-Herr / oder einer / der </w:t>
      </w:r>
      <w:proofErr w:type="spellStart"/>
      <w:r>
        <w:t>unrechtmaeßig</w:t>
      </w:r>
      <w:proofErr w:type="spellEnd"/>
      <w:r>
        <w:t xml:space="preserve"> seines </w:t>
      </w:r>
      <w:proofErr w:type="spellStart"/>
      <w:r>
        <w:t>Naechsten</w:t>
      </w:r>
      <w:proofErr w:type="spellEnd"/>
      <w:r>
        <w:t xml:space="preserve"> Gut an sich bringet / man sage </w:t>
      </w:r>
      <w:proofErr w:type="spellStart"/>
      <w:r>
        <w:t>ihme</w:t>
      </w:r>
      <w:proofErr w:type="spellEnd"/>
      <w:r>
        <w:t xml:space="preserve"> aus GOttes Wort / daß seine Schuldigkeit sey Wieder-Erstattung zu thun / entweder der Person / oder seinen Nachkommen (oder wo dieses nicht seyn </w:t>
      </w:r>
      <w:proofErr w:type="spellStart"/>
      <w:r>
        <w:t>kan</w:t>
      </w:r>
      <w:proofErr w:type="spellEnd"/>
      <w:r>
        <w:t xml:space="preserve"> / an GOtt und den Armen) und alles wieder heraus zu geben / was er so </w:t>
      </w:r>
      <w:proofErr w:type="spellStart"/>
      <w:r>
        <w:t>unrechtmaeßig</w:t>
      </w:r>
      <w:proofErr w:type="spellEnd"/>
      <w:r>
        <w:t xml:space="preserve"> bekommen / ob ers auch gleich noch so lange gehabt hat / ohne </w:t>
      </w:r>
      <w:proofErr w:type="spellStart"/>
      <w:r>
        <w:t>Schimpff</w:t>
      </w:r>
      <w:proofErr w:type="spellEnd"/>
      <w:r>
        <w:t xml:space="preserve"> und Schande; und sehe dann / wie solche Lehre werde angenommen werden bey dem meisten Theil. Selbst </w:t>
      </w:r>
      <w:proofErr w:type="spellStart"/>
      <w:r>
        <w:t>wil</w:t>
      </w:r>
      <w:proofErr w:type="spellEnd"/>
      <w:r>
        <w:t xml:space="preserve"> die Beute nicht fahren lassen / die er einmal in seine Klauen bekommen / bis daß der Tod </w:t>
      </w:r>
      <w:proofErr w:type="spellStart"/>
      <w:r>
        <w:t>ihme</w:t>
      </w:r>
      <w:proofErr w:type="spellEnd"/>
      <w:r>
        <w:t xml:space="preserve"> dieselbe auszwingt / und die </w:t>
      </w:r>
      <w:proofErr w:type="spellStart"/>
      <w:r>
        <w:t>Hoelle</w:t>
      </w:r>
      <w:proofErr w:type="spellEnd"/>
      <w:r>
        <w:t xml:space="preserve"> ihn </w:t>
      </w:r>
      <w:proofErr w:type="spellStart"/>
      <w:r>
        <w:t>wuenschen</w:t>
      </w:r>
      <w:proofErr w:type="spellEnd"/>
      <w:r>
        <w:t xml:space="preserve"> macht / daß er es nimmer </w:t>
      </w:r>
      <w:proofErr w:type="spellStart"/>
      <w:r>
        <w:t>moechte</w:t>
      </w:r>
      <w:proofErr w:type="spellEnd"/>
      <w:r>
        <w:t xml:space="preserve"> gesehen haben / oder auch </w:t>
      </w:r>
      <w:proofErr w:type="spellStart"/>
      <w:r>
        <w:t>sonsten</w:t>
      </w:r>
      <w:proofErr w:type="spellEnd"/>
      <w:r>
        <w:t xml:space="preserve"> in Bußfertigkeit wieder erstattet. O wie viel </w:t>
      </w:r>
      <w:proofErr w:type="spellStart"/>
      <w:r>
        <w:t>Einwuerffe</w:t>
      </w:r>
      <w:proofErr w:type="spellEnd"/>
      <w:r>
        <w:t xml:space="preserve"> hat Selbst dagegen / die </w:t>
      </w:r>
      <w:proofErr w:type="spellStart"/>
      <w:r>
        <w:t>ihme</w:t>
      </w:r>
      <w:proofErr w:type="spellEnd"/>
      <w:r>
        <w:t xml:space="preserve"> weder GOtt noch Menschen zur </w:t>
      </w:r>
      <w:proofErr w:type="spellStart"/>
      <w:r>
        <w:t>Genuege</w:t>
      </w:r>
      <w:proofErr w:type="spellEnd"/>
      <w:r>
        <w:t xml:space="preserve"> beantworten </w:t>
      </w:r>
      <w:proofErr w:type="spellStart"/>
      <w:r>
        <w:t>koennen</w:t>
      </w:r>
      <w:proofErr w:type="spellEnd"/>
      <w:r>
        <w:t xml:space="preserve">: Unter tausend </w:t>
      </w:r>
      <w:proofErr w:type="spellStart"/>
      <w:r>
        <w:t>unrechtmaeßigen</w:t>
      </w:r>
      <w:proofErr w:type="spellEnd"/>
      <w:r>
        <w:t xml:space="preserve"> Besitzern ist kaum einer / der mit </w:t>
      </w:r>
      <w:proofErr w:type="spellStart"/>
      <w:r>
        <w:t>Zachaeo</w:t>
      </w:r>
      <w:proofErr w:type="spellEnd"/>
      <w:r>
        <w:t xml:space="preserve"> saget: </w:t>
      </w:r>
      <w:proofErr w:type="spellStart"/>
      <w:r>
        <w:t>Sihe</w:t>
      </w:r>
      <w:proofErr w:type="spellEnd"/>
      <w:r>
        <w:t xml:space="preserve"> / HErr / die </w:t>
      </w:r>
      <w:proofErr w:type="spellStart"/>
      <w:r>
        <w:t>Helffte</w:t>
      </w:r>
      <w:proofErr w:type="spellEnd"/>
      <w:r>
        <w:t xml:space="preserve"> meiner </w:t>
      </w:r>
      <w:proofErr w:type="spellStart"/>
      <w:r>
        <w:t>Gueter</w:t>
      </w:r>
      <w:proofErr w:type="spellEnd"/>
      <w:r>
        <w:t xml:space="preserve"> gebe ich den Armen / und so ich jemand betrogen habe / das gebe ich </w:t>
      </w:r>
      <w:proofErr w:type="spellStart"/>
      <w:r>
        <w:t>vielfaeltig</w:t>
      </w:r>
      <w:proofErr w:type="spellEnd"/>
      <w:r>
        <w:t xml:space="preserve"> wieder / Luc. 19/ 18. </w:t>
      </w:r>
    </w:p>
    <w:p w14:paraId="42B00378" w14:textId="77777777" w:rsidR="006164D3" w:rsidRDefault="006164D3" w:rsidP="006164D3">
      <w:pPr>
        <w:pStyle w:val="StandardWeb"/>
      </w:pPr>
      <w:r>
        <w:t>Ja / laß uns nur ansehen ein Exempel / da weniger Selb-</w:t>
      </w:r>
      <w:proofErr w:type="spellStart"/>
      <w:r>
        <w:t>Verlaeugnung</w:t>
      </w:r>
      <w:proofErr w:type="spellEnd"/>
      <w:r>
        <w:t xml:space="preserve"> </w:t>
      </w:r>
      <w:proofErr w:type="spellStart"/>
      <w:r>
        <w:t>zugehoeret</w:t>
      </w:r>
      <w:proofErr w:type="spellEnd"/>
      <w:r>
        <w:t xml:space="preserve"> / als zu diesem grossen </w:t>
      </w:r>
      <w:proofErr w:type="spellStart"/>
      <w:r>
        <w:t>Wercke</w:t>
      </w:r>
      <w:proofErr w:type="spellEnd"/>
      <w:r>
        <w:t xml:space="preserve"> der </w:t>
      </w:r>
      <w:proofErr w:type="spellStart"/>
      <w:r>
        <w:t>Wiederstattung</w:t>
      </w:r>
      <w:proofErr w:type="spellEnd"/>
      <w:r>
        <w:t xml:space="preserve">: wo etliche sich mit einander </w:t>
      </w:r>
      <w:proofErr w:type="spellStart"/>
      <w:r>
        <w:t>erzoernen</w:t>
      </w:r>
      <w:proofErr w:type="spellEnd"/>
      <w:r>
        <w:t xml:space="preserve"> / und lose Worte einer dem andern geben / oder einer seinen </w:t>
      </w:r>
      <w:proofErr w:type="spellStart"/>
      <w:r>
        <w:t>naechsten</w:t>
      </w:r>
      <w:proofErr w:type="spellEnd"/>
      <w:r>
        <w:t xml:space="preserve"> </w:t>
      </w:r>
      <w:proofErr w:type="spellStart"/>
      <w:r>
        <w:t>laestert</w:t>
      </w:r>
      <w:proofErr w:type="spellEnd"/>
      <w:r>
        <w:t xml:space="preserve"> / und </w:t>
      </w:r>
      <w:proofErr w:type="spellStart"/>
      <w:r>
        <w:t>ihme</w:t>
      </w:r>
      <w:proofErr w:type="spellEnd"/>
      <w:r>
        <w:t xml:space="preserve"> Unrecht thut; ob es schon </w:t>
      </w:r>
      <w:proofErr w:type="spellStart"/>
      <w:r>
        <w:t>unzweiffelhafftig</w:t>
      </w:r>
      <w:proofErr w:type="spellEnd"/>
      <w:r>
        <w:t xml:space="preserve"> der Wille Christi ist / daß er in wahrer Reu denselben um Verzeihung bittet / den er beleidiget hat / Luc. 17/ 34. so verachten es doch die selbstischen und </w:t>
      </w:r>
      <w:proofErr w:type="spellStart"/>
      <w:r>
        <w:t>auffgeblasene</w:t>
      </w:r>
      <w:proofErr w:type="spellEnd"/>
      <w:r>
        <w:t xml:space="preserve"> Stoltze: Was? </w:t>
      </w:r>
      <w:proofErr w:type="spellStart"/>
      <w:r>
        <w:t>solten</w:t>
      </w:r>
      <w:proofErr w:type="spellEnd"/>
      <w:r>
        <w:t xml:space="preserve"> sie sich solch einem NN. </w:t>
      </w:r>
      <w:proofErr w:type="spellStart"/>
      <w:r>
        <w:t>unterwerffen</w:t>
      </w:r>
      <w:proofErr w:type="spellEnd"/>
      <w:r>
        <w:t xml:space="preserve"> / und ihn um Verzeihung bitten / (sonderlich / wo er geringer ist / als sie) Nein / da halten sie </w:t>
      </w:r>
      <w:proofErr w:type="spellStart"/>
      <w:r>
        <w:t>sichh</w:t>
      </w:r>
      <w:proofErr w:type="spellEnd"/>
      <w:r>
        <w:t xml:space="preserve"> zu gut zu: Schweig nur da stille von: Sie begehren das nimmer zu thun: Und warum? Wil GOtt nicht / daß sie es thun sollen? hat Er nicht gesaget / der sich selbst erniedriget / der soll </w:t>
      </w:r>
      <w:proofErr w:type="spellStart"/>
      <w:r>
        <w:t>erhoehet</w:t>
      </w:r>
      <w:proofErr w:type="spellEnd"/>
      <w:r>
        <w:t xml:space="preserve"> werden? Ja / aber was gehet sie an / was GOtt saget / und was die </w:t>
      </w:r>
      <w:proofErr w:type="spellStart"/>
      <w:r>
        <w:t>Schrifft</w:t>
      </w:r>
      <w:proofErr w:type="spellEnd"/>
      <w:r>
        <w:t xml:space="preserve"> saget / so lange als Selbst / und Fleisch / und ihr Hochmut dagegen ist. Fasse diese </w:t>
      </w:r>
      <w:proofErr w:type="spellStart"/>
      <w:r>
        <w:t>zehen</w:t>
      </w:r>
      <w:proofErr w:type="spellEnd"/>
      <w:r>
        <w:t xml:space="preserve"> </w:t>
      </w:r>
      <w:proofErr w:type="spellStart"/>
      <w:r>
        <w:t>Stuecke</w:t>
      </w:r>
      <w:proofErr w:type="spellEnd"/>
      <w:r>
        <w:t xml:space="preserve"> nun alle zusammen / und siehe / ob GOTT oder Selbst </w:t>
      </w:r>
      <w:proofErr w:type="spellStart"/>
      <w:r>
        <w:t>Koenig</w:t>
      </w:r>
      <w:proofErr w:type="spellEnd"/>
      <w:r>
        <w:t xml:space="preserve"> sey bey den meisten. </w:t>
      </w:r>
    </w:p>
    <w:p w14:paraId="7581EB3B" w14:textId="77777777" w:rsidR="006164D3" w:rsidRDefault="006164D3" w:rsidP="006164D3">
      <w:pPr>
        <w:spacing w:after="0" w:line="240" w:lineRule="auto"/>
      </w:pPr>
      <w:r>
        <w:br w:type="page"/>
      </w:r>
    </w:p>
    <w:p w14:paraId="142A3211" w14:textId="77777777" w:rsidR="006164D3" w:rsidRDefault="006164D3" w:rsidP="006164D3">
      <w:pPr>
        <w:pStyle w:val="berschrift1"/>
        <w:rPr>
          <w:sz w:val="48"/>
        </w:rPr>
      </w:pPr>
      <w:r>
        <w:t>Das VII. Capitel.</w:t>
      </w:r>
    </w:p>
    <w:p w14:paraId="31CF84ED" w14:textId="77777777" w:rsidR="006164D3" w:rsidRDefault="006164D3" w:rsidP="006164D3">
      <w:pPr>
        <w:pStyle w:val="StandardWeb"/>
      </w:pPr>
      <w:r>
        <w:rPr>
          <w:rStyle w:val="Fett"/>
          <w:rFonts w:eastAsiaTheme="majorEastAsia"/>
        </w:rPr>
        <w:t xml:space="preserve">Wie wir so </w:t>
      </w:r>
      <w:proofErr w:type="spellStart"/>
      <w:r>
        <w:rPr>
          <w:rStyle w:val="Fett"/>
          <w:rFonts w:eastAsiaTheme="majorEastAsia"/>
        </w:rPr>
        <w:t>ueberaus</w:t>
      </w:r>
      <w:proofErr w:type="spellEnd"/>
      <w:r>
        <w:rPr>
          <w:rStyle w:val="Fett"/>
          <w:rFonts w:eastAsiaTheme="majorEastAsia"/>
        </w:rPr>
        <w:t xml:space="preserve"> zart sind </w:t>
      </w:r>
      <w:proofErr w:type="spellStart"/>
      <w:r>
        <w:rPr>
          <w:rStyle w:val="Fett"/>
          <w:rFonts w:eastAsiaTheme="majorEastAsia"/>
        </w:rPr>
        <w:t>ueber</w:t>
      </w:r>
      <w:proofErr w:type="spellEnd"/>
      <w:r>
        <w:rPr>
          <w:rStyle w:val="Fett"/>
          <w:rFonts w:eastAsiaTheme="majorEastAsia"/>
        </w:rPr>
        <w:t xml:space="preserve"> Selbst / wenn er etwas leiden soll.</w:t>
      </w:r>
      <w:r>
        <w:t xml:space="preserve"> </w:t>
      </w:r>
    </w:p>
    <w:p w14:paraId="012B4E45" w14:textId="77777777" w:rsidR="006164D3" w:rsidRDefault="006164D3" w:rsidP="006164D3">
      <w:pPr>
        <w:pStyle w:val="StandardWeb"/>
      </w:pPr>
      <w:r>
        <w:t xml:space="preserve">IV. Ein anders / dabey wir die </w:t>
      </w:r>
      <w:proofErr w:type="spellStart"/>
      <w:r>
        <w:t>Herrschafft</w:t>
      </w:r>
      <w:proofErr w:type="spellEnd"/>
      <w:r>
        <w:t xml:space="preserve"> des Selbst sehen </w:t>
      </w:r>
      <w:proofErr w:type="spellStart"/>
      <w:r>
        <w:t>koennen</w:t>
      </w:r>
      <w:proofErr w:type="spellEnd"/>
      <w:r>
        <w:t xml:space="preserve"> / und die Wenigkeit der Selbst-</w:t>
      </w:r>
      <w:proofErr w:type="spellStart"/>
      <w:r>
        <w:t>Verlaeugnung</w:t>
      </w:r>
      <w:proofErr w:type="spellEnd"/>
      <w:r>
        <w:t xml:space="preserve"> / ist </w:t>
      </w:r>
      <w:proofErr w:type="spellStart"/>
      <w:r>
        <w:t>darinn</w:t>
      </w:r>
      <w:proofErr w:type="spellEnd"/>
      <w:r>
        <w:t xml:space="preserve"> / daß wir so </w:t>
      </w:r>
      <w:proofErr w:type="spellStart"/>
      <w:r>
        <w:t>ueberaus</w:t>
      </w:r>
      <w:proofErr w:type="spellEnd"/>
      <w:r>
        <w:t xml:space="preserve"> </w:t>
      </w:r>
      <w:proofErr w:type="spellStart"/>
      <w:r>
        <w:t>zaerteln</w:t>
      </w:r>
      <w:proofErr w:type="spellEnd"/>
      <w:r>
        <w:t xml:space="preserve"> mit Selbst / wann es etwas untergehen / leiden und ausstehen soll / und wie wir so viel damit zu thun machen / und unser </w:t>
      </w:r>
      <w:proofErr w:type="spellStart"/>
      <w:r>
        <w:t>Mißgefallen</w:t>
      </w:r>
      <w:proofErr w:type="spellEnd"/>
      <w:r>
        <w:t xml:space="preserve"> an </w:t>
      </w:r>
      <w:proofErr w:type="spellStart"/>
      <w:r>
        <w:t>denenjenigen</w:t>
      </w:r>
      <w:proofErr w:type="spellEnd"/>
      <w:r>
        <w:t xml:space="preserve"> / die auf einerley Weise </w:t>
      </w:r>
      <w:proofErr w:type="spellStart"/>
      <w:r>
        <w:t>Ursach</w:t>
      </w:r>
      <w:proofErr w:type="spellEnd"/>
      <w:r>
        <w:t xml:space="preserve"> daran sind / wie </w:t>
      </w:r>
      <w:proofErr w:type="spellStart"/>
      <w:r>
        <w:t>rechtmaessig</w:t>
      </w:r>
      <w:proofErr w:type="spellEnd"/>
      <w:r>
        <w:t xml:space="preserve"> und billig es uns auch wiederfahre. Zum Exempel: </w:t>
      </w:r>
    </w:p>
    <w:p w14:paraId="75665C32" w14:textId="77777777" w:rsidR="006164D3" w:rsidRDefault="006164D3" w:rsidP="006164D3">
      <w:pPr>
        <w:pStyle w:val="StandardWeb"/>
      </w:pPr>
      <w:r>
        <w:t xml:space="preserve">1. Wann sehen wir </w:t>
      </w:r>
      <w:proofErr w:type="spellStart"/>
      <w:r>
        <w:t>wol</w:t>
      </w:r>
      <w:proofErr w:type="spellEnd"/>
      <w:r>
        <w:t xml:space="preserve"> einen </w:t>
      </w:r>
      <w:proofErr w:type="spellStart"/>
      <w:r>
        <w:t>Missethaeter</w:t>
      </w:r>
      <w:proofErr w:type="spellEnd"/>
      <w:r>
        <w:t xml:space="preserve"> / der seinen Richter gerecht erkennet / und vom Grund seines </w:t>
      </w:r>
      <w:proofErr w:type="spellStart"/>
      <w:r>
        <w:t>Hertzens</w:t>
      </w:r>
      <w:proofErr w:type="spellEnd"/>
      <w:r>
        <w:t xml:space="preserve"> bekennet / daß er die Straffe verdienet habe; (ausgenommen etliche wenige / die unterm Galgen endlich / wenn das Angesicht des Todes ihren Hochmuth </w:t>
      </w:r>
      <w:proofErr w:type="spellStart"/>
      <w:r>
        <w:t>gedaempffet</w:t>
      </w:r>
      <w:proofErr w:type="spellEnd"/>
      <w:r>
        <w:t xml:space="preserve"> hat / solches gestehen </w:t>
      </w:r>
      <w:proofErr w:type="spellStart"/>
      <w:r>
        <w:t>moegen</w:t>
      </w:r>
      <w:proofErr w:type="spellEnd"/>
      <w:r>
        <w:t xml:space="preserve">) sondern fast ein jeder / der vor seine Missethat leidet / murret dagegen / und gegen die / die es </w:t>
      </w:r>
      <w:proofErr w:type="spellStart"/>
      <w:r>
        <w:t>ihme</w:t>
      </w:r>
      <w:proofErr w:type="spellEnd"/>
      <w:r>
        <w:t xml:space="preserve"> </w:t>
      </w:r>
      <w:proofErr w:type="spellStart"/>
      <w:r>
        <w:t>aufferlegen</w:t>
      </w:r>
      <w:proofErr w:type="spellEnd"/>
      <w:r>
        <w:t xml:space="preserve"> / als geschehe ihm unrecht / oder man verfahre zu hart mit </w:t>
      </w:r>
      <w:proofErr w:type="spellStart"/>
      <w:r>
        <w:t>ihme</w:t>
      </w:r>
      <w:proofErr w:type="spellEnd"/>
      <w:r>
        <w:t xml:space="preserve">. Wenn alle Flucher und Schwerer / </w:t>
      </w:r>
      <w:proofErr w:type="spellStart"/>
      <w:r>
        <w:t>Entheiliger</w:t>
      </w:r>
      <w:proofErr w:type="spellEnd"/>
      <w:r>
        <w:t xml:space="preserve"> des Sabbath-Tags / </w:t>
      </w:r>
      <w:proofErr w:type="spellStart"/>
      <w:r>
        <w:t>Trunckenbolten</w:t>
      </w:r>
      <w:proofErr w:type="spellEnd"/>
      <w:r>
        <w:t xml:space="preserve"> / oder Bier- und Wein-</w:t>
      </w:r>
      <w:proofErr w:type="spellStart"/>
      <w:r>
        <w:t>Schencken</w:t>
      </w:r>
      <w:proofErr w:type="spellEnd"/>
      <w:r>
        <w:t xml:space="preserve"> / die viel solche </w:t>
      </w:r>
      <w:proofErr w:type="spellStart"/>
      <w:r>
        <w:t>Suenden</w:t>
      </w:r>
      <w:proofErr w:type="spellEnd"/>
      <w:r>
        <w:t xml:space="preserve"> verursachen / und solche </w:t>
      </w:r>
      <w:proofErr w:type="spellStart"/>
      <w:r>
        <w:t>Gaeste</w:t>
      </w:r>
      <w:proofErr w:type="spellEnd"/>
      <w:r>
        <w:t xml:space="preserve"> </w:t>
      </w:r>
      <w:proofErr w:type="spellStart"/>
      <w:r>
        <w:t>auffsetzen</w:t>
      </w:r>
      <w:proofErr w:type="spellEnd"/>
      <w:r>
        <w:t xml:space="preserve"> / oder andere grobe </w:t>
      </w:r>
      <w:proofErr w:type="spellStart"/>
      <w:r>
        <w:t>Suender</w:t>
      </w:r>
      <w:proofErr w:type="spellEnd"/>
      <w:r>
        <w:t xml:space="preserve"> angeklaget </w:t>
      </w:r>
      <w:proofErr w:type="spellStart"/>
      <w:r>
        <w:t>wuerden</w:t>
      </w:r>
      <w:proofErr w:type="spellEnd"/>
      <w:r>
        <w:t xml:space="preserve"> von ihren Nachbarn / und dem Gesetze nach von der Obrigkeit </w:t>
      </w:r>
      <w:proofErr w:type="spellStart"/>
      <w:r>
        <w:t>gestraffet</w:t>
      </w:r>
      <w:proofErr w:type="spellEnd"/>
      <w:r>
        <w:t xml:space="preserve"> </w:t>
      </w:r>
      <w:proofErr w:type="spellStart"/>
      <w:r>
        <w:t>wuerden</w:t>
      </w:r>
      <w:proofErr w:type="spellEnd"/>
      <w:r>
        <w:t xml:space="preserve"> / wie viel </w:t>
      </w:r>
      <w:proofErr w:type="spellStart"/>
      <w:r>
        <w:t>wuerde</w:t>
      </w:r>
      <w:proofErr w:type="spellEnd"/>
      <w:r>
        <w:t xml:space="preserve"> man unter diesen finden / die nicht einen Groll gegen ihre </w:t>
      </w:r>
      <w:proofErr w:type="spellStart"/>
      <w:r>
        <w:t>Anklaeger</w:t>
      </w:r>
      <w:proofErr w:type="spellEnd"/>
      <w:r>
        <w:t xml:space="preserve"> / und auch gegen die Obrigkeit selbst haben </w:t>
      </w:r>
      <w:proofErr w:type="spellStart"/>
      <w:r>
        <w:t>wuerden</w:t>
      </w:r>
      <w:proofErr w:type="spellEnd"/>
      <w:r>
        <w:t xml:space="preserve"> / und </w:t>
      </w:r>
      <w:proofErr w:type="spellStart"/>
      <w:r>
        <w:t>meynen</w:t>
      </w:r>
      <w:proofErr w:type="spellEnd"/>
      <w:r>
        <w:t xml:space="preserve"> / es geschehe ihnen groß Unrecht. Und darum? Ist es nicht billig so </w:t>
      </w:r>
      <w:proofErr w:type="spellStart"/>
      <w:r>
        <w:t>wol</w:t>
      </w:r>
      <w:proofErr w:type="spellEnd"/>
      <w:r>
        <w:t xml:space="preserve"> nach </w:t>
      </w:r>
      <w:proofErr w:type="spellStart"/>
      <w:r>
        <w:t>goettlichen</w:t>
      </w:r>
      <w:proofErr w:type="spellEnd"/>
      <w:r>
        <w:t xml:space="preserve"> als menschlichen Gesetzen? oder ist ein Bier- und Wein-</w:t>
      </w:r>
      <w:proofErr w:type="spellStart"/>
      <w:r>
        <w:t>Schencke</w:t>
      </w:r>
      <w:proofErr w:type="spellEnd"/>
      <w:r>
        <w:t xml:space="preserve"> / oder versoffener </w:t>
      </w:r>
      <w:proofErr w:type="spellStart"/>
      <w:r>
        <w:t>Trunckenbold</w:t>
      </w:r>
      <w:proofErr w:type="spellEnd"/>
      <w:r>
        <w:t xml:space="preserve"> / oder Schwerer / </w:t>
      </w:r>
      <w:proofErr w:type="spellStart"/>
      <w:r>
        <w:t>klueger</w:t>
      </w:r>
      <w:proofErr w:type="spellEnd"/>
      <w:r>
        <w:t xml:space="preserve"> denn die Obrigkeit / oder sind sie besser und ehrlicher als dieselbe? Nein / sondern es ist Selbst / das sich hie GOtt und Menschen widersetzet: Es ist vergebens / daß man ihnen sagen von </w:t>
      </w:r>
      <w:proofErr w:type="spellStart"/>
      <w:r>
        <w:t>goettlichen</w:t>
      </w:r>
      <w:proofErr w:type="spellEnd"/>
      <w:r>
        <w:t xml:space="preserve"> oder weltlichen Rechten / und von dem gemeinen Besten / so lange ihr damit umgehet / daß ihr ihr Fleisch </w:t>
      </w:r>
      <w:proofErr w:type="spellStart"/>
      <w:r>
        <w:t>creutzigen</w:t>
      </w:r>
      <w:proofErr w:type="spellEnd"/>
      <w:r>
        <w:t xml:space="preserve"> wollet / und ihnen in ihrem eigen Nutz zuwider seyn. Es ist kaum ein Dieb oder </w:t>
      </w:r>
      <w:proofErr w:type="spellStart"/>
      <w:r>
        <w:t>Moerder</w:t>
      </w:r>
      <w:proofErr w:type="spellEnd"/>
      <w:r>
        <w:t xml:space="preserve"> / der </w:t>
      </w:r>
      <w:proofErr w:type="spellStart"/>
      <w:r>
        <w:t>gehaenget</w:t>
      </w:r>
      <w:proofErr w:type="spellEnd"/>
      <w:r>
        <w:t xml:space="preserve"> wird / der nicht </w:t>
      </w:r>
      <w:proofErr w:type="spellStart"/>
      <w:r>
        <w:t>meynet</w:t>
      </w:r>
      <w:proofErr w:type="spellEnd"/>
      <w:r>
        <w:t xml:space="preserve"> / man verfahre zu hart mit </w:t>
      </w:r>
      <w:proofErr w:type="spellStart"/>
      <w:r>
        <w:t>ihme</w:t>
      </w:r>
      <w:proofErr w:type="spellEnd"/>
      <w:r>
        <w:t xml:space="preserve"> / nicht daß man solche nicht </w:t>
      </w:r>
      <w:proofErr w:type="spellStart"/>
      <w:r>
        <w:t>haengen</w:t>
      </w:r>
      <w:proofErr w:type="spellEnd"/>
      <w:r>
        <w:t xml:space="preserve"> </w:t>
      </w:r>
      <w:proofErr w:type="spellStart"/>
      <w:r>
        <w:t>muesse</w:t>
      </w:r>
      <w:proofErr w:type="spellEnd"/>
      <w:r>
        <w:t xml:space="preserve"> / sondern weil es gegen </w:t>
      </w:r>
      <w:proofErr w:type="spellStart"/>
      <w:r>
        <w:t>ihme</w:t>
      </w:r>
      <w:proofErr w:type="spellEnd"/>
      <w:r>
        <w:t xml:space="preserve"> selbst ist / in andern </w:t>
      </w:r>
      <w:proofErr w:type="spellStart"/>
      <w:r>
        <w:t>kan</w:t>
      </w:r>
      <w:proofErr w:type="spellEnd"/>
      <w:r>
        <w:t xml:space="preserve"> ers billigen / aber nicht </w:t>
      </w:r>
      <w:proofErr w:type="spellStart"/>
      <w:r>
        <w:t>wenns</w:t>
      </w:r>
      <w:proofErr w:type="spellEnd"/>
      <w:r>
        <w:t xml:space="preserve"> </w:t>
      </w:r>
      <w:proofErr w:type="spellStart"/>
      <w:r>
        <w:t>ihme</w:t>
      </w:r>
      <w:proofErr w:type="spellEnd"/>
      <w:r>
        <w:t xml:space="preserve"> angehet. </w:t>
      </w:r>
    </w:p>
    <w:p w14:paraId="72EBCDAB" w14:textId="77777777" w:rsidR="006164D3" w:rsidRDefault="006164D3" w:rsidP="006164D3">
      <w:pPr>
        <w:pStyle w:val="StandardWeb"/>
      </w:pPr>
      <w:r>
        <w:t xml:space="preserve">2. Ja es sind nicht allein leibliche Straffen / sondern auch Worte / die sich die Leute bald verdriessen lassen / wo sie gegen ihnen </w:t>
      </w:r>
      <w:proofErr w:type="spellStart"/>
      <w:r>
        <w:t>selbsten</w:t>
      </w:r>
      <w:proofErr w:type="spellEnd"/>
      <w:r>
        <w:t xml:space="preserve"> sind: Ein zornig oder </w:t>
      </w:r>
      <w:proofErr w:type="spellStart"/>
      <w:r>
        <w:t>schimpfflich</w:t>
      </w:r>
      <w:proofErr w:type="spellEnd"/>
      <w:r>
        <w:t xml:space="preserve"> Wort / oder </w:t>
      </w:r>
      <w:proofErr w:type="spellStart"/>
      <w:r>
        <w:t>sonsten</w:t>
      </w:r>
      <w:proofErr w:type="spellEnd"/>
      <w:r>
        <w:t xml:space="preserve"> Verachtung und </w:t>
      </w:r>
      <w:proofErr w:type="spellStart"/>
      <w:r>
        <w:t>Disrespect</w:t>
      </w:r>
      <w:proofErr w:type="spellEnd"/>
      <w:r>
        <w:t xml:space="preserve"> deucht ihnen / wo es gegen sie geredet ist / eine grosse </w:t>
      </w:r>
      <w:proofErr w:type="spellStart"/>
      <w:r>
        <w:t>Sach</w:t>
      </w:r>
      <w:proofErr w:type="spellEnd"/>
      <w:r>
        <w:t xml:space="preserve"> zu seyn; und da erfinden sie bald einen </w:t>
      </w:r>
      <w:proofErr w:type="spellStart"/>
      <w:r>
        <w:t>Hauffen</w:t>
      </w:r>
      <w:proofErr w:type="spellEnd"/>
      <w:r>
        <w:t xml:space="preserve"> </w:t>
      </w:r>
      <w:proofErr w:type="spellStart"/>
      <w:r>
        <w:t>Gruende</w:t>
      </w:r>
      <w:proofErr w:type="spellEnd"/>
      <w:r>
        <w:t xml:space="preserve"> / ein grosses </w:t>
      </w:r>
      <w:proofErr w:type="spellStart"/>
      <w:r>
        <w:t>Werck</w:t>
      </w:r>
      <w:proofErr w:type="spellEnd"/>
      <w:r>
        <w:t xml:space="preserve"> hieraus zu machen / und es sehr zu </w:t>
      </w:r>
      <w:proofErr w:type="spellStart"/>
      <w:r>
        <w:t>aggraviren</w:t>
      </w:r>
      <w:proofErr w:type="spellEnd"/>
      <w:r>
        <w:t xml:space="preserve">. So zart gehen sie um mit ihnen selbst / daß man kaum finden </w:t>
      </w:r>
      <w:proofErr w:type="spellStart"/>
      <w:r>
        <w:t>kan</w:t>
      </w:r>
      <w:proofErr w:type="spellEnd"/>
      <w:r>
        <w:t xml:space="preserve"> / </w:t>
      </w:r>
      <w:proofErr w:type="spellStart"/>
      <w:r>
        <w:t>worinnen</w:t>
      </w:r>
      <w:proofErr w:type="spellEnd"/>
      <w:r>
        <w:t xml:space="preserve"> sie sich selbst </w:t>
      </w:r>
      <w:proofErr w:type="spellStart"/>
      <w:r>
        <w:t>verlaeugnen</w:t>
      </w:r>
      <w:proofErr w:type="spellEnd"/>
      <w:r>
        <w:t xml:space="preserve">. </w:t>
      </w:r>
    </w:p>
    <w:p w14:paraId="5B3E06E4" w14:textId="77777777" w:rsidR="006164D3" w:rsidRDefault="006164D3" w:rsidP="006164D3">
      <w:pPr>
        <w:pStyle w:val="StandardWeb"/>
      </w:pPr>
      <w:r>
        <w:t xml:space="preserve">3. Ja Gottes Straffen selber </w:t>
      </w:r>
      <w:proofErr w:type="spellStart"/>
      <w:r>
        <w:t>duencken</w:t>
      </w:r>
      <w:proofErr w:type="spellEnd"/>
      <w:r>
        <w:t xml:space="preserve"> ihnen zu schwer seyn / daß sie dagegen murren / und </w:t>
      </w:r>
      <w:proofErr w:type="spellStart"/>
      <w:r>
        <w:t>ungedultig</w:t>
      </w:r>
      <w:proofErr w:type="spellEnd"/>
      <w:r>
        <w:t xml:space="preserve"> darunter sind. Ein geringer Verlust oder Creutz das Selbst ertragen / deucht ihm ein grosser Berg zu seyn / der auf ihm lieget. Armuth / oder </w:t>
      </w:r>
      <w:proofErr w:type="spellStart"/>
      <w:r>
        <w:t>Kranckheit</w:t>
      </w:r>
      <w:proofErr w:type="spellEnd"/>
      <w:r>
        <w:t xml:space="preserve"> / oder </w:t>
      </w:r>
      <w:proofErr w:type="spellStart"/>
      <w:r>
        <w:t>Schimpff</w:t>
      </w:r>
      <w:proofErr w:type="spellEnd"/>
      <w:r>
        <w:t xml:space="preserve"> / oder Ungemach / verursachen sie zu vielen Klagen / als wenn sie fast </w:t>
      </w:r>
      <w:proofErr w:type="spellStart"/>
      <w:r>
        <w:t>gantz</w:t>
      </w:r>
      <w:proofErr w:type="spellEnd"/>
      <w:r>
        <w:t xml:space="preserve"> und gar </w:t>
      </w:r>
      <w:proofErr w:type="spellStart"/>
      <w:r>
        <w:t>verlohren</w:t>
      </w:r>
      <w:proofErr w:type="spellEnd"/>
      <w:r>
        <w:t xml:space="preserve"> </w:t>
      </w:r>
      <w:proofErr w:type="spellStart"/>
      <w:r>
        <w:t>waeren</w:t>
      </w:r>
      <w:proofErr w:type="spellEnd"/>
      <w:r>
        <w:t xml:space="preserve">: Welches alles anzeiget / wie wenig sie noch gelernet sich selbst zu </w:t>
      </w:r>
      <w:proofErr w:type="spellStart"/>
      <w:r>
        <w:t>verlaeugnen</w:t>
      </w:r>
      <w:proofErr w:type="spellEnd"/>
      <w:r>
        <w:t xml:space="preserve">. </w:t>
      </w:r>
    </w:p>
    <w:p w14:paraId="759B36B6" w14:textId="77777777" w:rsidR="006164D3" w:rsidRDefault="006164D3" w:rsidP="006164D3">
      <w:pPr>
        <w:spacing w:after="0" w:line="240" w:lineRule="auto"/>
      </w:pPr>
      <w:r>
        <w:br w:type="page"/>
      </w:r>
    </w:p>
    <w:p w14:paraId="5E8ED4CF" w14:textId="77777777" w:rsidR="006164D3" w:rsidRDefault="006164D3" w:rsidP="006164D3">
      <w:pPr>
        <w:pStyle w:val="berschrift1"/>
        <w:rPr>
          <w:sz w:val="48"/>
        </w:rPr>
      </w:pPr>
      <w:r>
        <w:t>Das VIII. Capitel.</w:t>
      </w:r>
    </w:p>
    <w:p w14:paraId="2886EA3C" w14:textId="77777777" w:rsidR="006164D3" w:rsidRDefault="006164D3" w:rsidP="006164D3">
      <w:pPr>
        <w:pStyle w:val="StandardWeb"/>
      </w:pPr>
      <w:r>
        <w:rPr>
          <w:rStyle w:val="Fett"/>
          <w:rFonts w:eastAsiaTheme="majorEastAsia"/>
        </w:rPr>
        <w:t xml:space="preserve">Wie </w:t>
      </w:r>
      <w:proofErr w:type="spellStart"/>
      <w:r>
        <w:rPr>
          <w:rStyle w:val="Fett"/>
          <w:rFonts w:eastAsiaTheme="majorEastAsia"/>
        </w:rPr>
        <w:t>partheyisch</w:t>
      </w:r>
      <w:proofErr w:type="spellEnd"/>
      <w:r>
        <w:rPr>
          <w:rStyle w:val="Fett"/>
          <w:rFonts w:eastAsiaTheme="majorEastAsia"/>
        </w:rPr>
        <w:t xml:space="preserve"> die Menschen sind ihr Urtheil zu </w:t>
      </w:r>
      <w:proofErr w:type="spellStart"/>
      <w:r>
        <w:rPr>
          <w:rStyle w:val="Fett"/>
          <w:rFonts w:eastAsiaTheme="majorEastAsia"/>
        </w:rPr>
        <w:t>faellen</w:t>
      </w:r>
      <w:proofErr w:type="spellEnd"/>
      <w:r>
        <w:rPr>
          <w:rStyle w:val="Fett"/>
          <w:rFonts w:eastAsiaTheme="majorEastAsia"/>
        </w:rPr>
        <w:t xml:space="preserve"> in solchen Dingen / die ihnen selbst angehen.</w:t>
      </w:r>
      <w:r>
        <w:t xml:space="preserve"> </w:t>
      </w:r>
    </w:p>
    <w:p w14:paraId="5AD4BBE3" w14:textId="77777777" w:rsidR="006164D3" w:rsidRDefault="006164D3" w:rsidP="006164D3">
      <w:pPr>
        <w:pStyle w:val="StandardWeb"/>
      </w:pPr>
      <w:r>
        <w:t xml:space="preserve">V. </w:t>
      </w:r>
    </w:p>
    <w:p w14:paraId="2E38E73B" w14:textId="77777777" w:rsidR="006164D3" w:rsidRDefault="006164D3" w:rsidP="006164D3">
      <w:pPr>
        <w:pStyle w:val="StandardWeb"/>
      </w:pPr>
      <w:r>
        <w:t xml:space="preserve">Ein ander Exempel / das uns zeiget / wie Selbst die </w:t>
      </w:r>
      <w:proofErr w:type="spellStart"/>
      <w:r>
        <w:t>Herrschafft</w:t>
      </w:r>
      <w:proofErr w:type="spellEnd"/>
      <w:r>
        <w:t xml:space="preserve"> in der Welt habe / ist / daß ein jeder so </w:t>
      </w:r>
      <w:proofErr w:type="spellStart"/>
      <w:r>
        <w:t>ueberaus</w:t>
      </w:r>
      <w:proofErr w:type="spellEnd"/>
      <w:r>
        <w:t xml:space="preserve"> </w:t>
      </w:r>
      <w:proofErr w:type="spellStart"/>
      <w:r>
        <w:t>partheyisch</w:t>
      </w:r>
      <w:proofErr w:type="spellEnd"/>
      <w:r>
        <w:t xml:space="preserve"> ist sein Urtheil zu </w:t>
      </w:r>
      <w:proofErr w:type="spellStart"/>
      <w:r>
        <w:t>faellen</w:t>
      </w:r>
      <w:proofErr w:type="spellEnd"/>
      <w:r>
        <w:t xml:space="preserve"> in Dingen / die ihn selbst betreffen / und wie die meisten viel ein </w:t>
      </w:r>
      <w:proofErr w:type="spellStart"/>
      <w:r>
        <w:t>billicher</w:t>
      </w:r>
      <w:proofErr w:type="spellEnd"/>
      <w:r>
        <w:t xml:space="preserve"> und </w:t>
      </w:r>
      <w:proofErr w:type="spellStart"/>
      <w:r>
        <w:t>rechtmaeßiger</w:t>
      </w:r>
      <w:proofErr w:type="spellEnd"/>
      <w:r>
        <w:t xml:space="preserve"> Urtheil </w:t>
      </w:r>
      <w:proofErr w:type="spellStart"/>
      <w:r>
        <w:t>faellen</w:t>
      </w:r>
      <w:proofErr w:type="spellEnd"/>
      <w:r>
        <w:t xml:space="preserve"> / wann die Sache nicht sie selbst / sondern andere angehet: Zum Exempel. </w:t>
      </w:r>
    </w:p>
    <w:p w14:paraId="580B8E43" w14:textId="77777777" w:rsidR="006164D3" w:rsidRDefault="006164D3" w:rsidP="006164D3">
      <w:pPr>
        <w:pStyle w:val="StandardWeb"/>
      </w:pPr>
      <w:r>
        <w:t xml:space="preserve">1. Siehe nur an einen faulen und </w:t>
      </w:r>
      <w:proofErr w:type="spellStart"/>
      <w:r>
        <w:t>nachlaeßigen</w:t>
      </w:r>
      <w:proofErr w:type="spellEnd"/>
      <w:r>
        <w:t xml:space="preserve"> Prediger / (dann ich weiß / ihr sehet am liebsten / daß ich zu Hause anfange) und der sich am meisten widersetzet / daß man nicht schuldig seyn / einen jeden insonderheit zu lehren und unterweisen / oder Kirchenzucht zu </w:t>
      </w:r>
      <w:proofErr w:type="spellStart"/>
      <w:r>
        <w:t>ueben</w:t>
      </w:r>
      <w:proofErr w:type="spellEnd"/>
      <w:r>
        <w:t xml:space="preserve"> / oder andere selbst-</w:t>
      </w:r>
      <w:proofErr w:type="spellStart"/>
      <w:r>
        <w:t>verlaeugnende</w:t>
      </w:r>
      <w:proofErr w:type="spellEnd"/>
      <w:r>
        <w:t xml:space="preserve"> </w:t>
      </w:r>
      <w:proofErr w:type="spellStart"/>
      <w:r>
        <w:t>Wercke</w:t>
      </w:r>
      <w:proofErr w:type="spellEnd"/>
      <w:r>
        <w:t xml:space="preserve"> zu thun / derselbe </w:t>
      </w:r>
      <w:proofErr w:type="spellStart"/>
      <w:r>
        <w:t>wil</w:t>
      </w:r>
      <w:proofErr w:type="spellEnd"/>
      <w:r>
        <w:t xml:space="preserve"> ihn deßwegen als einen arbeitsamen und fleißigen Mann / und der sein Amt recht betrachtet / loben: Es sey dann / daß er </w:t>
      </w:r>
      <w:proofErr w:type="spellStart"/>
      <w:r>
        <w:t>mercket</w:t>
      </w:r>
      <w:proofErr w:type="spellEnd"/>
      <w:r>
        <w:t xml:space="preserve"> / daß eines andern Fleiß und Wachsamkeit seiner Faulheit und </w:t>
      </w:r>
      <w:proofErr w:type="spellStart"/>
      <w:r>
        <w:t>Nachlaeßigkeit</w:t>
      </w:r>
      <w:proofErr w:type="spellEnd"/>
      <w:r>
        <w:t xml:space="preserve"> schimpflich sey / und dann so mag er dagegen </w:t>
      </w:r>
      <w:proofErr w:type="spellStart"/>
      <w:r>
        <w:t>laestern</w:t>
      </w:r>
      <w:proofErr w:type="spellEnd"/>
      <w:r>
        <w:t xml:space="preserve">. </w:t>
      </w:r>
    </w:p>
    <w:p w14:paraId="4E5D7349" w14:textId="77777777" w:rsidR="006164D3" w:rsidRDefault="006164D3" w:rsidP="006164D3">
      <w:pPr>
        <w:pStyle w:val="StandardWeb"/>
      </w:pPr>
      <w:r>
        <w:t xml:space="preserve">2. Ein Haus-Vater / der nicht will zu uns kommen / daß er in Person unterwiesen </w:t>
      </w:r>
      <w:proofErr w:type="spellStart"/>
      <w:r>
        <w:t>wuerde</w:t>
      </w:r>
      <w:proofErr w:type="spellEnd"/>
      <w:r>
        <w:t xml:space="preserve"> in seinem Christenthum / </w:t>
      </w:r>
      <w:proofErr w:type="spellStart"/>
      <w:r>
        <w:t>wil</w:t>
      </w:r>
      <w:proofErr w:type="spellEnd"/>
      <w:r>
        <w:t xml:space="preserve"> dennoch seine Kinder und Dienstboten kommen lassen. Wie kommt das? Sorget er mehr vor ihre Seligkeit als vor seine eigene? Oder hat er nicht so wohl eine Seele / die selig oder verdammet werden muß / so </w:t>
      </w:r>
      <w:proofErr w:type="spellStart"/>
      <w:r>
        <w:t>wol</w:t>
      </w:r>
      <w:proofErr w:type="spellEnd"/>
      <w:r>
        <w:t xml:space="preserve"> als sie? Oder hat er nicht </w:t>
      </w:r>
      <w:proofErr w:type="spellStart"/>
      <w:r>
        <w:t>noethig</w:t>
      </w:r>
      <w:proofErr w:type="spellEnd"/>
      <w:r>
        <w:t xml:space="preserve"> / daß er etwas lerne / sondern ist weiser als seine Lehrer? Ja / allein die Kinder und Knechte sind nicht er selbst: wenn sie schon den </w:t>
      </w:r>
      <w:proofErr w:type="spellStart"/>
      <w:r>
        <w:t>Catechismum</w:t>
      </w:r>
      <w:proofErr w:type="spellEnd"/>
      <w:r>
        <w:t xml:space="preserve"> lehren / das ist </w:t>
      </w:r>
      <w:proofErr w:type="spellStart"/>
      <w:r>
        <w:t>ihme</w:t>
      </w:r>
      <w:proofErr w:type="spellEnd"/>
      <w:r>
        <w:t xml:space="preserve"> keine </w:t>
      </w:r>
      <w:proofErr w:type="spellStart"/>
      <w:r>
        <w:t>Muehe</w:t>
      </w:r>
      <w:proofErr w:type="spellEnd"/>
      <w:r>
        <w:t xml:space="preserve">: Und wo ihre Unwissenheit an Tag kommt / rechnet er es </w:t>
      </w:r>
      <w:proofErr w:type="spellStart"/>
      <w:r>
        <w:t>ihme</w:t>
      </w:r>
      <w:proofErr w:type="spellEnd"/>
      <w:r>
        <w:t xml:space="preserve"> nicht so </w:t>
      </w:r>
      <w:proofErr w:type="spellStart"/>
      <w:r>
        <w:t>schimpfflich</w:t>
      </w:r>
      <w:proofErr w:type="spellEnd"/>
      <w:r>
        <w:t xml:space="preserve"> / als wenn es Selbst </w:t>
      </w:r>
      <w:proofErr w:type="spellStart"/>
      <w:r>
        <w:t>waere</w:t>
      </w:r>
      <w:proofErr w:type="spellEnd"/>
      <w:r>
        <w:t xml:space="preserve">: Er </w:t>
      </w:r>
      <w:proofErr w:type="spellStart"/>
      <w:r>
        <w:t>kan</w:t>
      </w:r>
      <w:proofErr w:type="spellEnd"/>
      <w:r>
        <w:t xml:space="preserve"> ohne Selbst-</w:t>
      </w:r>
      <w:proofErr w:type="spellStart"/>
      <w:r>
        <w:t>Verlaeugnung</w:t>
      </w:r>
      <w:proofErr w:type="spellEnd"/>
      <w:r>
        <w:t xml:space="preserve"> zulassen / daß sie sich zur Unterweisung einstellen / aber er selbst </w:t>
      </w:r>
      <w:proofErr w:type="spellStart"/>
      <w:r>
        <w:t>kan</w:t>
      </w:r>
      <w:proofErr w:type="spellEnd"/>
      <w:r>
        <w:t xml:space="preserve"> es ohne Selbst-</w:t>
      </w:r>
      <w:proofErr w:type="spellStart"/>
      <w:r>
        <w:t>Verlaeugnung</w:t>
      </w:r>
      <w:proofErr w:type="spellEnd"/>
      <w:r>
        <w:t xml:space="preserve"> nicht thun / und darum </w:t>
      </w:r>
      <w:proofErr w:type="spellStart"/>
      <w:r>
        <w:t>wil</w:t>
      </w:r>
      <w:proofErr w:type="spellEnd"/>
      <w:r>
        <w:t xml:space="preserve"> ers gar nicht thun. </w:t>
      </w:r>
    </w:p>
    <w:p w14:paraId="721C9447" w14:textId="77777777" w:rsidR="006164D3" w:rsidRDefault="006164D3" w:rsidP="006164D3">
      <w:pPr>
        <w:pStyle w:val="StandardWeb"/>
      </w:pPr>
      <w:r>
        <w:t xml:space="preserve">3. Ein Fresser und </w:t>
      </w:r>
      <w:proofErr w:type="spellStart"/>
      <w:r>
        <w:t>Sauffer</w:t>
      </w:r>
      <w:proofErr w:type="spellEnd"/>
      <w:r>
        <w:t xml:space="preserve"> / und ein anderer in fleischlichen </w:t>
      </w:r>
      <w:proofErr w:type="spellStart"/>
      <w:r>
        <w:t>Luesten</w:t>
      </w:r>
      <w:proofErr w:type="spellEnd"/>
      <w:r>
        <w:t xml:space="preserve"> Lebender </w:t>
      </w:r>
      <w:proofErr w:type="spellStart"/>
      <w:r>
        <w:t>kan</w:t>
      </w:r>
      <w:proofErr w:type="spellEnd"/>
      <w:r>
        <w:t xml:space="preserve"> es nicht lassen / sondern muß seine fleischliche Begierde </w:t>
      </w:r>
      <w:proofErr w:type="spellStart"/>
      <w:r>
        <w:t>vollfuellen</w:t>
      </w:r>
      <w:proofErr w:type="spellEnd"/>
      <w:r>
        <w:t xml:space="preserve">: Er </w:t>
      </w:r>
      <w:proofErr w:type="spellStart"/>
      <w:r>
        <w:t>kan</w:t>
      </w:r>
      <w:proofErr w:type="spellEnd"/>
      <w:r>
        <w:t xml:space="preserve"> aber doch zufrieden seyn / daß ein ander </w:t>
      </w:r>
      <w:proofErr w:type="spellStart"/>
      <w:r>
        <w:t>nuechtern</w:t>
      </w:r>
      <w:proofErr w:type="spellEnd"/>
      <w:r>
        <w:t xml:space="preserve"> und </w:t>
      </w:r>
      <w:proofErr w:type="spellStart"/>
      <w:r>
        <w:t>maeßig</w:t>
      </w:r>
      <w:proofErr w:type="spellEnd"/>
      <w:r>
        <w:t xml:space="preserve"> lebet; Und ob schon sein </w:t>
      </w:r>
      <w:proofErr w:type="spellStart"/>
      <w:r>
        <w:t>Naechster</w:t>
      </w:r>
      <w:proofErr w:type="spellEnd"/>
      <w:r>
        <w:t xml:space="preserve"> eben so grosse Gelegenheit und </w:t>
      </w:r>
      <w:proofErr w:type="spellStart"/>
      <w:r>
        <w:t>Reitzung</w:t>
      </w:r>
      <w:proofErr w:type="spellEnd"/>
      <w:r>
        <w:t xml:space="preserve"> zu selbiger </w:t>
      </w:r>
      <w:proofErr w:type="spellStart"/>
      <w:r>
        <w:t>Suende</w:t>
      </w:r>
      <w:proofErr w:type="spellEnd"/>
      <w:r>
        <w:t xml:space="preserve"> haben </w:t>
      </w:r>
      <w:proofErr w:type="spellStart"/>
      <w:r>
        <w:t>moechte</w:t>
      </w:r>
      <w:proofErr w:type="spellEnd"/>
      <w:r>
        <w:t xml:space="preserve"> / ist es </w:t>
      </w:r>
      <w:proofErr w:type="spellStart"/>
      <w:r>
        <w:t>ihme</w:t>
      </w:r>
      <w:proofErr w:type="spellEnd"/>
      <w:r>
        <w:t xml:space="preserve"> nicht zuwider / daß er seinen Begierden widerstrebet / und die </w:t>
      </w:r>
      <w:proofErr w:type="spellStart"/>
      <w:r>
        <w:t>Suende</w:t>
      </w:r>
      <w:proofErr w:type="spellEnd"/>
      <w:r>
        <w:t xml:space="preserve"> nicht begehet: Ja / sie </w:t>
      </w:r>
      <w:proofErr w:type="spellStart"/>
      <w:r>
        <w:t>koennen</w:t>
      </w:r>
      <w:proofErr w:type="spellEnd"/>
      <w:r>
        <w:t xml:space="preserve"> ihnen noch </w:t>
      </w:r>
      <w:proofErr w:type="spellStart"/>
      <w:r>
        <w:t>wol</w:t>
      </w:r>
      <w:proofErr w:type="spellEnd"/>
      <w:r>
        <w:t xml:space="preserve"> sagen / daß dieses die beste Weise sey / und ihnen gute Erinnerungen geben; und dannoch / wann es sie </w:t>
      </w:r>
      <w:proofErr w:type="spellStart"/>
      <w:r>
        <w:t>selbsten</w:t>
      </w:r>
      <w:proofErr w:type="spellEnd"/>
      <w:r>
        <w:t xml:space="preserve"> angehet / sind sie anders gesinnet. Ich weiß dergleichen </w:t>
      </w:r>
      <w:proofErr w:type="spellStart"/>
      <w:r>
        <w:t>Saeuffer</w:t>
      </w:r>
      <w:proofErr w:type="spellEnd"/>
      <w:r>
        <w:t xml:space="preserve"> / die ihre Kinder ermahnen / daß sie sich vor dem Laster der </w:t>
      </w:r>
      <w:proofErr w:type="spellStart"/>
      <w:r>
        <w:t>Trunckenheit</w:t>
      </w:r>
      <w:proofErr w:type="spellEnd"/>
      <w:r>
        <w:t xml:space="preserve"> </w:t>
      </w:r>
      <w:proofErr w:type="spellStart"/>
      <w:r>
        <w:t>hueten</w:t>
      </w:r>
      <w:proofErr w:type="spellEnd"/>
      <w:r>
        <w:t xml:space="preserve"> sollen; und Flucher / die ihre Kinder zu schlagen und streichen pflegen / wann sie einen Fluch oder Schwur von ihnen </w:t>
      </w:r>
      <w:proofErr w:type="spellStart"/>
      <w:r>
        <w:t>hoeren</w:t>
      </w:r>
      <w:proofErr w:type="spellEnd"/>
      <w:r>
        <w:t xml:space="preserve">; und Leute / die selbst nicht nach Lesen oder Beten fragen / die doch ihre Kinder dazu anhalten. Und woher kommt dieses? Ey was ihren Hals </w:t>
      </w:r>
      <w:proofErr w:type="spellStart"/>
      <w:r>
        <w:t>vorbey</w:t>
      </w:r>
      <w:proofErr w:type="spellEnd"/>
      <w:r>
        <w:t xml:space="preserve"> gehet / kostet ihnen Selbst-</w:t>
      </w:r>
      <w:proofErr w:type="spellStart"/>
      <w:r>
        <w:t>Verlaeugnung</w:t>
      </w:r>
      <w:proofErr w:type="spellEnd"/>
      <w:r>
        <w:t xml:space="preserve"> ihres </w:t>
      </w:r>
      <w:proofErr w:type="spellStart"/>
      <w:r>
        <w:t>ungebuehrlichen</w:t>
      </w:r>
      <w:proofErr w:type="spellEnd"/>
      <w:r>
        <w:t xml:space="preserve"> Appetites; aber was anderer Kehlen </w:t>
      </w:r>
      <w:proofErr w:type="spellStart"/>
      <w:r>
        <w:t>vorbey</w:t>
      </w:r>
      <w:proofErr w:type="spellEnd"/>
      <w:r>
        <w:t xml:space="preserve"> gehet / das kommet ihnen nicht sauer an: Selbst strebet nicht so sehr gegen ihrer Kinder </w:t>
      </w:r>
      <w:proofErr w:type="spellStart"/>
      <w:r>
        <w:t>Unmaeßigkeit</w:t>
      </w:r>
      <w:proofErr w:type="spellEnd"/>
      <w:r>
        <w:t xml:space="preserve"> und Gottlosigkeit als gegen ihr eigen. </w:t>
      </w:r>
    </w:p>
    <w:p w14:paraId="4D71630D" w14:textId="77777777" w:rsidR="006164D3" w:rsidRDefault="006164D3" w:rsidP="006164D3">
      <w:pPr>
        <w:pStyle w:val="StandardWeb"/>
      </w:pPr>
      <w:r>
        <w:t xml:space="preserve">4. Dieselbe Obrigkeit die sich nicht </w:t>
      </w:r>
      <w:proofErr w:type="spellStart"/>
      <w:r>
        <w:t>wil</w:t>
      </w:r>
      <w:proofErr w:type="spellEnd"/>
      <w:r>
        <w:t xml:space="preserve"> Ungelegenheit erwecken / in Abschaffung der unordentlichen Schenck-</w:t>
      </w:r>
      <w:proofErr w:type="spellStart"/>
      <w:r>
        <w:t>Haeuser</w:t>
      </w:r>
      <w:proofErr w:type="spellEnd"/>
      <w:r>
        <w:t xml:space="preserve"> / und </w:t>
      </w:r>
      <w:proofErr w:type="spellStart"/>
      <w:r>
        <w:t>Abstraffung</w:t>
      </w:r>
      <w:proofErr w:type="spellEnd"/>
      <w:r>
        <w:t xml:space="preserve"> anderer </w:t>
      </w:r>
      <w:proofErr w:type="spellStart"/>
      <w:r>
        <w:t>Suenden</w:t>
      </w:r>
      <w:proofErr w:type="spellEnd"/>
      <w:r>
        <w:t xml:space="preserve"> / </w:t>
      </w:r>
      <w:proofErr w:type="spellStart"/>
      <w:r>
        <w:t>kan</w:t>
      </w:r>
      <w:proofErr w:type="spellEnd"/>
      <w:r>
        <w:t xml:space="preserve"> doch vielleicht zu frieden seyn / wann es eine andere thue / wann nur Selbst </w:t>
      </w:r>
      <w:proofErr w:type="spellStart"/>
      <w:r>
        <w:t>unbemuehet</w:t>
      </w:r>
      <w:proofErr w:type="spellEnd"/>
      <w:r>
        <w:t xml:space="preserve"> und </w:t>
      </w:r>
      <w:proofErr w:type="spellStart"/>
      <w:r>
        <w:t>unbeschweret</w:t>
      </w:r>
      <w:proofErr w:type="spellEnd"/>
      <w:r>
        <w:t xml:space="preserve"> bleibet und </w:t>
      </w:r>
      <w:proofErr w:type="spellStart"/>
      <w:r>
        <w:t>ihme</w:t>
      </w:r>
      <w:proofErr w:type="spellEnd"/>
      <w:r>
        <w:t xml:space="preserve"> keine Ungunst machet. </w:t>
      </w:r>
    </w:p>
    <w:p w14:paraId="11F1BBEC" w14:textId="77777777" w:rsidR="006164D3" w:rsidRDefault="006164D3" w:rsidP="006164D3">
      <w:pPr>
        <w:pStyle w:val="StandardWeb"/>
      </w:pPr>
      <w:r>
        <w:t xml:space="preserve">5. Man findet Leute / die zwar selbst nicht beten mit ihren Kindern und Gesinde </w:t>
      </w:r>
      <w:proofErr w:type="spellStart"/>
      <w:r>
        <w:t>Morgends</w:t>
      </w:r>
      <w:proofErr w:type="spellEnd"/>
      <w:r>
        <w:t xml:space="preserve"> und Abends / die dannoch bekennen / daß es </w:t>
      </w:r>
      <w:proofErr w:type="spellStart"/>
      <w:r>
        <w:t>wolgethan</w:t>
      </w:r>
      <w:proofErr w:type="spellEnd"/>
      <w:r>
        <w:t xml:space="preserve"> von denen / die es thun. Ja / etliche / die nicht </w:t>
      </w:r>
      <w:proofErr w:type="spellStart"/>
      <w:r>
        <w:t>koennen</w:t>
      </w:r>
      <w:proofErr w:type="spellEnd"/>
      <w:r>
        <w:t xml:space="preserve"> beredet werden zu einem heiligen und himmlischen Leben / bekennen / daß es am besten </w:t>
      </w:r>
      <w:proofErr w:type="spellStart"/>
      <w:r>
        <w:t>waere</w:t>
      </w:r>
      <w:proofErr w:type="spellEnd"/>
      <w:r>
        <w:t xml:space="preserve"> so zu leben / loben es in andern / und </w:t>
      </w:r>
      <w:proofErr w:type="spellStart"/>
      <w:r>
        <w:t>wuenschen</w:t>
      </w:r>
      <w:proofErr w:type="spellEnd"/>
      <w:r>
        <w:t xml:space="preserve"> / daß ihre Seele </w:t>
      </w:r>
      <w:proofErr w:type="spellStart"/>
      <w:r>
        <w:t>moege</w:t>
      </w:r>
      <w:proofErr w:type="spellEnd"/>
      <w:r>
        <w:t xml:space="preserve"> sterben den Tod solcher Gerechten / und dennoch </w:t>
      </w:r>
      <w:proofErr w:type="spellStart"/>
      <w:r>
        <w:t>kan</w:t>
      </w:r>
      <w:proofErr w:type="spellEnd"/>
      <w:r>
        <w:t xml:space="preserve"> man sie nicht darzu bringen / daß sie es selber auch thun. Sie </w:t>
      </w:r>
      <w:proofErr w:type="spellStart"/>
      <w:r>
        <w:t>koennen</w:t>
      </w:r>
      <w:proofErr w:type="spellEnd"/>
      <w:r>
        <w:t xml:space="preserve"> Petrum und Paulum / die Alt-</w:t>
      </w:r>
      <w:proofErr w:type="spellStart"/>
      <w:r>
        <w:t>Vaeter</w:t>
      </w:r>
      <w:proofErr w:type="spellEnd"/>
      <w:r>
        <w:t xml:space="preserve"> / die </w:t>
      </w:r>
      <w:proofErr w:type="spellStart"/>
      <w:r>
        <w:t>Maerterer</w:t>
      </w:r>
      <w:proofErr w:type="spellEnd"/>
      <w:r>
        <w:t xml:space="preserve"> </w:t>
      </w:r>
      <w:proofErr w:type="spellStart"/>
      <w:r>
        <w:t>ruehmen</w:t>
      </w:r>
      <w:proofErr w:type="spellEnd"/>
      <w:r>
        <w:t xml:space="preserve"> wegen ihres heiligen Lebens / </w:t>
      </w:r>
      <w:proofErr w:type="spellStart"/>
      <w:r>
        <w:t>koennen</w:t>
      </w:r>
      <w:proofErr w:type="spellEnd"/>
      <w:r>
        <w:t xml:space="preserve"> ihnen </w:t>
      </w:r>
      <w:proofErr w:type="spellStart"/>
      <w:r>
        <w:t>Feyertage</w:t>
      </w:r>
      <w:proofErr w:type="spellEnd"/>
      <w:r>
        <w:t xml:space="preserve"> zu Ehren halten / aber begehren ihnen nicht nachzufolgen. Warum? Es kommt sie nicht schwer an die Heiligkeit in andern zu </w:t>
      </w:r>
      <w:proofErr w:type="spellStart"/>
      <w:r>
        <w:t>ruehmen</w:t>
      </w:r>
      <w:proofErr w:type="spellEnd"/>
      <w:r>
        <w:t xml:space="preserve"> / allein daß sie es selber thun / dazu </w:t>
      </w:r>
      <w:proofErr w:type="spellStart"/>
      <w:r>
        <w:t>gehoeret</w:t>
      </w:r>
      <w:proofErr w:type="spellEnd"/>
      <w:r>
        <w:t xml:space="preserve"> Selbst-</w:t>
      </w:r>
      <w:proofErr w:type="spellStart"/>
      <w:r>
        <w:t>Verlaeugnung</w:t>
      </w:r>
      <w:proofErr w:type="spellEnd"/>
      <w:r>
        <w:t xml:space="preserve">. </w:t>
      </w:r>
    </w:p>
    <w:p w14:paraId="01C30A2E" w14:textId="77777777" w:rsidR="006164D3" w:rsidRDefault="006164D3" w:rsidP="006164D3">
      <w:pPr>
        <w:pStyle w:val="StandardWeb"/>
      </w:pPr>
      <w:r>
        <w:t xml:space="preserve">6. Ist einer so redlich / und </w:t>
      </w:r>
      <w:proofErr w:type="spellStart"/>
      <w:r>
        <w:t>laesset</w:t>
      </w:r>
      <w:proofErr w:type="spellEnd"/>
      <w:r>
        <w:t xml:space="preserve"> / nachdem er ein </w:t>
      </w:r>
      <w:proofErr w:type="spellStart"/>
      <w:r>
        <w:t>bessers</w:t>
      </w:r>
      <w:proofErr w:type="spellEnd"/>
      <w:r>
        <w:t xml:space="preserve"> </w:t>
      </w:r>
      <w:proofErr w:type="spellStart"/>
      <w:r>
        <w:t>ueberwiesen</w:t>
      </w:r>
      <w:proofErr w:type="spellEnd"/>
      <w:r>
        <w:t xml:space="preserve"> / seine alte </w:t>
      </w:r>
      <w:proofErr w:type="spellStart"/>
      <w:r>
        <w:t>Meynung</w:t>
      </w:r>
      <w:proofErr w:type="spellEnd"/>
      <w:r>
        <w:t xml:space="preserve"> / nicht ohne Nachtheil seiner Reputation fahren / man wird Leute finden / die dieses hoch </w:t>
      </w:r>
      <w:proofErr w:type="spellStart"/>
      <w:r>
        <w:t>ruehmen</w:t>
      </w:r>
      <w:proofErr w:type="spellEnd"/>
      <w:r>
        <w:t xml:space="preserve"> (wie es dann </w:t>
      </w:r>
      <w:proofErr w:type="spellStart"/>
      <w:r>
        <w:t>ruhmwuerdig</w:t>
      </w:r>
      <w:proofErr w:type="spellEnd"/>
      <w:r>
        <w:t xml:space="preserve"> ist) als ein grosses </w:t>
      </w:r>
      <w:proofErr w:type="spellStart"/>
      <w:r>
        <w:t>Stueck</w:t>
      </w:r>
      <w:proofErr w:type="spellEnd"/>
      <w:r>
        <w:t xml:space="preserve"> der Selbst-</w:t>
      </w:r>
      <w:proofErr w:type="spellStart"/>
      <w:r>
        <w:t>Verlaeugnung</w:t>
      </w:r>
      <w:proofErr w:type="spellEnd"/>
      <w:r>
        <w:t xml:space="preserve"> und </w:t>
      </w:r>
      <w:proofErr w:type="spellStart"/>
      <w:r>
        <w:t>Auffrichtigkeit</w:t>
      </w:r>
      <w:proofErr w:type="spellEnd"/>
      <w:r>
        <w:t xml:space="preserve">: Allein sie begehren es </w:t>
      </w:r>
      <w:proofErr w:type="spellStart"/>
      <w:r>
        <w:t>selbsten</w:t>
      </w:r>
      <w:proofErr w:type="spellEnd"/>
      <w:r>
        <w:t xml:space="preserve"> nicht zu thun / da sie doch </w:t>
      </w:r>
      <w:proofErr w:type="spellStart"/>
      <w:r>
        <w:t>moegen</w:t>
      </w:r>
      <w:proofErr w:type="spellEnd"/>
      <w:r>
        <w:t xml:space="preserve"> </w:t>
      </w:r>
      <w:proofErr w:type="spellStart"/>
      <w:r>
        <w:t>offt</w:t>
      </w:r>
      <w:proofErr w:type="spellEnd"/>
      <w:r>
        <w:t xml:space="preserve"> deutlicher </w:t>
      </w:r>
      <w:proofErr w:type="spellStart"/>
      <w:r>
        <w:t>ueberwiesen</w:t>
      </w:r>
      <w:proofErr w:type="spellEnd"/>
      <w:r>
        <w:t xml:space="preserve"> seyn / und sie </w:t>
      </w:r>
      <w:proofErr w:type="spellStart"/>
      <w:r>
        <w:t>groessere</w:t>
      </w:r>
      <w:proofErr w:type="spellEnd"/>
      <w:r>
        <w:t xml:space="preserve"> </w:t>
      </w:r>
      <w:proofErr w:type="spellStart"/>
      <w:r>
        <w:t>Ursach</w:t>
      </w:r>
      <w:proofErr w:type="spellEnd"/>
      <w:r>
        <w:t xml:space="preserve"> </w:t>
      </w:r>
      <w:proofErr w:type="spellStart"/>
      <w:r>
        <w:t>haetten</w:t>
      </w:r>
      <w:proofErr w:type="spellEnd"/>
      <w:r>
        <w:t xml:space="preserve"> ihre falsche </w:t>
      </w:r>
      <w:proofErr w:type="spellStart"/>
      <w:r>
        <w:t>Meynung</w:t>
      </w:r>
      <w:proofErr w:type="spellEnd"/>
      <w:r>
        <w:t xml:space="preserve"> zu </w:t>
      </w:r>
      <w:proofErr w:type="spellStart"/>
      <w:r>
        <w:t>aendern</w:t>
      </w:r>
      <w:proofErr w:type="spellEnd"/>
      <w:r>
        <w:t xml:space="preserve">. </w:t>
      </w:r>
    </w:p>
    <w:p w14:paraId="326A3817" w14:textId="77777777" w:rsidR="006164D3" w:rsidRDefault="006164D3" w:rsidP="006164D3">
      <w:pPr>
        <w:pStyle w:val="StandardWeb"/>
      </w:pPr>
      <w:r>
        <w:t xml:space="preserve">7. Mancher / der gar weltlich lebet / sein Hertz gegen seinen Bruder </w:t>
      </w:r>
      <w:proofErr w:type="spellStart"/>
      <w:r>
        <w:t>zuschleusset</w:t>
      </w:r>
      <w:proofErr w:type="spellEnd"/>
      <w:r>
        <w:t xml:space="preserve"> / den Armen </w:t>
      </w:r>
      <w:proofErr w:type="spellStart"/>
      <w:r>
        <w:t>nichtes</w:t>
      </w:r>
      <w:proofErr w:type="spellEnd"/>
      <w:r>
        <w:t xml:space="preserve"> / oder gar wenig mittheilet / auch der Kirchen oder gemeinen Wesen </w:t>
      </w:r>
      <w:proofErr w:type="spellStart"/>
      <w:r>
        <w:t>nichtes</w:t>
      </w:r>
      <w:proofErr w:type="spellEnd"/>
      <w:r>
        <w:t xml:space="preserve"> zum besten thut / </w:t>
      </w:r>
      <w:proofErr w:type="spellStart"/>
      <w:r>
        <w:t>kan</w:t>
      </w:r>
      <w:proofErr w:type="spellEnd"/>
      <w:r>
        <w:t xml:space="preserve"> doch leiden / daß ein ander sehr </w:t>
      </w:r>
      <w:proofErr w:type="spellStart"/>
      <w:r>
        <w:t>freygebig</w:t>
      </w:r>
      <w:proofErr w:type="spellEnd"/>
      <w:r>
        <w:t xml:space="preserve"> ist / und sich im Dienste Gottes / der Kirchen / und des </w:t>
      </w:r>
      <w:proofErr w:type="spellStart"/>
      <w:r>
        <w:t>Naechsten</w:t>
      </w:r>
      <w:proofErr w:type="spellEnd"/>
      <w:r>
        <w:t xml:space="preserve"> </w:t>
      </w:r>
      <w:proofErr w:type="spellStart"/>
      <w:r>
        <w:t>gantz</w:t>
      </w:r>
      <w:proofErr w:type="spellEnd"/>
      <w:r>
        <w:t xml:space="preserve"> </w:t>
      </w:r>
      <w:proofErr w:type="spellStart"/>
      <w:r>
        <w:t>auffopffere</w:t>
      </w:r>
      <w:proofErr w:type="spellEnd"/>
      <w:r>
        <w:t xml:space="preserve">: Und da man </w:t>
      </w:r>
      <w:proofErr w:type="spellStart"/>
      <w:r>
        <w:t>ihme</w:t>
      </w:r>
      <w:proofErr w:type="spellEnd"/>
      <w:r>
        <w:t xml:space="preserve"> fast nicht einen Schilling aus dem Beutel schrauben </w:t>
      </w:r>
      <w:proofErr w:type="spellStart"/>
      <w:r>
        <w:t>solte</w:t>
      </w:r>
      <w:proofErr w:type="spellEnd"/>
      <w:r>
        <w:t xml:space="preserve"> / </w:t>
      </w:r>
      <w:proofErr w:type="spellStart"/>
      <w:r>
        <w:t>kan</w:t>
      </w:r>
      <w:proofErr w:type="spellEnd"/>
      <w:r>
        <w:t xml:space="preserve"> er doch zufrieden seyn / daß ein ander tausend weg </w:t>
      </w:r>
      <w:proofErr w:type="spellStart"/>
      <w:r>
        <w:t>giebet</w:t>
      </w:r>
      <w:proofErr w:type="spellEnd"/>
      <w:r>
        <w:t xml:space="preserve">; Er </w:t>
      </w:r>
      <w:proofErr w:type="spellStart"/>
      <w:r>
        <w:t>kan</w:t>
      </w:r>
      <w:proofErr w:type="spellEnd"/>
      <w:r>
        <w:t xml:space="preserve"> den </w:t>
      </w:r>
      <w:proofErr w:type="spellStart"/>
      <w:r>
        <w:t>Freygebigen</w:t>
      </w:r>
      <w:proofErr w:type="spellEnd"/>
      <w:r>
        <w:t xml:space="preserve"> und Arbeitsamen </w:t>
      </w:r>
      <w:proofErr w:type="spellStart"/>
      <w:r>
        <w:t>ruehmen</w:t>
      </w:r>
      <w:proofErr w:type="spellEnd"/>
      <w:r>
        <w:t xml:space="preserve"> und seiner in Ehren </w:t>
      </w:r>
      <w:proofErr w:type="spellStart"/>
      <w:r>
        <w:t>gedencken</w:t>
      </w:r>
      <w:proofErr w:type="spellEnd"/>
      <w:r>
        <w:t xml:space="preserve"> / aber er begehret es </w:t>
      </w:r>
      <w:proofErr w:type="spellStart"/>
      <w:r>
        <w:t>ihme</w:t>
      </w:r>
      <w:proofErr w:type="spellEnd"/>
      <w:r>
        <w:t xml:space="preserve"> nicht </w:t>
      </w:r>
      <w:proofErr w:type="spellStart"/>
      <w:r>
        <w:t>nachzuthun</w:t>
      </w:r>
      <w:proofErr w:type="spellEnd"/>
      <w:r>
        <w:t xml:space="preserve">. Warum? Er </w:t>
      </w:r>
      <w:proofErr w:type="spellStart"/>
      <w:r>
        <w:t>kan</w:t>
      </w:r>
      <w:proofErr w:type="spellEnd"/>
      <w:r>
        <w:t xml:space="preserve"> leicht leiden / daß ein ander </w:t>
      </w:r>
      <w:proofErr w:type="spellStart"/>
      <w:r>
        <w:t>freygebig</w:t>
      </w:r>
      <w:proofErr w:type="spellEnd"/>
      <w:r>
        <w:t xml:space="preserve"> ist / und arbeitsam / </w:t>
      </w:r>
      <w:proofErr w:type="spellStart"/>
      <w:r>
        <w:t>kan</w:t>
      </w:r>
      <w:proofErr w:type="spellEnd"/>
      <w:r>
        <w:t xml:space="preserve"> darum selbst </w:t>
      </w:r>
      <w:proofErr w:type="spellStart"/>
      <w:r>
        <w:t>wol</w:t>
      </w:r>
      <w:proofErr w:type="spellEnd"/>
      <w:r>
        <w:t xml:space="preserve"> andere dazu </w:t>
      </w:r>
      <w:proofErr w:type="spellStart"/>
      <w:r>
        <w:t>anreitzen</w:t>
      </w:r>
      <w:proofErr w:type="spellEnd"/>
      <w:r>
        <w:t xml:space="preserve"> / ohne Selbst-</w:t>
      </w:r>
      <w:proofErr w:type="spellStart"/>
      <w:r>
        <w:t>Verlaeugnung</w:t>
      </w:r>
      <w:proofErr w:type="spellEnd"/>
      <w:r>
        <w:t xml:space="preserve">; allein Selbst ist dagegen / daß er es nicht selber thue. </w:t>
      </w:r>
    </w:p>
    <w:p w14:paraId="2FF698BC" w14:textId="77777777" w:rsidR="006164D3" w:rsidRDefault="006164D3" w:rsidP="006164D3">
      <w:pPr>
        <w:pStyle w:val="StandardWeb"/>
      </w:pPr>
      <w:r>
        <w:t xml:space="preserve">8. Ein </w:t>
      </w:r>
      <w:proofErr w:type="spellStart"/>
      <w:r>
        <w:t>ungeheiligter</w:t>
      </w:r>
      <w:proofErr w:type="spellEnd"/>
      <w:r>
        <w:t xml:space="preserve"> selbstischer Mann / der seinen Feinden selber nicht begehret zu vergeben / oder aus Mitleiden seine Forderung bey einem </w:t>
      </w:r>
      <w:proofErr w:type="spellStart"/>
      <w:r>
        <w:t>verarmeten</w:t>
      </w:r>
      <w:proofErr w:type="spellEnd"/>
      <w:r>
        <w:t xml:space="preserve"> </w:t>
      </w:r>
      <w:proofErr w:type="spellStart"/>
      <w:r>
        <w:t>Schuldener</w:t>
      </w:r>
      <w:proofErr w:type="spellEnd"/>
      <w:r>
        <w:t xml:space="preserve"> nachgeben / oder ein Unrecht so </w:t>
      </w:r>
      <w:proofErr w:type="spellStart"/>
      <w:r>
        <w:t>ihme</w:t>
      </w:r>
      <w:proofErr w:type="spellEnd"/>
      <w:r>
        <w:t xml:space="preserve"> widerfahren / </w:t>
      </w:r>
      <w:proofErr w:type="spellStart"/>
      <w:r>
        <w:t>auffstecken</w:t>
      </w:r>
      <w:proofErr w:type="spellEnd"/>
      <w:r>
        <w:t xml:space="preserve"> </w:t>
      </w:r>
      <w:proofErr w:type="spellStart"/>
      <w:r>
        <w:t>kan</w:t>
      </w:r>
      <w:proofErr w:type="spellEnd"/>
      <w:r>
        <w:t xml:space="preserve"> / wird es doch wohl in andern </w:t>
      </w:r>
      <w:proofErr w:type="spellStart"/>
      <w:r>
        <w:t>ruehmen</w:t>
      </w:r>
      <w:proofErr w:type="spellEnd"/>
      <w:r>
        <w:t xml:space="preserve"> / und ihnen dazu rathen / auch loben diejenigen / die es thun. Warum? Es kommt </w:t>
      </w:r>
      <w:proofErr w:type="spellStart"/>
      <w:r>
        <w:t>ihme</w:t>
      </w:r>
      <w:proofErr w:type="spellEnd"/>
      <w:r>
        <w:t xml:space="preserve"> nicht schwer an / daß ein ander seinen Feind liebe / oder ob er </w:t>
      </w:r>
      <w:proofErr w:type="spellStart"/>
      <w:r>
        <w:t>erwehnte</w:t>
      </w:r>
      <w:proofErr w:type="spellEnd"/>
      <w:r>
        <w:t xml:space="preserve"> Liebes-</w:t>
      </w:r>
      <w:proofErr w:type="spellStart"/>
      <w:r>
        <w:t>Stuecke</w:t>
      </w:r>
      <w:proofErr w:type="spellEnd"/>
      <w:r>
        <w:t xml:space="preserve"> thue / allein er </w:t>
      </w:r>
      <w:proofErr w:type="spellStart"/>
      <w:r>
        <w:t>kan</w:t>
      </w:r>
      <w:proofErr w:type="spellEnd"/>
      <w:r>
        <w:t xml:space="preserve"> es selber nicht thun ohne Selbst-</w:t>
      </w:r>
      <w:proofErr w:type="spellStart"/>
      <w:r>
        <w:t>Verlaeugnung</w:t>
      </w:r>
      <w:proofErr w:type="spellEnd"/>
      <w:r>
        <w:t xml:space="preserve">. </w:t>
      </w:r>
    </w:p>
    <w:p w14:paraId="224E2EA1" w14:textId="77777777" w:rsidR="006164D3" w:rsidRDefault="006164D3" w:rsidP="006164D3">
      <w:pPr>
        <w:pStyle w:val="StandardWeb"/>
      </w:pPr>
      <w:r>
        <w:t xml:space="preserve">9. Diejenigen die es nicht leiden </w:t>
      </w:r>
      <w:proofErr w:type="spellStart"/>
      <w:r>
        <w:t>koennen</w:t>
      </w:r>
      <w:proofErr w:type="spellEnd"/>
      <w:r>
        <w:t xml:space="preserve"> / daß man ihre eigene </w:t>
      </w:r>
      <w:proofErr w:type="spellStart"/>
      <w:r>
        <w:t>Suende</w:t>
      </w:r>
      <w:proofErr w:type="spellEnd"/>
      <w:r>
        <w:t xml:space="preserve"> </w:t>
      </w:r>
      <w:proofErr w:type="spellStart"/>
      <w:r>
        <w:t>beruehre</w:t>
      </w:r>
      <w:proofErr w:type="spellEnd"/>
      <w:r>
        <w:t xml:space="preserve"> in den Predigten / </w:t>
      </w:r>
      <w:proofErr w:type="spellStart"/>
      <w:r>
        <w:t>koennen</w:t>
      </w:r>
      <w:proofErr w:type="spellEnd"/>
      <w:r>
        <w:t xml:space="preserve"> es doch gar </w:t>
      </w:r>
      <w:proofErr w:type="spellStart"/>
      <w:r>
        <w:t>wol</w:t>
      </w:r>
      <w:proofErr w:type="spellEnd"/>
      <w:r>
        <w:t xml:space="preserve"> gestatten / daß man es andern sage so hart / und so deutlich als man </w:t>
      </w:r>
      <w:proofErr w:type="spellStart"/>
      <w:r>
        <w:t>wil</w:t>
      </w:r>
      <w:proofErr w:type="spellEnd"/>
      <w:r>
        <w:t xml:space="preserve"> / und loben es noch </w:t>
      </w:r>
      <w:proofErr w:type="spellStart"/>
      <w:r>
        <w:t>wol</w:t>
      </w:r>
      <w:proofErr w:type="spellEnd"/>
      <w:r>
        <w:t xml:space="preserve"> dazu: sie </w:t>
      </w:r>
      <w:proofErr w:type="spellStart"/>
      <w:r>
        <w:t>moegen</w:t>
      </w:r>
      <w:proofErr w:type="spellEnd"/>
      <w:r>
        <w:t xml:space="preserve"> gerne </w:t>
      </w:r>
      <w:proofErr w:type="spellStart"/>
      <w:r>
        <w:t>hoeren</w:t>
      </w:r>
      <w:proofErr w:type="spellEnd"/>
      <w:r>
        <w:t xml:space="preserve"> / daß derselbe in den Predigten hart angegriffen werde dessen </w:t>
      </w:r>
      <w:proofErr w:type="spellStart"/>
      <w:r>
        <w:t>Suende</w:t>
      </w:r>
      <w:proofErr w:type="spellEnd"/>
      <w:r>
        <w:t xml:space="preserve"> ihnen zuwider sind: Der </w:t>
      </w:r>
      <w:proofErr w:type="spellStart"/>
      <w:r>
        <w:t>Geitzige</w:t>
      </w:r>
      <w:proofErr w:type="spellEnd"/>
      <w:r>
        <w:t xml:space="preserve"> </w:t>
      </w:r>
      <w:proofErr w:type="spellStart"/>
      <w:r>
        <w:t>hoeret</w:t>
      </w:r>
      <w:proofErr w:type="spellEnd"/>
      <w:r>
        <w:t xml:space="preserve"> mit Lust zu / wenn ein </w:t>
      </w:r>
      <w:proofErr w:type="spellStart"/>
      <w:r>
        <w:t>Trunckenbold</w:t>
      </w:r>
      <w:proofErr w:type="spellEnd"/>
      <w:r>
        <w:t xml:space="preserve"> </w:t>
      </w:r>
      <w:proofErr w:type="spellStart"/>
      <w:r>
        <w:t>gestraffet</w:t>
      </w:r>
      <w:proofErr w:type="spellEnd"/>
      <w:r>
        <w:t xml:space="preserve"> wird / der </w:t>
      </w:r>
      <w:proofErr w:type="spellStart"/>
      <w:r>
        <w:t>Trunckenbold</w:t>
      </w:r>
      <w:proofErr w:type="spellEnd"/>
      <w:r>
        <w:t xml:space="preserve"> hingegen / wenn man gegen den </w:t>
      </w:r>
      <w:proofErr w:type="spellStart"/>
      <w:r>
        <w:t>Geitz</w:t>
      </w:r>
      <w:proofErr w:type="spellEnd"/>
      <w:r>
        <w:t xml:space="preserve"> prediget: Der einer irrigen </w:t>
      </w:r>
      <w:proofErr w:type="spellStart"/>
      <w:r>
        <w:t>Meynung</w:t>
      </w:r>
      <w:proofErr w:type="spellEnd"/>
      <w:r>
        <w:t xml:space="preserve"> zugethan / der ein </w:t>
      </w:r>
      <w:proofErr w:type="spellStart"/>
      <w:r>
        <w:t>Zertrenner</w:t>
      </w:r>
      <w:proofErr w:type="spellEnd"/>
      <w:r>
        <w:t xml:space="preserve"> ist der Einigkeit der Kirchen / ein Heuchler / hassen den Prediger / der ihre eigene </w:t>
      </w:r>
      <w:proofErr w:type="spellStart"/>
      <w:r>
        <w:t>Suende</w:t>
      </w:r>
      <w:proofErr w:type="spellEnd"/>
      <w:r>
        <w:t xml:space="preserve"> straffet / sie </w:t>
      </w:r>
      <w:proofErr w:type="spellStart"/>
      <w:r>
        <w:t>moegen</w:t>
      </w:r>
      <w:proofErr w:type="spellEnd"/>
      <w:r>
        <w:t xml:space="preserve"> ihn gar nicht </w:t>
      </w:r>
      <w:proofErr w:type="spellStart"/>
      <w:r>
        <w:t>hoeren</w:t>
      </w:r>
      <w:proofErr w:type="spellEnd"/>
      <w:r>
        <w:t xml:space="preserve"> / sondern sagen / er sey </w:t>
      </w:r>
      <w:proofErr w:type="spellStart"/>
      <w:r>
        <w:t>hefftig</w:t>
      </w:r>
      <w:proofErr w:type="spellEnd"/>
      <w:r>
        <w:t xml:space="preserve"> / er sey erbittert / und thue nichts als daß er </w:t>
      </w:r>
      <w:proofErr w:type="spellStart"/>
      <w:r>
        <w:t>schmaehe</w:t>
      </w:r>
      <w:proofErr w:type="spellEnd"/>
      <w:r>
        <w:t xml:space="preserve"> und </w:t>
      </w:r>
      <w:proofErr w:type="spellStart"/>
      <w:r>
        <w:t>schaelte</w:t>
      </w:r>
      <w:proofErr w:type="spellEnd"/>
      <w:r>
        <w:t xml:space="preserve"> auf die Gottseligen: (O daß die </w:t>
      </w:r>
      <w:proofErr w:type="spellStart"/>
      <w:r>
        <w:t>Boßheit</w:t>
      </w:r>
      <w:proofErr w:type="spellEnd"/>
      <w:r>
        <w:t xml:space="preserve"> </w:t>
      </w:r>
      <w:proofErr w:type="spellStart"/>
      <w:r>
        <w:t>kan</w:t>
      </w:r>
      <w:proofErr w:type="spellEnd"/>
      <w:r>
        <w:t xml:space="preserve"> so </w:t>
      </w:r>
      <w:proofErr w:type="spellStart"/>
      <w:r>
        <w:t>unverschaemt</w:t>
      </w:r>
      <w:proofErr w:type="spellEnd"/>
      <w:r>
        <w:t xml:space="preserve"> seyn!) Allein sie werden uns nicht zuwider seyn / wir </w:t>
      </w:r>
      <w:proofErr w:type="spellStart"/>
      <w:r>
        <w:t>moegen</w:t>
      </w:r>
      <w:proofErr w:type="spellEnd"/>
      <w:r>
        <w:t xml:space="preserve"> so hart wir wollen verfahren mit den </w:t>
      </w:r>
      <w:proofErr w:type="spellStart"/>
      <w:r>
        <w:t>oeffentlichen</w:t>
      </w:r>
      <w:proofErr w:type="spellEnd"/>
      <w:r>
        <w:t xml:space="preserve"> Gottlosen: Es ist kaum einer der da leiden </w:t>
      </w:r>
      <w:proofErr w:type="spellStart"/>
      <w:r>
        <w:t>kan</w:t>
      </w:r>
      <w:proofErr w:type="spellEnd"/>
      <w:r>
        <w:t xml:space="preserve"> / daß man spreche von den Fehlern / die bey </w:t>
      </w:r>
      <w:proofErr w:type="spellStart"/>
      <w:r>
        <w:t>ihme</w:t>
      </w:r>
      <w:proofErr w:type="spellEnd"/>
      <w:r>
        <w:t xml:space="preserve"> und seiner Religion und derselben Genossen sind / aber gegen seinen Widerpart mag man seinethalben so frey reden als man </w:t>
      </w:r>
      <w:proofErr w:type="spellStart"/>
      <w:r>
        <w:t>wil</w:t>
      </w:r>
      <w:proofErr w:type="spellEnd"/>
      <w:r>
        <w:t xml:space="preserve">. Wie leicht </w:t>
      </w:r>
      <w:proofErr w:type="spellStart"/>
      <w:r>
        <w:t>kan</w:t>
      </w:r>
      <w:proofErr w:type="spellEnd"/>
      <w:r>
        <w:t xml:space="preserve"> ein Papist leiden / daß einer der Protestanten im </w:t>
      </w:r>
      <w:proofErr w:type="spellStart"/>
      <w:r>
        <w:t>aergsten</w:t>
      </w:r>
      <w:proofErr w:type="spellEnd"/>
      <w:r>
        <w:t xml:space="preserve"> </w:t>
      </w:r>
      <w:proofErr w:type="spellStart"/>
      <w:r>
        <w:t>gedencket</w:t>
      </w:r>
      <w:proofErr w:type="spellEnd"/>
      <w:r>
        <w:t xml:space="preserve">? Oder ein </w:t>
      </w:r>
      <w:proofErr w:type="spellStart"/>
      <w:r>
        <w:t>Widertaeuffer</w:t>
      </w:r>
      <w:proofErr w:type="spellEnd"/>
      <w:r>
        <w:t xml:space="preserve"> / daß einer gegen die Kinder-</w:t>
      </w:r>
      <w:proofErr w:type="spellStart"/>
      <w:r>
        <w:t>Tauffe</w:t>
      </w:r>
      <w:proofErr w:type="spellEnd"/>
      <w:r>
        <w:t xml:space="preserve"> redet? Und die </w:t>
      </w:r>
      <w:proofErr w:type="spellStart"/>
      <w:r>
        <w:t>oeffentlich</w:t>
      </w:r>
      <w:proofErr w:type="spellEnd"/>
      <w:r>
        <w:t xml:space="preserve"> Gottlose </w:t>
      </w:r>
      <w:proofErr w:type="spellStart"/>
      <w:r>
        <w:t>koennen</w:t>
      </w:r>
      <w:proofErr w:type="spellEnd"/>
      <w:r>
        <w:t xml:space="preserve"> gar wohl leiden / daß man gegen die Secten rede / und selbige straffe. Welches alles nirgends herkommt / als daß Selbst die </w:t>
      </w:r>
      <w:proofErr w:type="spellStart"/>
      <w:r>
        <w:t>Herrschafft</w:t>
      </w:r>
      <w:proofErr w:type="spellEnd"/>
      <w:r>
        <w:t xml:space="preserve"> hat / hingegen die Selbst-</w:t>
      </w:r>
      <w:proofErr w:type="spellStart"/>
      <w:r>
        <w:t>Verlaeugnung</w:t>
      </w:r>
      <w:proofErr w:type="spellEnd"/>
      <w:r>
        <w:t xml:space="preserve"> in der Welt fast nicht </w:t>
      </w:r>
      <w:proofErr w:type="spellStart"/>
      <w:r>
        <w:t>zufinden</w:t>
      </w:r>
      <w:proofErr w:type="spellEnd"/>
      <w:r>
        <w:t xml:space="preserve">: Wenn ein anderer </w:t>
      </w:r>
      <w:proofErr w:type="spellStart"/>
      <w:r>
        <w:t>gestraffet</w:t>
      </w:r>
      <w:proofErr w:type="spellEnd"/>
      <w:r>
        <w:t xml:space="preserve"> wird / das gehet Selbst nicht an / und ist darum </w:t>
      </w:r>
      <w:proofErr w:type="spellStart"/>
      <w:r>
        <w:t>wol</w:t>
      </w:r>
      <w:proofErr w:type="spellEnd"/>
      <w:r>
        <w:t xml:space="preserve"> zu ertragen. Der Arme </w:t>
      </w:r>
      <w:proofErr w:type="spellStart"/>
      <w:r>
        <w:t>hoeret</w:t>
      </w:r>
      <w:proofErr w:type="spellEnd"/>
      <w:r>
        <w:t xml:space="preserve"> gerne / wenn wir gegen die Laster der Reichen reden / und die </w:t>
      </w:r>
      <w:proofErr w:type="spellStart"/>
      <w:r>
        <w:t>Uppigkeit</w:t>
      </w:r>
      <w:proofErr w:type="spellEnd"/>
      <w:r>
        <w:t xml:space="preserve"> / Hoffart / </w:t>
      </w:r>
      <w:proofErr w:type="spellStart"/>
      <w:r>
        <w:t>Unbarmhertzigkeit</w:t>
      </w:r>
      <w:proofErr w:type="spellEnd"/>
      <w:r>
        <w:t xml:space="preserve"> der Grossen und Reichen straffen: Die Unterthanen / wenn man gegen ihre Obrigkeit redet: Der </w:t>
      </w:r>
      <w:proofErr w:type="spellStart"/>
      <w:r>
        <w:t>Handwercks</w:t>
      </w:r>
      <w:proofErr w:type="spellEnd"/>
      <w:r>
        <w:t xml:space="preserve">- und Bauers-Mann / wenn man die </w:t>
      </w:r>
      <w:proofErr w:type="spellStart"/>
      <w:r>
        <w:t>Suenden</w:t>
      </w:r>
      <w:proofErr w:type="spellEnd"/>
      <w:r>
        <w:t xml:space="preserve"> / Laster / und Fehler der Prediger / Hofe-Leute / oder </w:t>
      </w:r>
      <w:proofErr w:type="spellStart"/>
      <w:r>
        <w:t>boesen</w:t>
      </w:r>
      <w:proofErr w:type="spellEnd"/>
      <w:r>
        <w:t xml:space="preserve"> Juristen offenbaret: Hie mag einer frey genug reden / allein: Selbst muß mit frieden gelassen werden / bey Straff ihrer Ungunst / und so viel </w:t>
      </w:r>
      <w:proofErr w:type="spellStart"/>
      <w:r>
        <w:t>Verlaeumdungen</w:t>
      </w:r>
      <w:proofErr w:type="spellEnd"/>
      <w:r>
        <w:t xml:space="preserve"> / als sie nur </w:t>
      </w:r>
      <w:proofErr w:type="spellStart"/>
      <w:r>
        <w:t>auffbringen</w:t>
      </w:r>
      <w:proofErr w:type="spellEnd"/>
      <w:r>
        <w:t xml:space="preserve"> </w:t>
      </w:r>
      <w:proofErr w:type="spellStart"/>
      <w:r>
        <w:t>koennen</w:t>
      </w:r>
      <w:proofErr w:type="spellEnd"/>
      <w:r>
        <w:t xml:space="preserve">. </w:t>
      </w:r>
    </w:p>
    <w:p w14:paraId="2C5F9129" w14:textId="77777777" w:rsidR="006164D3" w:rsidRDefault="006164D3" w:rsidP="006164D3">
      <w:pPr>
        <w:pStyle w:val="StandardWeb"/>
      </w:pPr>
      <w:r>
        <w:t xml:space="preserve">10. Also auch wenn einer </w:t>
      </w:r>
      <w:proofErr w:type="spellStart"/>
      <w:r>
        <w:t>persoenlich</w:t>
      </w:r>
      <w:proofErr w:type="spellEnd"/>
      <w:r>
        <w:t xml:space="preserve"> den andern erinnert wegen seiner Fehler / diejenigen die es selbst nicht </w:t>
      </w:r>
      <w:proofErr w:type="spellStart"/>
      <w:r>
        <w:t>koennen</w:t>
      </w:r>
      <w:proofErr w:type="spellEnd"/>
      <w:r>
        <w:t xml:space="preserve"> leiden / achten es dennoch anderer Leute Schuldigkeit zu seyn / daß sie es von ihnen annehmen / und ihnen gehorchen und folgen / und wenn einer ihnen antworte </w:t>
      </w:r>
      <w:proofErr w:type="spellStart"/>
      <w:r>
        <w:t>solte</w:t>
      </w:r>
      <w:proofErr w:type="spellEnd"/>
      <w:r>
        <w:t xml:space="preserve">: Ich </w:t>
      </w:r>
      <w:proofErr w:type="spellStart"/>
      <w:r>
        <w:t>dancke</w:t>
      </w:r>
      <w:proofErr w:type="spellEnd"/>
      <w:r>
        <w:t xml:space="preserve"> euch guter Freund / daß ihr habet so </w:t>
      </w:r>
      <w:proofErr w:type="spellStart"/>
      <w:r>
        <w:t>auffrichtig</w:t>
      </w:r>
      <w:proofErr w:type="spellEnd"/>
      <w:r>
        <w:t xml:space="preserve"> und </w:t>
      </w:r>
      <w:proofErr w:type="spellStart"/>
      <w:r>
        <w:t>treuhertzig</w:t>
      </w:r>
      <w:proofErr w:type="spellEnd"/>
      <w:r>
        <w:t xml:space="preserve"> mit mir handeln wollen / und daß ihr solch Mitleiden mit meiner Seelen habet / daß ihr mir </w:t>
      </w:r>
      <w:proofErr w:type="spellStart"/>
      <w:r>
        <w:t>behuelfflich</w:t>
      </w:r>
      <w:proofErr w:type="spellEnd"/>
      <w:r>
        <w:t xml:space="preserve"> seyn wollet meiner </w:t>
      </w:r>
      <w:proofErr w:type="spellStart"/>
      <w:r>
        <w:t>Suenden</w:t>
      </w:r>
      <w:proofErr w:type="spellEnd"/>
      <w:r>
        <w:t xml:space="preserve"> </w:t>
      </w:r>
      <w:proofErr w:type="spellStart"/>
      <w:r>
        <w:t>loß</w:t>
      </w:r>
      <w:proofErr w:type="spellEnd"/>
      <w:r>
        <w:t xml:space="preserve"> zu werden: Ich bekenne / ich bin ein elender </w:t>
      </w:r>
      <w:proofErr w:type="spellStart"/>
      <w:r>
        <w:t>Suender</w:t>
      </w:r>
      <w:proofErr w:type="spellEnd"/>
      <w:r>
        <w:t xml:space="preserve"> / aber ich </w:t>
      </w:r>
      <w:proofErr w:type="spellStart"/>
      <w:r>
        <w:t>wil</w:t>
      </w:r>
      <w:proofErr w:type="spellEnd"/>
      <w:r>
        <w:t xml:space="preserve"> es durch die Gnade GOttes nicht mehr thun / oder da ich ja </w:t>
      </w:r>
      <w:proofErr w:type="spellStart"/>
      <w:r>
        <w:t>solte</w:t>
      </w:r>
      <w:proofErr w:type="spellEnd"/>
      <w:r>
        <w:t xml:space="preserve"> wider aus Schwachheit </w:t>
      </w:r>
      <w:proofErr w:type="spellStart"/>
      <w:r>
        <w:t>uebereilet</w:t>
      </w:r>
      <w:proofErr w:type="spellEnd"/>
      <w:r>
        <w:t xml:space="preserve"> werden / ich bitte euch erinnert es mir / und lasset mich nicht so in </w:t>
      </w:r>
      <w:proofErr w:type="spellStart"/>
      <w:r>
        <w:t>Suenden</w:t>
      </w:r>
      <w:proofErr w:type="spellEnd"/>
      <w:r>
        <w:t xml:space="preserve"> hingehen. Ich sage / wenn einer ihm so antworten </w:t>
      </w:r>
      <w:proofErr w:type="spellStart"/>
      <w:r>
        <w:t>solte</w:t>
      </w:r>
      <w:proofErr w:type="spellEnd"/>
      <w:r>
        <w:t xml:space="preserve"> / sie werden ihn deßwegen loben / und es sehr </w:t>
      </w:r>
      <w:proofErr w:type="spellStart"/>
      <w:r>
        <w:t>wol</w:t>
      </w:r>
      <w:proofErr w:type="spellEnd"/>
      <w:r>
        <w:t xml:space="preserve"> von </w:t>
      </w:r>
      <w:proofErr w:type="spellStart"/>
      <w:r>
        <w:t>ihme</w:t>
      </w:r>
      <w:proofErr w:type="spellEnd"/>
      <w:r>
        <w:t xml:space="preserve"> </w:t>
      </w:r>
      <w:proofErr w:type="spellStart"/>
      <w:r>
        <w:t>auffnehmen</w:t>
      </w:r>
      <w:proofErr w:type="spellEnd"/>
      <w:r>
        <w:t xml:space="preserve">: Aber sie wollen es selbst nicht thun: </w:t>
      </w:r>
      <w:proofErr w:type="spellStart"/>
      <w:r>
        <w:t>Dannn</w:t>
      </w:r>
      <w:proofErr w:type="spellEnd"/>
      <w:r>
        <w:t xml:space="preserve"> Selbst </w:t>
      </w:r>
      <w:proofErr w:type="spellStart"/>
      <w:r>
        <w:t>kan</w:t>
      </w:r>
      <w:proofErr w:type="spellEnd"/>
      <w:r>
        <w:t xml:space="preserve"> leicht leiden / daß ein ander sich </w:t>
      </w:r>
      <w:proofErr w:type="spellStart"/>
      <w:r>
        <w:t>demuethiget</w:t>
      </w:r>
      <w:proofErr w:type="spellEnd"/>
      <w:r>
        <w:t xml:space="preserve"> und guten Ermahnungen folget / aber es </w:t>
      </w:r>
      <w:proofErr w:type="spellStart"/>
      <w:r>
        <w:t>kan</w:t>
      </w:r>
      <w:proofErr w:type="spellEnd"/>
      <w:r>
        <w:t xml:space="preserve"> sich nicht so hudeln und meistern lassen. </w:t>
      </w:r>
    </w:p>
    <w:p w14:paraId="69508DFC" w14:textId="77777777" w:rsidR="006164D3" w:rsidRDefault="006164D3" w:rsidP="006164D3">
      <w:pPr>
        <w:pStyle w:val="StandardWeb"/>
      </w:pPr>
      <w:r>
        <w:t xml:space="preserve">11. Also auch diejenigen / die am aller </w:t>
      </w:r>
      <w:proofErr w:type="spellStart"/>
      <w:r>
        <w:t>nachlaeßigsten</w:t>
      </w:r>
      <w:proofErr w:type="spellEnd"/>
      <w:r>
        <w:t xml:space="preserve"> sind / andere zu ermahnen / und zu straffen / damit sie keine Ungunst </w:t>
      </w:r>
      <w:proofErr w:type="spellStart"/>
      <w:r>
        <w:t>ueber</w:t>
      </w:r>
      <w:proofErr w:type="spellEnd"/>
      <w:r>
        <w:t xml:space="preserve"> sich erwecken </w:t>
      </w:r>
      <w:proofErr w:type="spellStart"/>
      <w:r>
        <w:t>moegen</w:t>
      </w:r>
      <w:proofErr w:type="spellEnd"/>
      <w:r>
        <w:t xml:space="preserve">; haben es dennoch gerne / und preisen es sehr an einem Prediger oder andern der es thut / denn das </w:t>
      </w:r>
      <w:proofErr w:type="spellStart"/>
      <w:r>
        <w:t>koennen</w:t>
      </w:r>
      <w:proofErr w:type="spellEnd"/>
      <w:r>
        <w:t xml:space="preserve"> sie leiden ohne Selbst-</w:t>
      </w:r>
      <w:proofErr w:type="spellStart"/>
      <w:r>
        <w:t>Verlaeugnung</w:t>
      </w:r>
      <w:proofErr w:type="spellEnd"/>
      <w:r>
        <w:t xml:space="preserve">. </w:t>
      </w:r>
    </w:p>
    <w:p w14:paraId="5263F04F" w14:textId="77777777" w:rsidR="006164D3" w:rsidRDefault="006164D3" w:rsidP="006164D3">
      <w:pPr>
        <w:pStyle w:val="StandardWeb"/>
      </w:pPr>
      <w:r>
        <w:t xml:space="preserve">12. Einer der </w:t>
      </w:r>
      <w:proofErr w:type="spellStart"/>
      <w:r>
        <w:t>aergerlich</w:t>
      </w:r>
      <w:proofErr w:type="spellEnd"/>
      <w:r>
        <w:t xml:space="preserve"> gelebet / und also zur </w:t>
      </w:r>
      <w:proofErr w:type="spellStart"/>
      <w:r>
        <w:t>oeffentlichen</w:t>
      </w:r>
      <w:proofErr w:type="spellEnd"/>
      <w:r>
        <w:t xml:space="preserve"> Kirchen-Buß gezwungen ist / wie einer der </w:t>
      </w:r>
      <w:proofErr w:type="spellStart"/>
      <w:r>
        <w:t>gegeisselt</w:t>
      </w:r>
      <w:proofErr w:type="spellEnd"/>
      <w:r>
        <w:t xml:space="preserve"> werden </w:t>
      </w:r>
      <w:proofErr w:type="spellStart"/>
      <w:r>
        <w:t>solte</w:t>
      </w:r>
      <w:proofErr w:type="spellEnd"/>
      <w:r>
        <w:t xml:space="preserve"> / derselbe </w:t>
      </w:r>
      <w:proofErr w:type="spellStart"/>
      <w:r>
        <w:t>wuerde</w:t>
      </w:r>
      <w:proofErr w:type="spellEnd"/>
      <w:r>
        <w:t xml:space="preserve"> diese Kirchenzucht </w:t>
      </w:r>
      <w:proofErr w:type="spellStart"/>
      <w:r>
        <w:t>fuer</w:t>
      </w:r>
      <w:proofErr w:type="spellEnd"/>
      <w:r>
        <w:t xml:space="preserve"> recht und </w:t>
      </w:r>
      <w:proofErr w:type="spellStart"/>
      <w:r>
        <w:t>billich</w:t>
      </w:r>
      <w:proofErr w:type="spellEnd"/>
      <w:r>
        <w:t xml:space="preserve"> achten / wenn es einen andern als ihn treffen </w:t>
      </w:r>
      <w:proofErr w:type="spellStart"/>
      <w:r>
        <w:t>solte</w:t>
      </w:r>
      <w:proofErr w:type="spellEnd"/>
      <w:r>
        <w:t xml:space="preserve"> / und denselben noch </w:t>
      </w:r>
      <w:proofErr w:type="spellStart"/>
      <w:r>
        <w:t>wol</w:t>
      </w:r>
      <w:proofErr w:type="spellEnd"/>
      <w:r>
        <w:t xml:space="preserve"> dazu </w:t>
      </w:r>
      <w:proofErr w:type="spellStart"/>
      <w:r>
        <w:t>ueberreden</w:t>
      </w:r>
      <w:proofErr w:type="spellEnd"/>
      <w:r>
        <w:t xml:space="preserve"> / daß er sich darein ergeben solle. Wenn ein ander dieselbe </w:t>
      </w:r>
      <w:proofErr w:type="spellStart"/>
      <w:r>
        <w:t>Suende</w:t>
      </w:r>
      <w:proofErr w:type="spellEnd"/>
      <w:r>
        <w:t xml:space="preserve"> gegen GOtt vollbracht / denselben </w:t>
      </w:r>
      <w:proofErr w:type="spellStart"/>
      <w:r>
        <w:t>gelaestert</w:t>
      </w:r>
      <w:proofErr w:type="spellEnd"/>
      <w:r>
        <w:t xml:space="preserve"> / oder durch seine </w:t>
      </w:r>
      <w:proofErr w:type="spellStart"/>
      <w:r>
        <w:t>Suenden</w:t>
      </w:r>
      <w:proofErr w:type="spellEnd"/>
      <w:r>
        <w:t xml:space="preserve"> verunehret </w:t>
      </w:r>
      <w:proofErr w:type="spellStart"/>
      <w:r>
        <w:t>haette</w:t>
      </w:r>
      <w:proofErr w:type="spellEnd"/>
      <w:r>
        <w:t xml:space="preserve"> / und demnach aus </w:t>
      </w:r>
      <w:proofErr w:type="spellStart"/>
      <w:r>
        <w:t>freywilligen</w:t>
      </w:r>
      <w:proofErr w:type="spellEnd"/>
      <w:r>
        <w:t xml:space="preserve"> bußfertigen </w:t>
      </w:r>
      <w:proofErr w:type="spellStart"/>
      <w:r>
        <w:t>Hertzen</w:t>
      </w:r>
      <w:proofErr w:type="spellEnd"/>
      <w:r>
        <w:t xml:space="preserve"> / sich erbieten </w:t>
      </w:r>
      <w:proofErr w:type="spellStart"/>
      <w:r>
        <w:t>solte</w:t>
      </w:r>
      <w:proofErr w:type="spellEnd"/>
      <w:r>
        <w:t xml:space="preserve"> / seine </w:t>
      </w:r>
      <w:proofErr w:type="spellStart"/>
      <w:r>
        <w:t>Suende</w:t>
      </w:r>
      <w:proofErr w:type="spellEnd"/>
      <w:r>
        <w:t xml:space="preserve"> mit </w:t>
      </w:r>
      <w:proofErr w:type="spellStart"/>
      <w:r>
        <w:t>Thraenen</w:t>
      </w:r>
      <w:proofErr w:type="spellEnd"/>
      <w:r>
        <w:t xml:space="preserve"> vor der Gemeine zu bekennen / daß er GOtt </w:t>
      </w:r>
      <w:proofErr w:type="spellStart"/>
      <w:r>
        <w:t>erzuernet</w:t>
      </w:r>
      <w:proofErr w:type="spellEnd"/>
      <w:r>
        <w:t xml:space="preserve"> / die Gemeine </w:t>
      </w:r>
      <w:proofErr w:type="spellStart"/>
      <w:r>
        <w:t>geaergert</w:t>
      </w:r>
      <w:proofErr w:type="spellEnd"/>
      <w:r>
        <w:t xml:space="preserve"> / seinen Bruder beleidiget / </w:t>
      </w:r>
      <w:proofErr w:type="spellStart"/>
      <w:r>
        <w:t>haette</w:t>
      </w:r>
      <w:proofErr w:type="spellEnd"/>
      <w:r>
        <w:t xml:space="preserve"> einen Stein des </w:t>
      </w:r>
      <w:proofErr w:type="spellStart"/>
      <w:r>
        <w:t>Anstosses</w:t>
      </w:r>
      <w:proofErr w:type="spellEnd"/>
      <w:r>
        <w:t xml:space="preserve"> geleget den Gottlosen / und Schwachen / seinen Christlichen Namen verunehret / </w:t>
      </w:r>
      <w:proofErr w:type="spellStart"/>
      <w:r>
        <w:t>koennte</w:t>
      </w:r>
      <w:proofErr w:type="spellEnd"/>
      <w:r>
        <w:t xml:space="preserve"> auch nimmer durch seine </w:t>
      </w:r>
      <w:proofErr w:type="spellStart"/>
      <w:r>
        <w:t>Wercke</w:t>
      </w:r>
      <w:proofErr w:type="spellEnd"/>
      <w:r>
        <w:t xml:space="preserve"> / </w:t>
      </w:r>
      <w:proofErr w:type="spellStart"/>
      <w:r>
        <w:t>fuer</w:t>
      </w:r>
      <w:proofErr w:type="spellEnd"/>
      <w:r>
        <w:t xml:space="preserve"> solche grobe </w:t>
      </w:r>
      <w:proofErr w:type="spellStart"/>
      <w:r>
        <w:t>Suende</w:t>
      </w:r>
      <w:proofErr w:type="spellEnd"/>
      <w:r>
        <w:t xml:space="preserve"> / genug thun / </w:t>
      </w:r>
      <w:proofErr w:type="spellStart"/>
      <w:r>
        <w:t>waere</w:t>
      </w:r>
      <w:proofErr w:type="spellEnd"/>
      <w:r>
        <w:t xml:space="preserve"> </w:t>
      </w:r>
      <w:proofErr w:type="spellStart"/>
      <w:r>
        <w:t>unwuerdig</w:t>
      </w:r>
      <w:proofErr w:type="spellEnd"/>
      <w:r>
        <w:t xml:space="preserve"> / ein Glied der Kirchen / oder Gemeinschafft mit Christo / und der Gemeine zu haben; bete demnach von </w:t>
      </w:r>
      <w:proofErr w:type="spellStart"/>
      <w:r>
        <w:t>Hertzen</w:t>
      </w:r>
      <w:proofErr w:type="spellEnd"/>
      <w:r>
        <w:t xml:space="preserve"> die Gemeine / daß sie </w:t>
      </w:r>
      <w:proofErr w:type="spellStart"/>
      <w:r>
        <w:t>ihme</w:t>
      </w:r>
      <w:proofErr w:type="spellEnd"/>
      <w:r>
        <w:t xml:space="preserve"> verzeihen / ihn </w:t>
      </w:r>
      <w:proofErr w:type="spellStart"/>
      <w:r>
        <w:t>widerum</w:t>
      </w:r>
      <w:proofErr w:type="spellEnd"/>
      <w:r>
        <w:t xml:space="preserve"> in ihre Gemeinschafft </w:t>
      </w:r>
      <w:proofErr w:type="spellStart"/>
      <w:r>
        <w:t>auffnehmen</w:t>
      </w:r>
      <w:proofErr w:type="spellEnd"/>
      <w:r>
        <w:t xml:space="preserve"> / vor ihn beten / und bey GOtt um Vergebung seiner </w:t>
      </w:r>
      <w:proofErr w:type="spellStart"/>
      <w:r>
        <w:t>Suenden</w:t>
      </w:r>
      <w:proofErr w:type="spellEnd"/>
      <w:r>
        <w:t xml:space="preserve"> mit </w:t>
      </w:r>
      <w:proofErr w:type="spellStart"/>
      <w:r>
        <w:t>anhaalten</w:t>
      </w:r>
      <w:proofErr w:type="spellEnd"/>
      <w:r>
        <w:t xml:space="preserve"> </w:t>
      </w:r>
      <w:proofErr w:type="spellStart"/>
      <w:r>
        <w:t>wolte</w:t>
      </w:r>
      <w:proofErr w:type="spellEnd"/>
      <w:r>
        <w:t xml:space="preserve">: </w:t>
      </w:r>
      <w:proofErr w:type="spellStart"/>
      <w:r>
        <w:t>Wuerde</w:t>
      </w:r>
      <w:proofErr w:type="spellEnd"/>
      <w:r>
        <w:t xml:space="preserve"> nicht einer / der </w:t>
      </w:r>
      <w:proofErr w:type="spellStart"/>
      <w:r>
        <w:t>darbey</w:t>
      </w:r>
      <w:proofErr w:type="spellEnd"/>
      <w:r>
        <w:t xml:space="preserve"> stehet / als ein Zuseher / </w:t>
      </w:r>
      <w:proofErr w:type="spellStart"/>
      <w:r>
        <w:t>gedencken</w:t>
      </w:r>
      <w:proofErr w:type="spellEnd"/>
      <w:r>
        <w:t xml:space="preserve"> / daß dieses ein herrlich </w:t>
      </w:r>
      <w:proofErr w:type="spellStart"/>
      <w:r>
        <w:t>Werck</w:t>
      </w:r>
      <w:proofErr w:type="spellEnd"/>
      <w:r>
        <w:t xml:space="preserve"> sey / und der beste Weg zu seiner Bekehrung / und sey viel besser zu thun / als zu unterlassen? Und alles darum / weil Selbst hie nicht getroffen wird / es </w:t>
      </w:r>
      <w:proofErr w:type="spellStart"/>
      <w:r>
        <w:t>moechte</w:t>
      </w:r>
      <w:proofErr w:type="spellEnd"/>
      <w:r>
        <w:t xml:space="preserve"> denn seyn / daß er sich </w:t>
      </w:r>
      <w:proofErr w:type="spellStart"/>
      <w:r>
        <w:t>nichtes</w:t>
      </w:r>
      <w:proofErr w:type="spellEnd"/>
      <w:r>
        <w:t xml:space="preserve"> gutes </w:t>
      </w:r>
      <w:proofErr w:type="spellStart"/>
      <w:r>
        <w:t>bewust</w:t>
      </w:r>
      <w:proofErr w:type="spellEnd"/>
      <w:r>
        <w:t xml:space="preserve"> / und </w:t>
      </w:r>
      <w:proofErr w:type="spellStart"/>
      <w:r>
        <w:t>ihme</w:t>
      </w:r>
      <w:proofErr w:type="spellEnd"/>
      <w:r>
        <w:t xml:space="preserve"> selbst </w:t>
      </w:r>
      <w:proofErr w:type="spellStart"/>
      <w:r>
        <w:t>nichtes</w:t>
      </w:r>
      <w:proofErr w:type="spellEnd"/>
      <w:r>
        <w:t xml:space="preserve"> </w:t>
      </w:r>
      <w:proofErr w:type="spellStart"/>
      <w:r>
        <w:t>bessers</w:t>
      </w:r>
      <w:proofErr w:type="spellEnd"/>
      <w:r>
        <w:t xml:space="preserve"> vermuthen </w:t>
      </w:r>
      <w:proofErr w:type="spellStart"/>
      <w:r>
        <w:t>waere</w:t>
      </w:r>
      <w:proofErr w:type="spellEnd"/>
      <w:r>
        <w:t xml:space="preserve"> / alsdenn </w:t>
      </w:r>
      <w:proofErr w:type="spellStart"/>
      <w:r>
        <w:t>moechte</w:t>
      </w:r>
      <w:proofErr w:type="spellEnd"/>
      <w:r>
        <w:t xml:space="preserve"> er vielleicht dagegen reden / als welches gar zu hart verfahren </w:t>
      </w:r>
      <w:proofErr w:type="spellStart"/>
      <w:r>
        <w:t>waere</w:t>
      </w:r>
      <w:proofErr w:type="spellEnd"/>
      <w:r>
        <w:t xml:space="preserve">. </w:t>
      </w:r>
    </w:p>
    <w:p w14:paraId="5F06F8E3" w14:textId="77777777" w:rsidR="006164D3" w:rsidRDefault="006164D3" w:rsidP="006164D3">
      <w:pPr>
        <w:pStyle w:val="StandardWeb"/>
      </w:pPr>
      <w:r>
        <w:t xml:space="preserve">13. Einer der seinen </w:t>
      </w:r>
      <w:proofErr w:type="spellStart"/>
      <w:r>
        <w:t>Naechsten</w:t>
      </w:r>
      <w:proofErr w:type="spellEnd"/>
      <w:r>
        <w:t xml:space="preserve"> ausgesogen / betrogen / </w:t>
      </w:r>
      <w:proofErr w:type="spellStart"/>
      <w:r>
        <w:t>uebersetzet</w:t>
      </w:r>
      <w:proofErr w:type="spellEnd"/>
      <w:r>
        <w:t xml:space="preserve"> / und also unrechtfertig Gut an sich gebracht / der nicht </w:t>
      </w:r>
      <w:proofErr w:type="spellStart"/>
      <w:r>
        <w:t>wil</w:t>
      </w:r>
      <w:proofErr w:type="spellEnd"/>
      <w:r>
        <w:t xml:space="preserve"> wider erstatten was er unrechtfertig erworben; wenn er </w:t>
      </w:r>
      <w:proofErr w:type="spellStart"/>
      <w:r>
        <w:t>hoeret</w:t>
      </w:r>
      <w:proofErr w:type="spellEnd"/>
      <w:r>
        <w:t xml:space="preserve"> von </w:t>
      </w:r>
      <w:proofErr w:type="spellStart"/>
      <w:r>
        <w:t>Zachaeo</w:t>
      </w:r>
      <w:proofErr w:type="spellEnd"/>
      <w:r>
        <w:t xml:space="preserve"> / soll </w:t>
      </w:r>
      <w:proofErr w:type="spellStart"/>
      <w:r>
        <w:t>wol</w:t>
      </w:r>
      <w:proofErr w:type="spellEnd"/>
      <w:r>
        <w:t xml:space="preserve"> denselben </w:t>
      </w:r>
      <w:proofErr w:type="spellStart"/>
      <w:r>
        <w:t>ruehmen</w:t>
      </w:r>
      <w:proofErr w:type="spellEnd"/>
      <w:r>
        <w:t xml:space="preserve"> / und sagen / daß er recht gethan / Oder / gesetzet / es werde </w:t>
      </w:r>
      <w:proofErr w:type="spellStart"/>
      <w:r>
        <w:t>ihme</w:t>
      </w:r>
      <w:proofErr w:type="spellEnd"/>
      <w:r>
        <w:t xml:space="preserve"> ein solcher Casus von andern vorgetragen / er </w:t>
      </w:r>
      <w:proofErr w:type="spellStart"/>
      <w:r>
        <w:t>wil</w:t>
      </w:r>
      <w:proofErr w:type="spellEnd"/>
      <w:r>
        <w:t xml:space="preserve"> antworten: Die Wider-Erstattung sey der sicherste Weg; Es sey recht und </w:t>
      </w:r>
      <w:proofErr w:type="spellStart"/>
      <w:r>
        <w:t>billich</w:t>
      </w:r>
      <w:proofErr w:type="spellEnd"/>
      <w:r>
        <w:t xml:space="preserve"> / daß ein jeder das Seine wider habe. Selbst </w:t>
      </w:r>
      <w:proofErr w:type="spellStart"/>
      <w:r>
        <w:t>kan</w:t>
      </w:r>
      <w:proofErr w:type="spellEnd"/>
      <w:r>
        <w:t xml:space="preserve"> ihm frey geben / daß er einem andern zur Wider-Erstattung rathet / aber nicht daß er es selber thut. </w:t>
      </w:r>
    </w:p>
    <w:p w14:paraId="298715C7" w14:textId="77777777" w:rsidR="006164D3" w:rsidRDefault="006164D3" w:rsidP="006164D3">
      <w:pPr>
        <w:pStyle w:val="StandardWeb"/>
      </w:pPr>
      <w:r>
        <w:t xml:space="preserve">14. Gesetzet / es </w:t>
      </w:r>
      <w:proofErr w:type="spellStart"/>
      <w:r>
        <w:t>waere</w:t>
      </w:r>
      <w:proofErr w:type="spellEnd"/>
      <w:r>
        <w:t xml:space="preserve"> eine grosse Verfolgung wegen der waren Religion / </w:t>
      </w:r>
      <w:proofErr w:type="spellStart"/>
      <w:r>
        <w:t>obhanden</w:t>
      </w:r>
      <w:proofErr w:type="spellEnd"/>
      <w:r>
        <w:t xml:space="preserve"> / und daß einer entweder wissentlich gegen GOtt </w:t>
      </w:r>
      <w:proofErr w:type="spellStart"/>
      <w:r>
        <w:t>suendigen</w:t>
      </w:r>
      <w:proofErr w:type="spellEnd"/>
      <w:r>
        <w:t xml:space="preserve"> / oder seine </w:t>
      </w:r>
      <w:proofErr w:type="spellStart"/>
      <w:r>
        <w:t>Gueter</w:t>
      </w:r>
      <w:proofErr w:type="spellEnd"/>
      <w:r>
        <w:t xml:space="preserve"> verlieren / alles was er </w:t>
      </w:r>
      <w:proofErr w:type="spellStart"/>
      <w:r>
        <w:t>haette</w:t>
      </w:r>
      <w:proofErr w:type="spellEnd"/>
      <w:r>
        <w:t xml:space="preserve"> / verlassen / und verbrannt werden </w:t>
      </w:r>
      <w:proofErr w:type="spellStart"/>
      <w:r>
        <w:t>mueste</w:t>
      </w:r>
      <w:proofErr w:type="spellEnd"/>
      <w:r>
        <w:t xml:space="preserve"> vor </w:t>
      </w:r>
      <w:proofErr w:type="spellStart"/>
      <w:r>
        <w:t>CHristi</w:t>
      </w:r>
      <w:proofErr w:type="spellEnd"/>
      <w:r>
        <w:t xml:space="preserve"> Ehre: Der selbstische </w:t>
      </w:r>
      <w:proofErr w:type="spellStart"/>
      <w:r>
        <w:t>Unwidergeborne</w:t>
      </w:r>
      <w:proofErr w:type="spellEnd"/>
      <w:r>
        <w:t xml:space="preserve"> </w:t>
      </w:r>
      <w:proofErr w:type="spellStart"/>
      <w:r>
        <w:t>kan</w:t>
      </w:r>
      <w:proofErr w:type="spellEnd"/>
      <w:r>
        <w:t xml:space="preserve"> sich nicht bereden lassen / daß dieses seine Schuldigkeit sey / oder zum wenigsten / er </w:t>
      </w:r>
      <w:proofErr w:type="spellStart"/>
      <w:r>
        <w:t>wil</w:t>
      </w:r>
      <w:proofErr w:type="spellEnd"/>
      <w:r>
        <w:t xml:space="preserve"> sich nicht bereden lassen / sich willig darein zu begeben: Er </w:t>
      </w:r>
      <w:proofErr w:type="spellStart"/>
      <w:r>
        <w:t>kan</w:t>
      </w:r>
      <w:proofErr w:type="spellEnd"/>
      <w:r>
        <w:t xml:space="preserve"> nicht leiden / noch sich verbrennen lassen: Er </w:t>
      </w:r>
      <w:proofErr w:type="spellStart"/>
      <w:r>
        <w:t>wil</w:t>
      </w:r>
      <w:proofErr w:type="spellEnd"/>
      <w:r>
        <w:t xml:space="preserve"> lieber GOtt mit seiner Seelen rathen lassen / als Menschen mit seinem Leibe / (wie diejenigen sagen / die GOtt verachten / und die Welt </w:t>
      </w:r>
      <w:proofErr w:type="spellStart"/>
      <w:r>
        <w:t>ihme</w:t>
      </w:r>
      <w:proofErr w:type="spellEnd"/>
      <w:r>
        <w:t xml:space="preserve"> vorziehen / und heissen das denn </w:t>
      </w:r>
      <w:proofErr w:type="spellStart"/>
      <w:r>
        <w:t>ihme</w:t>
      </w:r>
      <w:proofErr w:type="spellEnd"/>
      <w:r>
        <w:t xml:space="preserve"> vertrauen/) allein wenn dieses einen andern </w:t>
      </w:r>
      <w:proofErr w:type="spellStart"/>
      <w:r>
        <w:t>angienge</w:t>
      </w:r>
      <w:proofErr w:type="spellEnd"/>
      <w:r>
        <w:t xml:space="preserve"> / sie </w:t>
      </w:r>
      <w:proofErr w:type="spellStart"/>
      <w:r>
        <w:t>wuerden</w:t>
      </w:r>
      <w:proofErr w:type="spellEnd"/>
      <w:r>
        <w:t xml:space="preserve"> ihm zu sagen wissen / es sey besser GOtt denn Menschen zu gefallen / und daß es besser sey ein </w:t>
      </w:r>
      <w:proofErr w:type="spellStart"/>
      <w:r>
        <w:t>kurtzes</w:t>
      </w:r>
      <w:proofErr w:type="spellEnd"/>
      <w:r>
        <w:t xml:space="preserve"> Leben zu wagen / als ein ewiges zu verlieren; und daß es ein schlechter Gewinn sey / die </w:t>
      </w:r>
      <w:proofErr w:type="spellStart"/>
      <w:r>
        <w:t>gantze</w:t>
      </w:r>
      <w:proofErr w:type="spellEnd"/>
      <w:r>
        <w:t xml:space="preserve"> Welt zu gewinnen / und doch Schaden an seiner Seelen zu leiden: Und daß es der weiseste Weg </w:t>
      </w:r>
      <w:proofErr w:type="spellStart"/>
      <w:r>
        <w:t>waere</w:t>
      </w:r>
      <w:proofErr w:type="spellEnd"/>
      <w:r>
        <w:t xml:space="preserve"> seine ewige Seligkeit gewiß zu machen / und es nicht auf die unendliche </w:t>
      </w:r>
      <w:proofErr w:type="spellStart"/>
      <w:r>
        <w:t>Hoellenpein</w:t>
      </w:r>
      <w:proofErr w:type="spellEnd"/>
      <w:r>
        <w:t xml:space="preserve"> wagen. Sie </w:t>
      </w:r>
      <w:proofErr w:type="spellStart"/>
      <w:r>
        <w:t>koennen</w:t>
      </w:r>
      <w:proofErr w:type="spellEnd"/>
      <w:r>
        <w:t xml:space="preserve"> leiden / daß ein ander lieber etwas ausstehet als </w:t>
      </w:r>
      <w:proofErr w:type="spellStart"/>
      <w:r>
        <w:t>suendiget</w:t>
      </w:r>
      <w:proofErr w:type="spellEnd"/>
      <w:r>
        <w:t xml:space="preserve"> / und darum </w:t>
      </w:r>
      <w:proofErr w:type="spellStart"/>
      <w:r>
        <w:t>ruehmen</w:t>
      </w:r>
      <w:proofErr w:type="spellEnd"/>
      <w:r>
        <w:t xml:space="preserve"> sich die </w:t>
      </w:r>
      <w:proofErr w:type="spellStart"/>
      <w:r>
        <w:t>Maerterer</w:t>
      </w:r>
      <w:proofErr w:type="spellEnd"/>
      <w:r>
        <w:t xml:space="preserve"> / etc. Woher kommt nun diese </w:t>
      </w:r>
      <w:proofErr w:type="spellStart"/>
      <w:r>
        <w:t>Partheylichkeit</w:t>
      </w:r>
      <w:proofErr w:type="spellEnd"/>
      <w:r>
        <w:t xml:space="preserve">? Selbst ist ihr grosser Regent / und GOtt hat nur den Namen. Selbst ist </w:t>
      </w:r>
      <w:proofErr w:type="spellStart"/>
      <w:r>
        <w:t>Partheyisch</w:t>
      </w:r>
      <w:proofErr w:type="spellEnd"/>
      <w:r>
        <w:t xml:space="preserve"> in ihrer eigenen / aber nicht in eines andern Sache / und darum </w:t>
      </w:r>
      <w:proofErr w:type="spellStart"/>
      <w:r>
        <w:t>koennen</w:t>
      </w:r>
      <w:proofErr w:type="spellEnd"/>
      <w:r>
        <w:t xml:space="preserve"> sie zu eines andern Leiden ohne Selbst-</w:t>
      </w:r>
      <w:proofErr w:type="spellStart"/>
      <w:r>
        <w:t>Verlaeugnung</w:t>
      </w:r>
      <w:proofErr w:type="spellEnd"/>
      <w:r>
        <w:t xml:space="preserve"> willigen / aber nicht zu ihrem eigen / und daher kommt der Unterscheid. </w:t>
      </w:r>
    </w:p>
    <w:p w14:paraId="3E5B29B1" w14:textId="77777777" w:rsidR="006164D3" w:rsidRDefault="006164D3" w:rsidP="006164D3">
      <w:pPr>
        <w:pStyle w:val="StandardWeb"/>
      </w:pPr>
      <w:r>
        <w:t xml:space="preserve">15. Wenn </w:t>
      </w:r>
      <w:proofErr w:type="spellStart"/>
      <w:r>
        <w:t>Missethaeter</w:t>
      </w:r>
      <w:proofErr w:type="spellEnd"/>
      <w:r>
        <w:t xml:space="preserve"> murren und </w:t>
      </w:r>
      <w:proofErr w:type="spellStart"/>
      <w:r>
        <w:t>ungedultig</w:t>
      </w:r>
      <w:proofErr w:type="spellEnd"/>
      <w:r>
        <w:t xml:space="preserve"> sind </w:t>
      </w:r>
      <w:proofErr w:type="spellStart"/>
      <w:r>
        <w:t>ueber</w:t>
      </w:r>
      <w:proofErr w:type="spellEnd"/>
      <w:r>
        <w:t xml:space="preserve"> ihre verdiente Straffe / frage nur die dabey stehen / und die sind alsobald anders gesinnet. Wenn der Bier- und </w:t>
      </w:r>
      <w:proofErr w:type="spellStart"/>
      <w:r>
        <w:t>Weinschencke</w:t>
      </w:r>
      <w:proofErr w:type="spellEnd"/>
      <w:r>
        <w:t xml:space="preserve"> </w:t>
      </w:r>
      <w:proofErr w:type="spellStart"/>
      <w:r>
        <w:t>gedencket</w:t>
      </w:r>
      <w:proofErr w:type="spellEnd"/>
      <w:r>
        <w:t xml:space="preserve"> / </w:t>
      </w:r>
      <w:proofErr w:type="spellStart"/>
      <w:r>
        <w:t>ihme</w:t>
      </w:r>
      <w:proofErr w:type="spellEnd"/>
      <w:r>
        <w:t xml:space="preserve"> widerfahre groß Unrecht / wenn man / wegen vieler </w:t>
      </w:r>
      <w:proofErr w:type="spellStart"/>
      <w:r>
        <w:t>Boßheit</w:t>
      </w:r>
      <w:proofErr w:type="spellEnd"/>
      <w:r>
        <w:t xml:space="preserve"> / so in solchen </w:t>
      </w:r>
      <w:proofErr w:type="spellStart"/>
      <w:r>
        <w:t>Haeusern</w:t>
      </w:r>
      <w:proofErr w:type="spellEnd"/>
      <w:r>
        <w:t xml:space="preserve"> vorgehet / oder veranlasset wird / </w:t>
      </w:r>
      <w:proofErr w:type="spellStart"/>
      <w:r>
        <w:t>ihme</w:t>
      </w:r>
      <w:proofErr w:type="spellEnd"/>
      <w:r>
        <w:t xml:space="preserve"> das </w:t>
      </w:r>
      <w:proofErr w:type="spellStart"/>
      <w:r>
        <w:t>Schencken</w:t>
      </w:r>
      <w:proofErr w:type="spellEnd"/>
      <w:r>
        <w:t xml:space="preserve"> verbieten </w:t>
      </w:r>
      <w:proofErr w:type="spellStart"/>
      <w:r>
        <w:t>solte</w:t>
      </w:r>
      <w:proofErr w:type="spellEnd"/>
      <w:r>
        <w:t xml:space="preserve"> / frage nur die armen Weiber / deren </w:t>
      </w:r>
      <w:proofErr w:type="spellStart"/>
      <w:r>
        <w:t>Maenner</w:t>
      </w:r>
      <w:proofErr w:type="spellEnd"/>
      <w:r>
        <w:t xml:space="preserve"> das Ihrige dorten </w:t>
      </w:r>
      <w:proofErr w:type="spellStart"/>
      <w:r>
        <w:t>versauffen</w:t>
      </w:r>
      <w:proofErr w:type="spellEnd"/>
      <w:r>
        <w:t xml:space="preserve"> / daß sie mit den Kindern </w:t>
      </w:r>
      <w:proofErr w:type="spellStart"/>
      <w:r>
        <w:t>muessen</w:t>
      </w:r>
      <w:proofErr w:type="spellEnd"/>
      <w:r>
        <w:t xml:space="preserve"> Hunger und Kummer leiden / die sind alsobald anderer </w:t>
      </w:r>
      <w:proofErr w:type="spellStart"/>
      <w:r>
        <w:t>Meynung</w:t>
      </w:r>
      <w:proofErr w:type="spellEnd"/>
      <w:r>
        <w:t xml:space="preserve"> / und werden </w:t>
      </w:r>
      <w:proofErr w:type="spellStart"/>
      <w:r>
        <w:t>wol</w:t>
      </w:r>
      <w:proofErr w:type="spellEnd"/>
      <w:r>
        <w:t xml:space="preserve"> sagen / wo einige Liebe zu GOtt oder dem </w:t>
      </w:r>
      <w:proofErr w:type="spellStart"/>
      <w:r>
        <w:t>Naechsten</w:t>
      </w:r>
      <w:proofErr w:type="spellEnd"/>
      <w:r>
        <w:t xml:space="preserve"> bey euch ist / so sollet ihr streben solche </w:t>
      </w:r>
      <w:proofErr w:type="spellStart"/>
      <w:r>
        <w:t>Haeuser</w:t>
      </w:r>
      <w:proofErr w:type="spellEnd"/>
      <w:r>
        <w:t xml:space="preserve"> und Oerter abzuschaffen. </w:t>
      </w:r>
    </w:p>
    <w:p w14:paraId="4A5B4032" w14:textId="77777777" w:rsidR="006164D3" w:rsidRDefault="006164D3" w:rsidP="006164D3">
      <w:pPr>
        <w:pStyle w:val="StandardWeb"/>
      </w:pPr>
      <w:r>
        <w:t xml:space="preserve">16. Also auch / wenn ihr einen </w:t>
      </w:r>
      <w:proofErr w:type="spellStart"/>
      <w:r>
        <w:t>hoeret</w:t>
      </w:r>
      <w:proofErr w:type="spellEnd"/>
      <w:r>
        <w:t xml:space="preserve"> / der seine </w:t>
      </w:r>
      <w:proofErr w:type="spellStart"/>
      <w:r>
        <w:t>Suende</w:t>
      </w:r>
      <w:proofErr w:type="spellEnd"/>
      <w:r>
        <w:t xml:space="preserve"> geringe machet und sie entschuldiget: bringe es </w:t>
      </w:r>
      <w:proofErr w:type="spellStart"/>
      <w:r>
        <w:t>ihme</w:t>
      </w:r>
      <w:proofErr w:type="spellEnd"/>
      <w:r>
        <w:t xml:space="preserve"> nur vor als </w:t>
      </w:r>
      <w:proofErr w:type="spellStart"/>
      <w:r>
        <w:t>gienge</w:t>
      </w:r>
      <w:proofErr w:type="spellEnd"/>
      <w:r>
        <w:t xml:space="preserve"> es einen andern an / so daß er nicht </w:t>
      </w:r>
      <w:proofErr w:type="spellStart"/>
      <w:r>
        <w:t>mercken</w:t>
      </w:r>
      <w:proofErr w:type="spellEnd"/>
      <w:r>
        <w:t xml:space="preserve"> </w:t>
      </w:r>
      <w:proofErr w:type="spellStart"/>
      <w:r>
        <w:t>kan</w:t>
      </w:r>
      <w:proofErr w:type="spellEnd"/>
      <w:r>
        <w:t xml:space="preserve"> / daß er damit </w:t>
      </w:r>
      <w:proofErr w:type="spellStart"/>
      <w:r>
        <w:t>gemeynet</w:t>
      </w:r>
      <w:proofErr w:type="spellEnd"/>
      <w:r>
        <w:t xml:space="preserve"> ist / er wird gewiß ein ander Urtheil in der Sachen </w:t>
      </w:r>
      <w:proofErr w:type="spellStart"/>
      <w:r>
        <w:t>faellen</w:t>
      </w:r>
      <w:proofErr w:type="spellEnd"/>
      <w:r>
        <w:t xml:space="preserve">. Also </w:t>
      </w:r>
      <w:proofErr w:type="spellStart"/>
      <w:r>
        <w:t>fieng</w:t>
      </w:r>
      <w:proofErr w:type="spellEnd"/>
      <w:r>
        <w:t xml:space="preserve"> der Nathan den David / </w:t>
      </w:r>
      <w:proofErr w:type="spellStart"/>
      <w:r>
        <w:t>indeme</w:t>
      </w:r>
      <w:proofErr w:type="spellEnd"/>
      <w:r>
        <w:t xml:space="preserve"> er </w:t>
      </w:r>
      <w:proofErr w:type="spellStart"/>
      <w:r>
        <w:t>ihme</w:t>
      </w:r>
      <w:proofErr w:type="spellEnd"/>
      <w:r>
        <w:t xml:space="preserve"> vorbrachte eine weit geringere Sache / als seine gewesen war / da denn David alsobald </w:t>
      </w:r>
      <w:proofErr w:type="spellStart"/>
      <w:r>
        <w:t>konte</w:t>
      </w:r>
      <w:proofErr w:type="spellEnd"/>
      <w:r>
        <w:t xml:space="preserve"> sagen und schweren: So wahr der HErr lebet / der Mann ist ein Kind des Todes / der dieses gethan / und nicht </w:t>
      </w:r>
      <w:proofErr w:type="spellStart"/>
      <w:r>
        <w:t>geschonet</w:t>
      </w:r>
      <w:proofErr w:type="spellEnd"/>
      <w:r>
        <w:t xml:space="preserve"> hat / und </w:t>
      </w:r>
      <w:proofErr w:type="spellStart"/>
      <w:r>
        <w:t>ergrimmete</w:t>
      </w:r>
      <w:proofErr w:type="spellEnd"/>
      <w:r>
        <w:t xml:space="preserve"> mit grossen Zorn / 2 Sam. 12/ 5. 6. Aber warum </w:t>
      </w:r>
      <w:proofErr w:type="spellStart"/>
      <w:r>
        <w:t>zuernete</w:t>
      </w:r>
      <w:proofErr w:type="spellEnd"/>
      <w:r>
        <w:t xml:space="preserve"> er so nicht mit sich selber wegen einer viel </w:t>
      </w:r>
      <w:proofErr w:type="spellStart"/>
      <w:r>
        <w:t>groessern</w:t>
      </w:r>
      <w:proofErr w:type="spellEnd"/>
      <w:r>
        <w:t xml:space="preserve"> </w:t>
      </w:r>
      <w:proofErr w:type="spellStart"/>
      <w:r>
        <w:t>Suende</w:t>
      </w:r>
      <w:proofErr w:type="spellEnd"/>
      <w:r>
        <w:t xml:space="preserve">? Ach! Selbst hatte die </w:t>
      </w:r>
      <w:proofErr w:type="spellStart"/>
      <w:r>
        <w:t>Herrschafft</w:t>
      </w:r>
      <w:proofErr w:type="spellEnd"/>
      <w:r>
        <w:t xml:space="preserve"> in </w:t>
      </w:r>
      <w:proofErr w:type="spellStart"/>
      <w:r>
        <w:t>ihme</w:t>
      </w:r>
      <w:proofErr w:type="spellEnd"/>
      <w:r>
        <w:t xml:space="preserve"> bekommen / bis daß die Gnade GOttes sein Hertz in wahrer Bußfertigkeit brach. Also / als Juda </w:t>
      </w:r>
      <w:proofErr w:type="spellStart"/>
      <w:r>
        <w:t>hoerete</w:t>
      </w:r>
      <w:proofErr w:type="spellEnd"/>
      <w:r>
        <w:t xml:space="preserve"> von der Thamar </w:t>
      </w:r>
      <w:proofErr w:type="spellStart"/>
      <w:r>
        <w:t>Hurerey</w:t>
      </w:r>
      <w:proofErr w:type="spellEnd"/>
      <w:r>
        <w:t xml:space="preserve"> / </w:t>
      </w:r>
      <w:proofErr w:type="spellStart"/>
      <w:r>
        <w:t>befihlet</w:t>
      </w:r>
      <w:proofErr w:type="spellEnd"/>
      <w:r>
        <w:t xml:space="preserve"> er alsobald / bringet sie her / daß sie verbrannt werde. Gen. 38/ 24. Als er aber </w:t>
      </w:r>
      <w:proofErr w:type="spellStart"/>
      <w:r>
        <w:t>hoerete</w:t>
      </w:r>
      <w:proofErr w:type="spellEnd"/>
      <w:r>
        <w:t xml:space="preserve"> / daß er mit in der </w:t>
      </w:r>
      <w:proofErr w:type="spellStart"/>
      <w:r>
        <w:t>Suende</w:t>
      </w:r>
      <w:proofErr w:type="spellEnd"/>
      <w:r>
        <w:t xml:space="preserve"> begriffen war / hatte er andere </w:t>
      </w:r>
      <w:proofErr w:type="spellStart"/>
      <w:r>
        <w:t>Gedancken</w:t>
      </w:r>
      <w:proofErr w:type="spellEnd"/>
      <w:r>
        <w:t xml:space="preserve">. </w:t>
      </w:r>
    </w:p>
    <w:p w14:paraId="29BA904A" w14:textId="77777777" w:rsidR="006164D3" w:rsidRDefault="006164D3" w:rsidP="006164D3">
      <w:pPr>
        <w:pStyle w:val="StandardWeb"/>
      </w:pPr>
      <w:r>
        <w:t xml:space="preserve">17. Es </w:t>
      </w:r>
      <w:proofErr w:type="spellStart"/>
      <w:r>
        <w:t>kan</w:t>
      </w:r>
      <w:proofErr w:type="spellEnd"/>
      <w:r>
        <w:t xml:space="preserve"> einer einem andern trefflichen Rath geben in Armuth / </w:t>
      </w:r>
      <w:proofErr w:type="spellStart"/>
      <w:r>
        <w:t>Kranckheit</w:t>
      </w:r>
      <w:proofErr w:type="spellEnd"/>
      <w:r>
        <w:t xml:space="preserve"> / und ihn erinnern / er </w:t>
      </w:r>
      <w:proofErr w:type="spellStart"/>
      <w:r>
        <w:t>muesse</w:t>
      </w:r>
      <w:proofErr w:type="spellEnd"/>
      <w:r>
        <w:t xml:space="preserve"> von GOtt alles </w:t>
      </w:r>
      <w:proofErr w:type="spellStart"/>
      <w:r>
        <w:t>gedultig</w:t>
      </w:r>
      <w:proofErr w:type="spellEnd"/>
      <w:r>
        <w:t xml:space="preserve"> annehmen / wie es kommet. Wo aber die </w:t>
      </w:r>
      <w:proofErr w:type="spellStart"/>
      <w:r>
        <w:t>Truebsal</w:t>
      </w:r>
      <w:proofErr w:type="spellEnd"/>
      <w:r>
        <w:t xml:space="preserve"> und Creutz sein eigen ist / da </w:t>
      </w:r>
      <w:proofErr w:type="spellStart"/>
      <w:r>
        <w:t>kan</w:t>
      </w:r>
      <w:proofErr w:type="spellEnd"/>
      <w:r>
        <w:t xml:space="preserve"> er </w:t>
      </w:r>
      <w:proofErr w:type="spellStart"/>
      <w:r>
        <w:t>offt</w:t>
      </w:r>
      <w:proofErr w:type="spellEnd"/>
      <w:r>
        <w:t xml:space="preserve"> nicht annehmen den Rath / den er andern </w:t>
      </w:r>
      <w:proofErr w:type="spellStart"/>
      <w:r>
        <w:t>giebt</w:t>
      </w:r>
      <w:proofErr w:type="spellEnd"/>
      <w:r>
        <w:t xml:space="preserve">. </w:t>
      </w:r>
    </w:p>
    <w:p w14:paraId="753E1D5A" w14:textId="77777777" w:rsidR="006164D3" w:rsidRDefault="006164D3" w:rsidP="006164D3">
      <w:pPr>
        <w:pStyle w:val="StandardWeb"/>
      </w:pPr>
      <w:r>
        <w:t xml:space="preserve">18. Ja was mehr ist: Es sind die Menschen nicht allein </w:t>
      </w:r>
      <w:proofErr w:type="spellStart"/>
      <w:r>
        <w:t>partheyisch</w:t>
      </w:r>
      <w:proofErr w:type="spellEnd"/>
      <w:r>
        <w:t xml:space="preserve"> vor ihnen selbst / sondern auch gegen die / die sie nahe angehen. Wenn eines andern Sohn oder Knecht es </w:t>
      </w:r>
      <w:proofErr w:type="spellStart"/>
      <w:r>
        <w:t>versihet</w:t>
      </w:r>
      <w:proofErr w:type="spellEnd"/>
      <w:r>
        <w:t xml:space="preserve"> / so </w:t>
      </w:r>
      <w:proofErr w:type="spellStart"/>
      <w:r>
        <w:t>kan</w:t>
      </w:r>
      <w:proofErr w:type="spellEnd"/>
      <w:r>
        <w:t xml:space="preserve"> ein jeder zufrieden seyn / daß er gestrafft wird; aber nicht so leicht / wenn es sein Sohn oder Verwandter / oder Knecht ist / dann ist es unrecht ihn zu straffen / nur darum / weil er euch angehet. Wo ein Fremder / der euch nichts angehet / sich etwas </w:t>
      </w:r>
      <w:proofErr w:type="spellStart"/>
      <w:r>
        <w:t>versihet</w:t>
      </w:r>
      <w:proofErr w:type="spellEnd"/>
      <w:r>
        <w:t xml:space="preserve"> / ihr </w:t>
      </w:r>
      <w:proofErr w:type="spellStart"/>
      <w:r>
        <w:t>koennt</w:t>
      </w:r>
      <w:proofErr w:type="spellEnd"/>
      <w:r>
        <w:t xml:space="preserve"> es leiden / daß der Richter mit </w:t>
      </w:r>
      <w:proofErr w:type="spellStart"/>
      <w:r>
        <w:t>ihme</w:t>
      </w:r>
      <w:proofErr w:type="spellEnd"/>
      <w:r>
        <w:t xml:space="preserve"> </w:t>
      </w:r>
      <w:proofErr w:type="spellStart"/>
      <w:r>
        <w:t>verfaehret</w:t>
      </w:r>
      <w:proofErr w:type="spellEnd"/>
      <w:r>
        <w:t xml:space="preserve"> / aber wo der </w:t>
      </w:r>
      <w:proofErr w:type="spellStart"/>
      <w:r>
        <w:t>Trunckenbold</w:t>
      </w:r>
      <w:proofErr w:type="spellEnd"/>
      <w:r>
        <w:t xml:space="preserve"> / der Wirth / der Schwerer / etc. euer Freund oder Verwandter ist / da muß man mit in die Gelegenheit sehen / und der Richte </w:t>
      </w:r>
      <w:proofErr w:type="spellStart"/>
      <w:r>
        <w:t>rmuß</w:t>
      </w:r>
      <w:proofErr w:type="spellEnd"/>
      <w:r>
        <w:t xml:space="preserve"> seinetwegen erbeten werden. </w:t>
      </w:r>
    </w:p>
    <w:p w14:paraId="6AF907EB" w14:textId="77777777" w:rsidR="006164D3" w:rsidRDefault="006164D3" w:rsidP="006164D3">
      <w:pPr>
        <w:pStyle w:val="StandardWeb"/>
      </w:pPr>
      <w:r>
        <w:t xml:space="preserve">Laß einen </w:t>
      </w:r>
      <w:proofErr w:type="spellStart"/>
      <w:r>
        <w:t>aergerlichen</w:t>
      </w:r>
      <w:proofErr w:type="spellEnd"/>
      <w:r>
        <w:t xml:space="preserve"> oder </w:t>
      </w:r>
      <w:proofErr w:type="spellStart"/>
      <w:r>
        <w:t>untuechtigen</w:t>
      </w:r>
      <w:proofErr w:type="spellEnd"/>
      <w:r>
        <w:t xml:space="preserve"> Prediger oder Schulmeister </w:t>
      </w:r>
      <w:proofErr w:type="spellStart"/>
      <w:r>
        <w:t>praesentiret</w:t>
      </w:r>
      <w:proofErr w:type="spellEnd"/>
      <w:r>
        <w:t xml:space="preserve"> werden an einem Orte: Wo er ein Fremder ist / so </w:t>
      </w:r>
      <w:proofErr w:type="spellStart"/>
      <w:r>
        <w:t>koennet</w:t>
      </w:r>
      <w:proofErr w:type="spellEnd"/>
      <w:r>
        <w:t xml:space="preserve"> ihr leicht zu frieden seyn / daß er abgewiesen wird / aber wo </w:t>
      </w:r>
      <w:proofErr w:type="spellStart"/>
      <w:r>
        <w:t>eur</w:t>
      </w:r>
      <w:proofErr w:type="spellEnd"/>
      <w:r>
        <w:t xml:space="preserve"> euer Verwandter / oder Sohn / oder guter Freund ist / wie </w:t>
      </w:r>
      <w:proofErr w:type="spellStart"/>
      <w:r>
        <w:t>kan</w:t>
      </w:r>
      <w:proofErr w:type="spellEnd"/>
      <w:r>
        <w:t xml:space="preserve"> euer Urtheil so bald </w:t>
      </w:r>
      <w:proofErr w:type="spellStart"/>
      <w:r>
        <w:t>geaendert</w:t>
      </w:r>
      <w:proofErr w:type="spellEnd"/>
      <w:r>
        <w:t xml:space="preserve"> werden? Denn so muß man seine Fehler tragen / es </w:t>
      </w:r>
      <w:proofErr w:type="spellStart"/>
      <w:r>
        <w:t>wil</w:t>
      </w:r>
      <w:proofErr w:type="spellEnd"/>
      <w:r>
        <w:t xml:space="preserve"> so eben nicht sein / man muß ihn versuchen / ihr wollet hoffen / er werde sich noch bessern / und alle seine Laster werden verringert / hingegen seine Tugenden / wo er einige hat / </w:t>
      </w:r>
      <w:proofErr w:type="spellStart"/>
      <w:r>
        <w:t>groesser</w:t>
      </w:r>
      <w:proofErr w:type="spellEnd"/>
      <w:r>
        <w:t xml:space="preserve"> gemacht / als sie in der </w:t>
      </w:r>
      <w:proofErr w:type="spellStart"/>
      <w:r>
        <w:t>Warheit</w:t>
      </w:r>
      <w:proofErr w:type="spellEnd"/>
      <w:r>
        <w:t xml:space="preserve"> sind. </w:t>
      </w:r>
    </w:p>
    <w:p w14:paraId="6EB1B6E2" w14:textId="77777777" w:rsidR="006164D3" w:rsidRDefault="006164D3" w:rsidP="006164D3">
      <w:pPr>
        <w:pStyle w:val="StandardWeb"/>
      </w:pPr>
      <w:r>
        <w:t xml:space="preserve">Ja / es sey einer / wer wer wolle / wo er nur viel von euch </w:t>
      </w:r>
      <w:proofErr w:type="spellStart"/>
      <w:r>
        <w:t>haelt</w:t>
      </w:r>
      <w:proofErr w:type="spellEnd"/>
      <w:r>
        <w:t xml:space="preserve"> / euch liebet und ehret / so </w:t>
      </w:r>
      <w:proofErr w:type="spellStart"/>
      <w:r>
        <w:t>koennet</w:t>
      </w:r>
      <w:proofErr w:type="spellEnd"/>
      <w:r>
        <w:t xml:space="preserve"> ihr alle seine Wort und Thaten besser auslegen und vertheidigen / als wenn es einer </w:t>
      </w:r>
      <w:proofErr w:type="spellStart"/>
      <w:r>
        <w:t>thaete</w:t>
      </w:r>
      <w:proofErr w:type="spellEnd"/>
      <w:r>
        <w:t xml:space="preserve"> / da ihr </w:t>
      </w:r>
      <w:proofErr w:type="spellStart"/>
      <w:r>
        <w:t>Gedancken</w:t>
      </w:r>
      <w:proofErr w:type="spellEnd"/>
      <w:r>
        <w:t xml:space="preserve"> von habet / daß er euch zuwider sey / oder nicht viel von euch </w:t>
      </w:r>
      <w:proofErr w:type="spellStart"/>
      <w:r>
        <w:t>haelt</w:t>
      </w:r>
      <w:proofErr w:type="spellEnd"/>
      <w:r>
        <w:t xml:space="preserve"> / oder sonst nicht einer </w:t>
      </w:r>
      <w:proofErr w:type="spellStart"/>
      <w:r>
        <w:t>Meynung</w:t>
      </w:r>
      <w:proofErr w:type="spellEnd"/>
      <w:r>
        <w:t xml:space="preserve"> mit euch ist. </w:t>
      </w:r>
    </w:p>
    <w:p w14:paraId="32C1E753" w14:textId="77777777" w:rsidR="006164D3" w:rsidRDefault="006164D3" w:rsidP="006164D3">
      <w:pPr>
        <w:pStyle w:val="StandardWeb"/>
      </w:pPr>
      <w:r>
        <w:t xml:space="preserve">Nun / ich habe viel Exempel </w:t>
      </w:r>
      <w:proofErr w:type="spellStart"/>
      <w:r>
        <w:t>herbey</w:t>
      </w:r>
      <w:proofErr w:type="spellEnd"/>
      <w:r>
        <w:t xml:space="preserve"> gebracht / aber es ist nicht der </w:t>
      </w:r>
      <w:proofErr w:type="spellStart"/>
      <w:r>
        <w:t>vierdte</w:t>
      </w:r>
      <w:proofErr w:type="spellEnd"/>
      <w:r>
        <w:t xml:space="preserve"> Theil derjenigen / die </w:t>
      </w:r>
      <w:proofErr w:type="spellStart"/>
      <w:r>
        <w:t>herbey</w:t>
      </w:r>
      <w:proofErr w:type="spellEnd"/>
      <w:r>
        <w:t xml:space="preserve"> gebracht werden </w:t>
      </w:r>
      <w:proofErr w:type="spellStart"/>
      <w:r>
        <w:t>koenten</w:t>
      </w:r>
      <w:proofErr w:type="spellEnd"/>
      <w:r>
        <w:t xml:space="preserve"> / zu beweisen / wie diese Schlange Selbst sich so </w:t>
      </w:r>
      <w:proofErr w:type="spellStart"/>
      <w:r>
        <w:t>kruemmet</w:t>
      </w:r>
      <w:proofErr w:type="spellEnd"/>
      <w:r>
        <w:t xml:space="preserve"> und verwickelt / auf daß ihr sehen </w:t>
      </w:r>
      <w:proofErr w:type="spellStart"/>
      <w:r>
        <w:t>moeget</w:t>
      </w:r>
      <w:proofErr w:type="spellEnd"/>
      <w:r>
        <w:t xml:space="preserve"> / (wo ihr </w:t>
      </w:r>
      <w:proofErr w:type="spellStart"/>
      <w:r>
        <w:t>anderst</w:t>
      </w:r>
      <w:proofErr w:type="spellEnd"/>
      <w:r>
        <w:t xml:space="preserve"> mitten im Lichte / vor der verblendenden Macht der </w:t>
      </w:r>
      <w:proofErr w:type="spellStart"/>
      <w:r>
        <w:t>Selbheit</w:t>
      </w:r>
      <w:proofErr w:type="spellEnd"/>
      <w:r>
        <w:t xml:space="preserve"> / sehen </w:t>
      </w:r>
      <w:proofErr w:type="spellStart"/>
      <w:r>
        <w:t>koennet</w:t>
      </w:r>
      <w:proofErr w:type="spellEnd"/>
      <w:r>
        <w:t xml:space="preserve"> /) wie </w:t>
      </w:r>
      <w:proofErr w:type="spellStart"/>
      <w:r>
        <w:t>seltzsam</w:t>
      </w:r>
      <w:proofErr w:type="spellEnd"/>
      <w:r>
        <w:t xml:space="preserve"> die Selbst-</w:t>
      </w:r>
      <w:proofErr w:type="spellStart"/>
      <w:r>
        <w:t>Verlaeugnung</w:t>
      </w:r>
      <w:proofErr w:type="spellEnd"/>
      <w:r>
        <w:t xml:space="preserve"> in der Welt ist / und wie eine grosse </w:t>
      </w:r>
      <w:proofErr w:type="spellStart"/>
      <w:r>
        <w:t>Herrschafft</w:t>
      </w:r>
      <w:proofErr w:type="spellEnd"/>
      <w:r>
        <w:t xml:space="preserve"> Selbst hat. </w:t>
      </w:r>
    </w:p>
    <w:p w14:paraId="53D4324B" w14:textId="77777777" w:rsidR="006164D3" w:rsidRDefault="006164D3" w:rsidP="006164D3">
      <w:pPr>
        <w:pStyle w:val="StandardWeb"/>
      </w:pPr>
      <w:r>
        <w:t xml:space="preserve">Ich </w:t>
      </w:r>
      <w:proofErr w:type="spellStart"/>
      <w:r>
        <w:t>wolte</w:t>
      </w:r>
      <w:proofErr w:type="spellEnd"/>
      <w:r>
        <w:t xml:space="preserve"> noch haben </w:t>
      </w:r>
      <w:proofErr w:type="spellStart"/>
      <w:r>
        <w:t>angefuehret</w:t>
      </w:r>
      <w:proofErr w:type="spellEnd"/>
      <w:r>
        <w:t xml:space="preserve"> mehr Exempel / als von der </w:t>
      </w:r>
      <w:proofErr w:type="spellStart"/>
      <w:r>
        <w:t>ueberaus</w:t>
      </w:r>
      <w:proofErr w:type="spellEnd"/>
      <w:r>
        <w:t xml:space="preserve"> grossen </w:t>
      </w:r>
      <w:proofErr w:type="spellStart"/>
      <w:r>
        <w:t>Muehe</w:t>
      </w:r>
      <w:proofErr w:type="spellEnd"/>
      <w:r>
        <w:t xml:space="preserve"> / Arbeit und Ungemach / die fast alle Welt hat vor Selbst / und wie wenig man sich vor GOtt oder der Liebe des </w:t>
      </w:r>
      <w:proofErr w:type="spellStart"/>
      <w:r>
        <w:t>Naechsten</w:t>
      </w:r>
      <w:proofErr w:type="spellEnd"/>
      <w:r>
        <w:t xml:space="preserve"> </w:t>
      </w:r>
      <w:proofErr w:type="spellStart"/>
      <w:r>
        <w:t>bemuehet</w:t>
      </w:r>
      <w:proofErr w:type="spellEnd"/>
      <w:r>
        <w:t xml:space="preserve">. Item: wie die Welt so </w:t>
      </w:r>
      <w:proofErr w:type="spellStart"/>
      <w:r>
        <w:t>freygebig</w:t>
      </w:r>
      <w:proofErr w:type="spellEnd"/>
      <w:r>
        <w:t xml:space="preserve"> ist gegen Selbst / und so karg gegen GOtt. Item: wie </w:t>
      </w:r>
      <w:proofErr w:type="spellStart"/>
      <w:r>
        <w:t>eiferig</w:t>
      </w:r>
      <w:proofErr w:type="spellEnd"/>
      <w:r>
        <w:t xml:space="preserve"> die Welt ist / Selbst / und dessen Ehre zu retten / und wie das eifern vor GOttes Ehre so nachbleibet. Item: wie harte Gesetze gemachet sind / Selbst zu </w:t>
      </w:r>
      <w:proofErr w:type="spellStart"/>
      <w:r>
        <w:t>raechen</w:t>
      </w:r>
      <w:proofErr w:type="spellEnd"/>
      <w:r>
        <w:t xml:space="preserve"> / (Diebe und </w:t>
      </w:r>
      <w:proofErr w:type="spellStart"/>
      <w:r>
        <w:t>Verraether</w:t>
      </w:r>
      <w:proofErr w:type="spellEnd"/>
      <w:r>
        <w:t xml:space="preserve"> </w:t>
      </w:r>
      <w:proofErr w:type="spellStart"/>
      <w:r>
        <w:t>muessen</w:t>
      </w:r>
      <w:proofErr w:type="spellEnd"/>
      <w:r>
        <w:t xml:space="preserve"> hangen) und wie man hingegen vor GOttes Ehre fast keine oder schlechte Gesetze hat; Mit </w:t>
      </w:r>
      <w:proofErr w:type="spellStart"/>
      <w:r>
        <w:t>Gotteslaeßterung</w:t>
      </w:r>
      <w:proofErr w:type="spellEnd"/>
      <w:r>
        <w:t xml:space="preserve"> / </w:t>
      </w:r>
      <w:proofErr w:type="spellStart"/>
      <w:r>
        <w:t>Boßheit</w:t>
      </w:r>
      <w:proofErr w:type="spellEnd"/>
      <w:r>
        <w:t xml:space="preserve"> und Gottlosigkeit </w:t>
      </w:r>
      <w:proofErr w:type="spellStart"/>
      <w:r>
        <w:t>verfaehret</w:t>
      </w:r>
      <w:proofErr w:type="spellEnd"/>
      <w:r>
        <w:t xml:space="preserve"> man nicht so hart. Item: wie </w:t>
      </w:r>
      <w:proofErr w:type="spellStart"/>
      <w:r>
        <w:t>vest</w:t>
      </w:r>
      <w:proofErr w:type="spellEnd"/>
      <w:r>
        <w:t xml:space="preserve"> die Menschen bey Selbst halten / hingegen wie </w:t>
      </w:r>
      <w:proofErr w:type="spellStart"/>
      <w:r>
        <w:t>unbestaendig</w:t>
      </w:r>
      <w:proofErr w:type="spellEnd"/>
      <w:r>
        <w:t xml:space="preserve"> und ungetreu die meisten sind gegen GOtt. Allein / ich </w:t>
      </w:r>
      <w:proofErr w:type="spellStart"/>
      <w:r>
        <w:t>wil</w:t>
      </w:r>
      <w:proofErr w:type="spellEnd"/>
      <w:r>
        <w:t xml:space="preserve"> lieber etwas auslassen / als gar zu lang und verdrießlich seyn / und darum </w:t>
      </w:r>
      <w:proofErr w:type="spellStart"/>
      <w:r>
        <w:t>wil</w:t>
      </w:r>
      <w:proofErr w:type="spellEnd"/>
      <w:r>
        <w:t xml:space="preserve"> ich nicht mehr Exempel davon </w:t>
      </w:r>
      <w:proofErr w:type="spellStart"/>
      <w:r>
        <w:t>einfuehren</w:t>
      </w:r>
      <w:proofErr w:type="spellEnd"/>
      <w:r>
        <w:t xml:space="preserve"> / nur allein etliche wenig </w:t>
      </w:r>
      <w:proofErr w:type="spellStart"/>
      <w:r>
        <w:t>Aggravationes</w:t>
      </w:r>
      <w:proofErr w:type="spellEnd"/>
      <w:r>
        <w:t xml:space="preserve"> / die darthun </w:t>
      </w:r>
      <w:proofErr w:type="spellStart"/>
      <w:r>
        <w:t>moegen</w:t>
      </w:r>
      <w:proofErr w:type="spellEnd"/>
      <w:r>
        <w:t xml:space="preserve"> / wie groß und weit die </w:t>
      </w:r>
      <w:proofErr w:type="spellStart"/>
      <w:r>
        <w:t>Herrschafft</w:t>
      </w:r>
      <w:proofErr w:type="spellEnd"/>
      <w:r>
        <w:t xml:space="preserve"> des Selbst ist / wie wir zuvor gesehen / daß es die </w:t>
      </w:r>
      <w:proofErr w:type="spellStart"/>
      <w:r>
        <w:t>Herrschafft</w:t>
      </w:r>
      <w:proofErr w:type="spellEnd"/>
      <w:r>
        <w:t xml:space="preserve"> hat. </w:t>
      </w:r>
    </w:p>
    <w:p w14:paraId="0E9A4A9B" w14:textId="77777777" w:rsidR="006164D3" w:rsidRDefault="006164D3" w:rsidP="006164D3">
      <w:pPr>
        <w:spacing w:after="0" w:line="240" w:lineRule="auto"/>
      </w:pPr>
      <w:r>
        <w:br w:type="page"/>
      </w:r>
    </w:p>
    <w:p w14:paraId="502CCA3D" w14:textId="77777777" w:rsidR="006164D3" w:rsidRDefault="006164D3" w:rsidP="006164D3">
      <w:pPr>
        <w:pStyle w:val="berschrift1"/>
        <w:rPr>
          <w:sz w:val="48"/>
        </w:rPr>
      </w:pPr>
      <w:r>
        <w:t>Das IX. Capitel.</w:t>
      </w:r>
    </w:p>
    <w:p w14:paraId="61576D43" w14:textId="77777777" w:rsidR="006164D3" w:rsidRDefault="006164D3" w:rsidP="006164D3">
      <w:pPr>
        <w:pStyle w:val="StandardWeb"/>
      </w:pPr>
      <w:r>
        <w:rPr>
          <w:rStyle w:val="Fett"/>
          <w:rFonts w:eastAsiaTheme="majorEastAsia"/>
        </w:rPr>
        <w:t xml:space="preserve">Darinnen entdecket wird / wie grosse Macht die </w:t>
      </w:r>
      <w:proofErr w:type="spellStart"/>
      <w:r>
        <w:rPr>
          <w:rStyle w:val="Fett"/>
          <w:rFonts w:eastAsiaTheme="majorEastAsia"/>
        </w:rPr>
        <w:t>Selbheit</w:t>
      </w:r>
      <w:proofErr w:type="spellEnd"/>
      <w:r>
        <w:rPr>
          <w:rStyle w:val="Fett"/>
          <w:rFonts w:eastAsiaTheme="majorEastAsia"/>
        </w:rPr>
        <w:t xml:space="preserve"> in der Welt habe.</w:t>
      </w:r>
      <w:r>
        <w:t xml:space="preserve"> </w:t>
      </w:r>
    </w:p>
    <w:p w14:paraId="72077AC7" w14:textId="77777777" w:rsidR="006164D3" w:rsidRDefault="006164D3" w:rsidP="006164D3">
      <w:pPr>
        <w:pStyle w:val="StandardWeb"/>
      </w:pPr>
      <w:r>
        <w:t xml:space="preserve">Daß nun die </w:t>
      </w:r>
      <w:proofErr w:type="spellStart"/>
      <w:r>
        <w:t>Ursach</w:t>
      </w:r>
      <w:proofErr w:type="spellEnd"/>
      <w:r>
        <w:t xml:space="preserve"> unserer Klage kund werde / so betrachte / wie groß die </w:t>
      </w:r>
      <w:proofErr w:type="spellStart"/>
      <w:r>
        <w:t>Tiranney</w:t>
      </w:r>
      <w:proofErr w:type="spellEnd"/>
      <w:r>
        <w:t xml:space="preserve"> der </w:t>
      </w:r>
      <w:proofErr w:type="spellStart"/>
      <w:r>
        <w:t>Selbheit</w:t>
      </w:r>
      <w:proofErr w:type="spellEnd"/>
      <w:r>
        <w:t xml:space="preserve"> sey in diesen besondern </w:t>
      </w:r>
      <w:proofErr w:type="spellStart"/>
      <w:r>
        <w:t>Puncten</w:t>
      </w:r>
      <w:proofErr w:type="spellEnd"/>
      <w:r>
        <w:t xml:space="preserve">. </w:t>
      </w:r>
    </w:p>
    <w:p w14:paraId="23FE2386" w14:textId="77777777" w:rsidR="006164D3" w:rsidRDefault="006164D3" w:rsidP="006164D3">
      <w:pPr>
        <w:pStyle w:val="StandardWeb"/>
      </w:pPr>
      <w:r>
        <w:t xml:space="preserve">1. Betrachte / wie groß die Macht ist / die von Selbst </w:t>
      </w:r>
      <w:proofErr w:type="spellStart"/>
      <w:r>
        <w:t>untertretten</w:t>
      </w:r>
      <w:proofErr w:type="spellEnd"/>
      <w:r>
        <w:t xml:space="preserve"> wird. Es </w:t>
      </w:r>
      <w:proofErr w:type="spellStart"/>
      <w:r>
        <w:t>ueberwiget</w:t>
      </w:r>
      <w:proofErr w:type="spellEnd"/>
      <w:r>
        <w:t xml:space="preserve"> die Befehl des GOttes Himmels und der Erden: Es werden die Verheissungen des ewigen Lebens von </w:t>
      </w:r>
      <w:proofErr w:type="spellStart"/>
      <w:r>
        <w:t>ihme</w:t>
      </w:r>
      <w:proofErr w:type="spellEnd"/>
      <w:r>
        <w:t xml:space="preserve"> unter die </w:t>
      </w:r>
      <w:proofErr w:type="spellStart"/>
      <w:r>
        <w:t>Fuesse</w:t>
      </w:r>
      <w:proofErr w:type="spellEnd"/>
      <w:r>
        <w:t xml:space="preserve"> </w:t>
      </w:r>
      <w:proofErr w:type="spellStart"/>
      <w:r>
        <w:t>getretten</w:t>
      </w:r>
      <w:proofErr w:type="spellEnd"/>
      <w:r>
        <w:t xml:space="preserve">: Es achtet nicht die </w:t>
      </w:r>
      <w:proofErr w:type="spellStart"/>
      <w:r>
        <w:t>Draeuung</w:t>
      </w:r>
      <w:proofErr w:type="spellEnd"/>
      <w:r>
        <w:t xml:space="preserve"> der unendlichen </w:t>
      </w:r>
      <w:proofErr w:type="spellStart"/>
      <w:r>
        <w:t>Hoellen</w:t>
      </w:r>
      <w:proofErr w:type="spellEnd"/>
      <w:r>
        <w:t xml:space="preserve">-Pein: Es setzet den Himmel an die Seite / und </w:t>
      </w:r>
      <w:proofErr w:type="spellStart"/>
      <w:r>
        <w:t>wagets</w:t>
      </w:r>
      <w:proofErr w:type="spellEnd"/>
      <w:r>
        <w:t xml:space="preserve"> auf die </w:t>
      </w:r>
      <w:proofErr w:type="spellStart"/>
      <w:r>
        <w:t>Hoelle</w:t>
      </w:r>
      <w:proofErr w:type="spellEnd"/>
      <w:r>
        <w:t xml:space="preserve">; Tritt das Blut JESU mit </w:t>
      </w:r>
      <w:proofErr w:type="spellStart"/>
      <w:r>
        <w:t>Fuessen</w:t>
      </w:r>
      <w:proofErr w:type="spellEnd"/>
      <w:r>
        <w:t xml:space="preserve"> / </w:t>
      </w:r>
      <w:proofErr w:type="spellStart"/>
      <w:r>
        <w:t>wil</w:t>
      </w:r>
      <w:proofErr w:type="spellEnd"/>
      <w:r>
        <w:t xml:space="preserve"> nicht </w:t>
      </w:r>
      <w:proofErr w:type="spellStart"/>
      <w:r>
        <w:t>hoeren</w:t>
      </w:r>
      <w:proofErr w:type="spellEnd"/>
      <w:r>
        <w:t xml:space="preserve"> die Worte der </w:t>
      </w:r>
      <w:proofErr w:type="spellStart"/>
      <w:r>
        <w:t>Weißheit</w:t>
      </w:r>
      <w:proofErr w:type="spellEnd"/>
      <w:r>
        <w:t xml:space="preserve"> selber / noch die Stimme der </w:t>
      </w:r>
      <w:proofErr w:type="spellStart"/>
      <w:r>
        <w:t>Guetigkeit</w:t>
      </w:r>
      <w:proofErr w:type="spellEnd"/>
      <w:r>
        <w:t xml:space="preserve"> und </w:t>
      </w:r>
      <w:proofErr w:type="spellStart"/>
      <w:r>
        <w:t>Warheit</w:t>
      </w:r>
      <w:proofErr w:type="spellEnd"/>
      <w:r>
        <w:t xml:space="preserve"> selbst: Verachtet den der vom Himmel redet: Die Liebe selbst ist nicht lieblich / wo Selbst Richter ist. Es </w:t>
      </w:r>
      <w:proofErr w:type="spellStart"/>
      <w:r>
        <w:t>daempffet</w:t>
      </w:r>
      <w:proofErr w:type="spellEnd"/>
      <w:r>
        <w:t xml:space="preserve"> alle Bewegungen des Geistes; Verachtet Lehrer und Prediger; Mißbrauchet der Gnade und Gaben GOttes zur </w:t>
      </w:r>
      <w:proofErr w:type="spellStart"/>
      <w:r>
        <w:t>Suende</w:t>
      </w:r>
      <w:proofErr w:type="spellEnd"/>
      <w:r>
        <w:t xml:space="preserve">, und zerreisset wie Simson alle </w:t>
      </w:r>
      <w:proofErr w:type="spellStart"/>
      <w:r>
        <w:t>Baende</w:t>
      </w:r>
      <w:proofErr w:type="spellEnd"/>
      <w:r>
        <w:t xml:space="preserve"> / die </w:t>
      </w:r>
      <w:proofErr w:type="spellStart"/>
      <w:r>
        <w:t>ihme</w:t>
      </w:r>
      <w:proofErr w:type="spellEnd"/>
      <w:r>
        <w:t xml:space="preserve"> angeleget </w:t>
      </w:r>
      <w:proofErr w:type="spellStart"/>
      <w:r>
        <w:t>wreden</w:t>
      </w:r>
      <w:proofErr w:type="spellEnd"/>
      <w:r>
        <w:t xml:space="preserve"> / und </w:t>
      </w:r>
      <w:proofErr w:type="spellStart"/>
      <w:r>
        <w:t>kan</w:t>
      </w:r>
      <w:proofErr w:type="spellEnd"/>
      <w:r>
        <w:t xml:space="preserve"> die Seele darinnen es herrschet / nicht erhalten oder regieret / oder selig werden / es sey denn Selbst </w:t>
      </w:r>
      <w:proofErr w:type="spellStart"/>
      <w:r>
        <w:t>geschwaechet</w:t>
      </w:r>
      <w:proofErr w:type="spellEnd"/>
      <w:r>
        <w:t xml:space="preserve">. </w:t>
      </w:r>
    </w:p>
    <w:p w14:paraId="67A58FA3" w14:textId="77777777" w:rsidR="006164D3" w:rsidRDefault="006164D3" w:rsidP="006164D3">
      <w:pPr>
        <w:pStyle w:val="StandardWeb"/>
      </w:pPr>
      <w:r>
        <w:t xml:space="preserve">2. Betrachte die grosse Menge derjenigen / </w:t>
      </w:r>
      <w:proofErr w:type="spellStart"/>
      <w:r>
        <w:t>ueber</w:t>
      </w:r>
      <w:proofErr w:type="spellEnd"/>
      <w:r>
        <w:t xml:space="preserve"> welche Selbst herrschet. Gewißlich / wenn kein ander </w:t>
      </w:r>
      <w:proofErr w:type="spellStart"/>
      <w:r>
        <w:t>Beweißthum</w:t>
      </w:r>
      <w:proofErr w:type="spellEnd"/>
      <w:r>
        <w:t xml:space="preserve"> </w:t>
      </w:r>
      <w:proofErr w:type="spellStart"/>
      <w:r>
        <w:t>waere</w:t>
      </w:r>
      <w:proofErr w:type="spellEnd"/>
      <w:r>
        <w:t xml:space="preserve"> / daß gar eine geringe Zahl ist derjenigen / die da selig werden / so </w:t>
      </w:r>
      <w:proofErr w:type="spellStart"/>
      <w:r>
        <w:t>waere</w:t>
      </w:r>
      <w:proofErr w:type="spellEnd"/>
      <w:r>
        <w:t xml:space="preserve"> </w:t>
      </w:r>
      <w:proofErr w:type="spellStart"/>
      <w:r>
        <w:t>diß</w:t>
      </w:r>
      <w:proofErr w:type="spellEnd"/>
      <w:r>
        <w:t xml:space="preserve"> einige Beweises genug / so gar / daß es mich </w:t>
      </w:r>
      <w:proofErr w:type="spellStart"/>
      <w:r>
        <w:t>offt</w:t>
      </w:r>
      <w:proofErr w:type="spellEnd"/>
      <w:r>
        <w:t xml:space="preserve"> zwinget zu </w:t>
      </w:r>
      <w:proofErr w:type="spellStart"/>
      <w:r>
        <w:t>gedencken</w:t>
      </w:r>
      <w:proofErr w:type="spellEnd"/>
      <w:r>
        <w:t xml:space="preserve"> / es sey die Zahl der Seligen viel geringer / denn ich gerne </w:t>
      </w:r>
      <w:proofErr w:type="spellStart"/>
      <w:r>
        <w:t>wolte</w:t>
      </w:r>
      <w:proofErr w:type="spellEnd"/>
      <w:r>
        <w:t xml:space="preserve"> </w:t>
      </w:r>
      <w:proofErr w:type="spellStart"/>
      <w:r>
        <w:t>gedencken</w:t>
      </w:r>
      <w:proofErr w:type="spellEnd"/>
      <w:r>
        <w:t>. Ach leider! Wie wenig selbst-</w:t>
      </w:r>
      <w:proofErr w:type="spellStart"/>
      <w:r>
        <w:t>Verlaeugnende</w:t>
      </w:r>
      <w:proofErr w:type="spellEnd"/>
      <w:r>
        <w:t xml:space="preserve"> findet man </w:t>
      </w:r>
      <w:proofErr w:type="spellStart"/>
      <w:r>
        <w:t>wol</w:t>
      </w:r>
      <w:proofErr w:type="spellEnd"/>
      <w:r>
        <w:t xml:space="preserve"> in der Welt! Ja auch in der Kirchen / und unter denen / die noch </w:t>
      </w:r>
      <w:proofErr w:type="spellStart"/>
      <w:r>
        <w:t>fuer</w:t>
      </w:r>
      <w:proofErr w:type="spellEnd"/>
      <w:r>
        <w:t xml:space="preserve"> andern Christen seyn wollen. </w:t>
      </w:r>
      <w:proofErr w:type="spellStart"/>
      <w:r>
        <w:t>Sihe</w:t>
      </w:r>
      <w:proofErr w:type="spellEnd"/>
      <w:r>
        <w:t xml:space="preserve"> die </w:t>
      </w:r>
      <w:proofErr w:type="spellStart"/>
      <w:r>
        <w:t>gantze</w:t>
      </w:r>
      <w:proofErr w:type="spellEnd"/>
      <w:r>
        <w:t xml:space="preserve"> Welt </w:t>
      </w:r>
      <w:proofErr w:type="spellStart"/>
      <w:r>
        <w:t>ueber</w:t>
      </w:r>
      <w:proofErr w:type="spellEnd"/>
      <w:r>
        <w:t xml:space="preserve"> / so wird sichs befinden / daß die wenigsten vor etwas anders / als fleischlich selbst rennen und arbeiten. </w:t>
      </w:r>
      <w:proofErr w:type="spellStart"/>
      <w:r>
        <w:t>Sihe</w:t>
      </w:r>
      <w:proofErr w:type="spellEnd"/>
      <w:r>
        <w:t xml:space="preserve"> an die </w:t>
      </w:r>
      <w:proofErr w:type="spellStart"/>
      <w:r>
        <w:t>Hoefe</w:t>
      </w:r>
      <w:proofErr w:type="spellEnd"/>
      <w:r>
        <w:t xml:space="preserve"> und Rath-</w:t>
      </w:r>
      <w:proofErr w:type="spellStart"/>
      <w:r>
        <w:t>Haeuser</w:t>
      </w:r>
      <w:proofErr w:type="spellEnd"/>
      <w:r>
        <w:t xml:space="preserve"> / und </w:t>
      </w:r>
      <w:proofErr w:type="spellStart"/>
      <w:r>
        <w:t>erwege</w:t>
      </w:r>
      <w:proofErr w:type="spellEnd"/>
      <w:r>
        <w:t xml:space="preserve"> / </w:t>
      </w:r>
      <w:proofErr w:type="spellStart"/>
      <w:r>
        <w:t>wornach</w:t>
      </w:r>
      <w:proofErr w:type="spellEnd"/>
      <w:r>
        <w:t xml:space="preserve"> man am meisten trachtet / und wessen Ehre man am meisten suchet: </w:t>
      </w:r>
      <w:proofErr w:type="spellStart"/>
      <w:r>
        <w:t>Sihe</w:t>
      </w:r>
      <w:proofErr w:type="spellEnd"/>
      <w:r>
        <w:t xml:space="preserve"> an die Kriegs-Heere / und </w:t>
      </w:r>
      <w:proofErr w:type="spellStart"/>
      <w:r>
        <w:t>bedencke</w:t>
      </w:r>
      <w:proofErr w:type="spellEnd"/>
      <w:r>
        <w:t xml:space="preserve"> / wer da regieret: Wirst du betrachten die Staat-Sachen </w:t>
      </w:r>
      <w:proofErr w:type="spellStart"/>
      <w:r>
        <w:t>gantzer</w:t>
      </w:r>
      <w:proofErr w:type="spellEnd"/>
      <w:r>
        <w:t xml:space="preserve"> Nationen und </w:t>
      </w:r>
      <w:proofErr w:type="spellStart"/>
      <w:r>
        <w:t>Staedten</w:t>
      </w:r>
      <w:proofErr w:type="spellEnd"/>
      <w:r>
        <w:t xml:space="preserve"> / die Kriege der Herren und </w:t>
      </w:r>
      <w:proofErr w:type="spellStart"/>
      <w:r>
        <w:t>Fuersten</w:t>
      </w:r>
      <w:proofErr w:type="spellEnd"/>
      <w:r>
        <w:t xml:space="preserve"> / und ihre </w:t>
      </w:r>
      <w:proofErr w:type="spellStart"/>
      <w:r>
        <w:t>Verbuendnissen</w:t>
      </w:r>
      <w:proofErr w:type="spellEnd"/>
      <w:r>
        <w:t xml:space="preserve"> / und wer dieses alles ordnet / da wird sich befinden / daß das meiste wird seyn vor Selbst. Selbst richtet Krieg an / und machet Friede, Selbst treibet alle Sachen. Gehe in die Gerichte / und </w:t>
      </w:r>
      <w:proofErr w:type="spellStart"/>
      <w:r>
        <w:t>sihe</w:t>
      </w:r>
      <w:proofErr w:type="spellEnd"/>
      <w:r>
        <w:t xml:space="preserve"> / wie viele Sachen dorten getrieben werden vor Selbst / seine Ehre und </w:t>
      </w:r>
      <w:proofErr w:type="spellStart"/>
      <w:r>
        <w:t>Gueter</w:t>
      </w:r>
      <w:proofErr w:type="spellEnd"/>
      <w:r>
        <w:t xml:space="preserve"> zu retten / wie wenig oder </w:t>
      </w:r>
      <w:proofErr w:type="spellStart"/>
      <w:r>
        <w:t>wol</w:t>
      </w:r>
      <w:proofErr w:type="spellEnd"/>
      <w:r>
        <w:t xml:space="preserve"> gar keine vor GOtt: Gehe aufs Land / und </w:t>
      </w:r>
      <w:proofErr w:type="spellStart"/>
      <w:r>
        <w:t>sihe</w:t>
      </w:r>
      <w:proofErr w:type="spellEnd"/>
      <w:r>
        <w:t xml:space="preserve"> wer es ist / der da </w:t>
      </w:r>
      <w:proofErr w:type="spellStart"/>
      <w:r>
        <w:t>pflueget</w:t>
      </w:r>
      <w:proofErr w:type="spellEnd"/>
      <w:r>
        <w:t xml:space="preserve"> und </w:t>
      </w:r>
      <w:proofErr w:type="spellStart"/>
      <w:r>
        <w:t>saeet</w:t>
      </w:r>
      <w:proofErr w:type="spellEnd"/>
      <w:r>
        <w:t xml:space="preserve"> / der </w:t>
      </w:r>
      <w:proofErr w:type="spellStart"/>
      <w:r>
        <w:t>Haushaelt</w:t>
      </w:r>
      <w:proofErr w:type="spellEnd"/>
      <w:r>
        <w:t xml:space="preserve"> und Acker bauet / als fleischlich Selbst? Dann / was anders / als Selbst ist ihr Ende? Es ist Selbst / das sie suchen / Selbst / das sie regieret / Selbst / oder eigen Nutz / eigen Ehre / und eigen Lust / das gesuchet wird / und darum man arbeitet. Mit einem Wort: Wie GOtt den Heiligen und </w:t>
      </w:r>
      <w:proofErr w:type="spellStart"/>
      <w:r>
        <w:t>Glaubigen</w:t>
      </w:r>
      <w:proofErr w:type="spellEnd"/>
      <w:r>
        <w:t xml:space="preserve"> ist alles in allen / also ist Selbst denen </w:t>
      </w:r>
      <w:proofErr w:type="spellStart"/>
      <w:r>
        <w:t>Ungoettlichen</w:t>
      </w:r>
      <w:proofErr w:type="spellEnd"/>
      <w:r>
        <w:t xml:space="preserve"> alles in allen. Ach wehe / wie ist derselben so eine grosse Anzahl. </w:t>
      </w:r>
    </w:p>
    <w:p w14:paraId="558456C0" w14:textId="77777777" w:rsidR="006164D3" w:rsidRDefault="006164D3" w:rsidP="006164D3">
      <w:pPr>
        <w:pStyle w:val="StandardWeb"/>
      </w:pPr>
      <w:r>
        <w:t xml:space="preserve">3. Betrachte / es ist eine </w:t>
      </w:r>
      <w:proofErr w:type="spellStart"/>
      <w:r>
        <w:t>Suende</w:t>
      </w:r>
      <w:proofErr w:type="spellEnd"/>
      <w:r>
        <w:t xml:space="preserve"> / die uns ihrem </w:t>
      </w:r>
      <w:proofErr w:type="spellStart"/>
      <w:r>
        <w:t>Objecto</w:t>
      </w:r>
      <w:proofErr w:type="spellEnd"/>
      <w:r>
        <w:t xml:space="preserve"> nach / </w:t>
      </w:r>
      <w:proofErr w:type="spellStart"/>
      <w:r>
        <w:t>naeher</w:t>
      </w:r>
      <w:proofErr w:type="spellEnd"/>
      <w:r>
        <w:t xml:space="preserve"> ist denn </w:t>
      </w:r>
      <w:proofErr w:type="spellStart"/>
      <w:r>
        <w:t>sonsten</w:t>
      </w:r>
      <w:proofErr w:type="spellEnd"/>
      <w:r>
        <w:t xml:space="preserve"> einige: Und je </w:t>
      </w:r>
      <w:proofErr w:type="spellStart"/>
      <w:r>
        <w:t>naeher</w:t>
      </w:r>
      <w:proofErr w:type="spellEnd"/>
      <w:r>
        <w:t xml:space="preserve"> sie ist / je </w:t>
      </w:r>
      <w:proofErr w:type="spellStart"/>
      <w:r>
        <w:t>gefaehrlicher</w:t>
      </w:r>
      <w:proofErr w:type="spellEnd"/>
      <w:r>
        <w:t xml:space="preserve"> ist sie. Ach daß ein Mensch sein eigen Fleisch </w:t>
      </w:r>
      <w:proofErr w:type="spellStart"/>
      <w:r>
        <w:t>ihme</w:t>
      </w:r>
      <w:proofErr w:type="spellEnd"/>
      <w:r>
        <w:t xml:space="preserve"> soll zu </w:t>
      </w:r>
      <w:proofErr w:type="spellStart"/>
      <w:r>
        <w:t>Gifft</w:t>
      </w:r>
      <w:proofErr w:type="spellEnd"/>
      <w:r>
        <w:t xml:space="preserve"> machen / und sein eigen Verderben </w:t>
      </w:r>
      <w:proofErr w:type="spellStart"/>
      <w:r>
        <w:t>ernehren</w:t>
      </w:r>
      <w:proofErr w:type="spellEnd"/>
      <w:r>
        <w:t xml:space="preserve">! wenn einer </w:t>
      </w:r>
      <w:proofErr w:type="spellStart"/>
      <w:r>
        <w:t>Gifft</w:t>
      </w:r>
      <w:proofErr w:type="spellEnd"/>
      <w:r>
        <w:t xml:space="preserve"> </w:t>
      </w:r>
      <w:proofErr w:type="spellStart"/>
      <w:r>
        <w:t>getruncken</w:t>
      </w:r>
      <w:proofErr w:type="spellEnd"/>
      <w:r>
        <w:t xml:space="preserve"> hat / der mag es wider von sich geben / oder die Natur mag viel dabey thun es auszuarbeiten; Allein wenn dein Blut / und </w:t>
      </w:r>
      <w:proofErr w:type="spellStart"/>
      <w:r>
        <w:t>natuerliche</w:t>
      </w:r>
      <w:proofErr w:type="spellEnd"/>
      <w:r>
        <w:t xml:space="preserve"> </w:t>
      </w:r>
      <w:proofErr w:type="spellStart"/>
      <w:r>
        <w:t>Feuchtigkeiten</w:t>
      </w:r>
      <w:proofErr w:type="spellEnd"/>
      <w:r>
        <w:t xml:space="preserve"> / deine Lebens-Geisterlein </w:t>
      </w:r>
      <w:proofErr w:type="spellStart"/>
      <w:r>
        <w:t>Gifft</w:t>
      </w:r>
      <w:proofErr w:type="spellEnd"/>
      <w:r>
        <w:t xml:space="preserve"> geworden sind / die dich </w:t>
      </w:r>
      <w:proofErr w:type="spellStart"/>
      <w:r>
        <w:t>ernehren</w:t>
      </w:r>
      <w:proofErr w:type="spellEnd"/>
      <w:r>
        <w:t xml:space="preserve"> / und dein Leben erhalten </w:t>
      </w:r>
      <w:proofErr w:type="spellStart"/>
      <w:r>
        <w:t>solten</w:t>
      </w:r>
      <w:proofErr w:type="spellEnd"/>
      <w:r>
        <w:t xml:space="preserve"> / wie mag dieser </w:t>
      </w:r>
      <w:proofErr w:type="spellStart"/>
      <w:r>
        <w:t>Gifft</w:t>
      </w:r>
      <w:proofErr w:type="spellEnd"/>
      <w:r>
        <w:t xml:space="preserve"> ausgetrieben werden? </w:t>
      </w:r>
    </w:p>
    <w:p w14:paraId="5100EB3A" w14:textId="77777777" w:rsidR="006164D3" w:rsidRDefault="006164D3" w:rsidP="006164D3">
      <w:pPr>
        <w:pStyle w:val="StandardWeb"/>
      </w:pPr>
      <w:r>
        <w:t xml:space="preserve">4. Ferner / es ist die </w:t>
      </w:r>
      <w:proofErr w:type="spellStart"/>
      <w:r>
        <w:t>Selbheit</w:t>
      </w:r>
      <w:proofErr w:type="spellEnd"/>
      <w:r>
        <w:t xml:space="preserve"> die </w:t>
      </w:r>
      <w:proofErr w:type="spellStart"/>
      <w:r>
        <w:t>allerunvertreiblichste</w:t>
      </w:r>
      <w:proofErr w:type="spellEnd"/>
      <w:r>
        <w:t xml:space="preserve"> </w:t>
      </w:r>
      <w:proofErr w:type="spellStart"/>
      <w:r>
        <w:t>Kranckheit</w:t>
      </w:r>
      <w:proofErr w:type="spellEnd"/>
      <w:r>
        <w:t xml:space="preserve"> in der Welt. O wie viel Wunden </w:t>
      </w:r>
      <w:proofErr w:type="spellStart"/>
      <w:r>
        <w:t>kan</w:t>
      </w:r>
      <w:proofErr w:type="spellEnd"/>
      <w:r>
        <w:t xml:space="preserve"> Selbst ertragen / und doch dieselbe alle wider </w:t>
      </w:r>
      <w:proofErr w:type="spellStart"/>
      <w:r>
        <w:t>zusaugen</w:t>
      </w:r>
      <w:proofErr w:type="spellEnd"/>
      <w:r>
        <w:t xml:space="preserve"> und heilen / und lebendig bleiben. Wie oft </w:t>
      </w:r>
      <w:proofErr w:type="spellStart"/>
      <w:r>
        <w:t>ueberweisen</w:t>
      </w:r>
      <w:proofErr w:type="spellEnd"/>
      <w:r>
        <w:t xml:space="preserve"> wir einige fleischliche Menschen / daß Eins noth ist / und daß er etwas </w:t>
      </w:r>
      <w:proofErr w:type="spellStart"/>
      <w:r>
        <w:t>bessers</w:t>
      </w:r>
      <w:proofErr w:type="spellEnd"/>
      <w:r>
        <w:t xml:space="preserve"> suchen und </w:t>
      </w:r>
      <w:proofErr w:type="spellStart"/>
      <w:r>
        <w:t>erwehlen</w:t>
      </w:r>
      <w:proofErr w:type="spellEnd"/>
      <w:r>
        <w:t xml:space="preserve"> muß als Erden und Ehre und Lust / oder er ist ewig verloren; und daß je mehr er hat / je mehr er verlassen und </w:t>
      </w:r>
      <w:proofErr w:type="spellStart"/>
      <w:r>
        <w:t>verlaeugnen</w:t>
      </w:r>
      <w:proofErr w:type="spellEnd"/>
      <w:r>
        <w:t xml:space="preserve"> muß / </w:t>
      </w:r>
      <w:proofErr w:type="spellStart"/>
      <w:r>
        <w:t>wil</w:t>
      </w:r>
      <w:proofErr w:type="spellEnd"/>
      <w:r>
        <w:t xml:space="preserve"> er anders selig werden / und daß alle seine </w:t>
      </w:r>
      <w:proofErr w:type="spellStart"/>
      <w:r>
        <w:t>Laendereyen</w:t>
      </w:r>
      <w:proofErr w:type="spellEnd"/>
      <w:r>
        <w:t xml:space="preserve"> / </w:t>
      </w:r>
      <w:proofErr w:type="spellStart"/>
      <w:r>
        <w:t>Gueter</w:t>
      </w:r>
      <w:proofErr w:type="spellEnd"/>
      <w:r>
        <w:t xml:space="preserve"> / Ehre / Verstand und Klugheit / und alles </w:t>
      </w:r>
      <w:proofErr w:type="spellStart"/>
      <w:r>
        <w:t>Vermoegen</w:t>
      </w:r>
      <w:proofErr w:type="spellEnd"/>
      <w:r>
        <w:t xml:space="preserve"> muß allein ihrem </w:t>
      </w:r>
      <w:proofErr w:type="spellStart"/>
      <w:r>
        <w:t>Schoepffer</w:t>
      </w:r>
      <w:proofErr w:type="spellEnd"/>
      <w:r>
        <w:t xml:space="preserve"> und </w:t>
      </w:r>
      <w:proofErr w:type="spellStart"/>
      <w:r>
        <w:t>Erloeser</w:t>
      </w:r>
      <w:proofErr w:type="spellEnd"/>
      <w:r>
        <w:t xml:space="preserve"> zu Dienste seyn / und daß / wenn er alles hat in der Welt / so viel als </w:t>
      </w:r>
      <w:proofErr w:type="spellStart"/>
      <w:r>
        <w:t>mueglich</w:t>
      </w:r>
      <w:proofErr w:type="spellEnd"/>
      <w:r>
        <w:t xml:space="preserve"> </w:t>
      </w:r>
      <w:proofErr w:type="spellStart"/>
      <w:r>
        <w:t>kan</w:t>
      </w:r>
      <w:proofErr w:type="spellEnd"/>
      <w:r>
        <w:t xml:space="preserve"> erworben werden / daß er nichts / und GOTT </w:t>
      </w:r>
      <w:proofErr w:type="spellStart"/>
      <w:r>
        <w:t>ihme</w:t>
      </w:r>
      <w:proofErr w:type="spellEnd"/>
      <w:r>
        <w:t xml:space="preserve"> alles werden muß: Daß er seinen Schatz muß vor Koth und Dreck / ja vor Schaden achten / und GOtt muß sein Schatz werden / oder er ist verloren: Ich sage / wie </w:t>
      </w:r>
      <w:proofErr w:type="spellStart"/>
      <w:r>
        <w:t>offt</w:t>
      </w:r>
      <w:proofErr w:type="spellEnd"/>
      <w:r>
        <w:t xml:space="preserve"> </w:t>
      </w:r>
      <w:proofErr w:type="spellStart"/>
      <w:r>
        <w:t>ueberweisen</w:t>
      </w:r>
      <w:proofErr w:type="spellEnd"/>
      <w:r>
        <w:t xml:space="preserve"> wir Leute aus allen </w:t>
      </w:r>
      <w:proofErr w:type="spellStart"/>
      <w:r>
        <w:t>Staenden</w:t>
      </w:r>
      <w:proofErr w:type="spellEnd"/>
      <w:r>
        <w:t xml:space="preserve"> / in diesen Dingen? Und doch bleibet Selbst lebendig / und besitzet ihr Hertz / und alles was wir aufs </w:t>
      </w:r>
      <w:proofErr w:type="spellStart"/>
      <w:r>
        <w:t>hoechste</w:t>
      </w:r>
      <w:proofErr w:type="spellEnd"/>
      <w:r>
        <w:t xml:space="preserve"> von ihnen haben </w:t>
      </w:r>
      <w:proofErr w:type="spellStart"/>
      <w:r>
        <w:t>kkoennen</w:t>
      </w:r>
      <w:proofErr w:type="spellEnd"/>
      <w:r>
        <w:t xml:space="preserve"> / ist / daß sie / wie jener reiche </w:t>
      </w:r>
      <w:proofErr w:type="spellStart"/>
      <w:r>
        <w:t>Juengling</w:t>
      </w:r>
      <w:proofErr w:type="spellEnd"/>
      <w:r>
        <w:t xml:space="preserve"> / Luc. 18/ 23. 24. traurig hinweg gehen / daß sie den Himmel nicht leichter haben </w:t>
      </w:r>
      <w:proofErr w:type="spellStart"/>
      <w:r>
        <w:t>moegen</w:t>
      </w:r>
      <w:proofErr w:type="spellEnd"/>
      <w:r>
        <w:t xml:space="preserve"> / und daß Christus nicht </w:t>
      </w:r>
      <w:proofErr w:type="spellStart"/>
      <w:r>
        <w:t>wil</w:t>
      </w:r>
      <w:proofErr w:type="spellEnd"/>
      <w:r>
        <w:t xml:space="preserve"> Selbst zu Dienste seyn / oder daß sie nicht </w:t>
      </w:r>
      <w:proofErr w:type="spellStart"/>
      <w:r>
        <w:t>moegen</w:t>
      </w:r>
      <w:proofErr w:type="spellEnd"/>
      <w:r>
        <w:t xml:space="preserve"> zween Herren dienen: Sie gehen zwar </w:t>
      </w:r>
      <w:proofErr w:type="spellStart"/>
      <w:r>
        <w:t>betruebt</w:t>
      </w:r>
      <w:proofErr w:type="spellEnd"/>
      <w:r>
        <w:t xml:space="preserve"> hinweg / (aber doch weg gehen sie / ) dieweil sie reich sind / welches denn Christum verursachet zu sagen: Wie schwerlich werden die Reichen ins Reich GOttes kommen? Als aber die </w:t>
      </w:r>
      <w:proofErr w:type="spellStart"/>
      <w:r>
        <w:t>Juenger</w:t>
      </w:r>
      <w:proofErr w:type="spellEnd"/>
      <w:r>
        <w:t xml:space="preserve"> sich in diese Rede nicht finden </w:t>
      </w:r>
      <w:proofErr w:type="spellStart"/>
      <w:r>
        <w:t>kunten</w:t>
      </w:r>
      <w:proofErr w:type="spellEnd"/>
      <w:r>
        <w:t xml:space="preserve"> / lehret er sie / es sey Selbst / und nicht der Reichthum der </w:t>
      </w:r>
      <w:proofErr w:type="spellStart"/>
      <w:r>
        <w:t>toedtliche</w:t>
      </w:r>
      <w:proofErr w:type="spellEnd"/>
      <w:r>
        <w:t xml:space="preserve"> Feind. Es sind die Selbstischen / die ihr Vertrauen auf Reichthum setzen / und selbigen lieben und gebrauchen vor sich selbst / und </w:t>
      </w:r>
      <w:proofErr w:type="spellStart"/>
      <w:r>
        <w:t>verlaeugnen</w:t>
      </w:r>
      <w:proofErr w:type="spellEnd"/>
      <w:r>
        <w:t xml:space="preserve"> nicht sich selbst / und </w:t>
      </w:r>
      <w:proofErr w:type="spellStart"/>
      <w:r>
        <w:t>wiedmen</w:t>
      </w:r>
      <w:proofErr w:type="spellEnd"/>
      <w:r>
        <w:t xml:space="preserve"> alles zu GOtt und </w:t>
      </w:r>
      <w:proofErr w:type="spellStart"/>
      <w:r>
        <w:t>Befoerderung</w:t>
      </w:r>
      <w:proofErr w:type="spellEnd"/>
      <w:r>
        <w:t xml:space="preserve"> dessen Ehren / die durch ihren Reichthum aus dem Himmel geschlossen werden: oder in Christi Worten zu reden / Luc. 12/ 21. Wer </w:t>
      </w:r>
      <w:proofErr w:type="spellStart"/>
      <w:r>
        <w:t>ihme</w:t>
      </w:r>
      <w:proofErr w:type="spellEnd"/>
      <w:r>
        <w:t xml:space="preserve"> </w:t>
      </w:r>
      <w:proofErr w:type="spellStart"/>
      <w:r>
        <w:t>Schaetze</w:t>
      </w:r>
      <w:proofErr w:type="spellEnd"/>
      <w:r>
        <w:t xml:space="preserve"> </w:t>
      </w:r>
      <w:proofErr w:type="spellStart"/>
      <w:r>
        <w:t>samlet</w:t>
      </w:r>
      <w:proofErr w:type="spellEnd"/>
      <w:r>
        <w:t xml:space="preserve"> / und ist nicht reich in GOTT. </w:t>
      </w:r>
      <w:proofErr w:type="spellStart"/>
      <w:r>
        <w:t>Ueberwinde</w:t>
      </w:r>
      <w:proofErr w:type="spellEnd"/>
      <w:r>
        <w:t xml:space="preserve"> Selbst / so hast du alles </w:t>
      </w:r>
      <w:proofErr w:type="spellStart"/>
      <w:r>
        <w:t>ueberwunden</w:t>
      </w:r>
      <w:proofErr w:type="spellEnd"/>
      <w:r>
        <w:t xml:space="preserve">. </w:t>
      </w:r>
    </w:p>
    <w:p w14:paraId="2B4CE3FE" w14:textId="77777777" w:rsidR="006164D3" w:rsidRDefault="006164D3" w:rsidP="006164D3">
      <w:pPr>
        <w:pStyle w:val="StandardWeb"/>
      </w:pPr>
      <w:r>
        <w:t xml:space="preserve">5. Ferner: Selbst ist die </w:t>
      </w:r>
      <w:proofErr w:type="spellStart"/>
      <w:r>
        <w:t>bestaendige</w:t>
      </w:r>
      <w:proofErr w:type="spellEnd"/>
      <w:r>
        <w:t xml:space="preserve"> </w:t>
      </w:r>
      <w:proofErr w:type="spellStart"/>
      <w:r>
        <w:t>Kranckheit</w:t>
      </w:r>
      <w:proofErr w:type="spellEnd"/>
      <w:r>
        <w:t xml:space="preserve"> / eine </w:t>
      </w:r>
      <w:proofErr w:type="spellStart"/>
      <w:r>
        <w:t>Suende</w:t>
      </w:r>
      <w:proofErr w:type="spellEnd"/>
      <w:r>
        <w:t xml:space="preserve"> die uns immer anklebet / und zum wenigsten </w:t>
      </w:r>
      <w:proofErr w:type="spellStart"/>
      <w:r>
        <w:t>traege</w:t>
      </w:r>
      <w:proofErr w:type="spellEnd"/>
      <w:r>
        <w:t xml:space="preserve"> machet. Viele </w:t>
      </w:r>
      <w:proofErr w:type="spellStart"/>
      <w:r>
        <w:t>wuerckliche</w:t>
      </w:r>
      <w:proofErr w:type="spellEnd"/>
      <w:r>
        <w:t xml:space="preserve"> </w:t>
      </w:r>
      <w:proofErr w:type="spellStart"/>
      <w:r>
        <w:t>Suenden</w:t>
      </w:r>
      <w:proofErr w:type="spellEnd"/>
      <w:r>
        <w:t xml:space="preserve"> </w:t>
      </w:r>
      <w:proofErr w:type="spellStart"/>
      <w:r>
        <w:t>moegen</w:t>
      </w:r>
      <w:proofErr w:type="spellEnd"/>
      <w:r>
        <w:t xml:space="preserve"> </w:t>
      </w:r>
      <w:proofErr w:type="spellStart"/>
      <w:r>
        <w:t>abgeleget</w:t>
      </w:r>
      <w:proofErr w:type="spellEnd"/>
      <w:r>
        <w:t xml:space="preserve"> werden / und wir </w:t>
      </w:r>
      <w:proofErr w:type="spellStart"/>
      <w:r>
        <w:t>moegen</w:t>
      </w:r>
      <w:proofErr w:type="spellEnd"/>
      <w:r>
        <w:t xml:space="preserve"> auf eine Zeitlang von denselben </w:t>
      </w:r>
      <w:proofErr w:type="spellStart"/>
      <w:r>
        <w:t>befreyet</w:t>
      </w:r>
      <w:proofErr w:type="spellEnd"/>
      <w:r>
        <w:t xml:space="preserve"> sein. Allein </w:t>
      </w:r>
      <w:proofErr w:type="spellStart"/>
      <w:r>
        <w:t>Selbheit</w:t>
      </w:r>
      <w:proofErr w:type="spellEnd"/>
      <w:r>
        <w:t xml:space="preserve"> ist uns ans </w:t>
      </w:r>
      <w:proofErr w:type="spellStart"/>
      <w:r>
        <w:t>Hertze</w:t>
      </w:r>
      <w:proofErr w:type="spellEnd"/>
      <w:r>
        <w:t xml:space="preserve"> gewachsen / und lebet allezeit / und wohnet in uns; Es weichet nicht von uns / wir schlafen oder wachen: Es gehet mit uns zum Gottesdienst: Es bleibet nicht </w:t>
      </w:r>
      <w:proofErr w:type="spellStart"/>
      <w:r>
        <w:t>zuruecke</w:t>
      </w:r>
      <w:proofErr w:type="spellEnd"/>
      <w:r>
        <w:t xml:space="preserve"> / in den heiligen Ordnungen GOttes / es menget und </w:t>
      </w:r>
      <w:proofErr w:type="spellStart"/>
      <w:r>
        <w:t>drenget</w:t>
      </w:r>
      <w:proofErr w:type="spellEnd"/>
      <w:r>
        <w:t xml:space="preserve"> sich damit ein / und verderbet alles. Daß also </w:t>
      </w:r>
      <w:proofErr w:type="spellStart"/>
      <w:r>
        <w:t>ueber</w:t>
      </w:r>
      <w:proofErr w:type="spellEnd"/>
      <w:r>
        <w:t xml:space="preserve"> alle </w:t>
      </w:r>
      <w:proofErr w:type="spellStart"/>
      <w:r>
        <w:t>Suenden</w:t>
      </w:r>
      <w:proofErr w:type="spellEnd"/>
      <w:r>
        <w:t xml:space="preserve"> in der Welt / man gegen diese am allermeisten wachen muß / oder wir werden nimmer Friede davor haben. </w:t>
      </w:r>
    </w:p>
    <w:p w14:paraId="3FD34B89" w14:textId="77777777" w:rsidR="006164D3" w:rsidRDefault="006164D3" w:rsidP="006164D3">
      <w:pPr>
        <w:pStyle w:val="StandardWeb"/>
      </w:pPr>
      <w:r>
        <w:t xml:space="preserve">6. Ja / diese Selbstheit lebet leider noch </w:t>
      </w:r>
      <w:proofErr w:type="spellStart"/>
      <w:r>
        <w:t>allzuseh</w:t>
      </w:r>
      <w:proofErr w:type="spellEnd"/>
      <w:r>
        <w:t xml:space="preserve"> auch in den rechten Heiligen / und </w:t>
      </w:r>
      <w:proofErr w:type="spellStart"/>
      <w:r>
        <w:t>verunruhiget</w:t>
      </w:r>
      <w:proofErr w:type="spellEnd"/>
      <w:r>
        <w:t xml:space="preserve"> deren </w:t>
      </w:r>
      <w:proofErr w:type="spellStart"/>
      <w:r>
        <w:t>Hertzen</w:t>
      </w:r>
      <w:proofErr w:type="spellEnd"/>
      <w:r>
        <w:t xml:space="preserve">. Nicht daß ein Gottseliger Mann die </w:t>
      </w:r>
      <w:proofErr w:type="spellStart"/>
      <w:r>
        <w:t>Selbheit</w:t>
      </w:r>
      <w:proofErr w:type="spellEnd"/>
      <w:r>
        <w:t xml:space="preserve"> in sich herrschen haben </w:t>
      </w:r>
      <w:proofErr w:type="spellStart"/>
      <w:r>
        <w:t>kan</w:t>
      </w:r>
      <w:proofErr w:type="spellEnd"/>
      <w:r>
        <w:t xml:space="preserve">; oder daß Selbst in dem </w:t>
      </w:r>
      <w:proofErr w:type="spellStart"/>
      <w:r>
        <w:t>Hertzen</w:t>
      </w:r>
      <w:proofErr w:type="spellEnd"/>
      <w:r>
        <w:t xml:space="preserve"> eines Gottseligen mehr </w:t>
      </w:r>
      <w:proofErr w:type="spellStart"/>
      <w:r>
        <w:t>vermoege</w:t>
      </w:r>
      <w:proofErr w:type="spellEnd"/>
      <w:r>
        <w:t xml:space="preserve"> als GOtt; Dann / das </w:t>
      </w:r>
      <w:proofErr w:type="spellStart"/>
      <w:r>
        <w:t>kan</w:t>
      </w:r>
      <w:proofErr w:type="spellEnd"/>
      <w:r>
        <w:t xml:space="preserve"> nicht seyn / ein solcher Mann </w:t>
      </w:r>
      <w:proofErr w:type="spellStart"/>
      <w:r>
        <w:t>kan</w:t>
      </w:r>
      <w:proofErr w:type="spellEnd"/>
      <w:r>
        <w:t xml:space="preserve"> nicht Gottselig seyn / es sey denn / daß die Bekehrung dazu komme: Aber / doch auch das hinterbliebene von </w:t>
      </w:r>
      <w:proofErr w:type="spellStart"/>
      <w:r>
        <w:t>ueberwundenem</w:t>
      </w:r>
      <w:proofErr w:type="spellEnd"/>
      <w:r>
        <w:t xml:space="preserve"> / und schier </w:t>
      </w:r>
      <w:proofErr w:type="spellStart"/>
      <w:r>
        <w:t>getoedtetem</w:t>
      </w:r>
      <w:proofErr w:type="spellEnd"/>
      <w:r>
        <w:t xml:space="preserve"> Selbst / was einen Dampf machet das in unsern Versammlungen / und was einen </w:t>
      </w:r>
      <w:proofErr w:type="spellStart"/>
      <w:r>
        <w:t>Gestanck</w:t>
      </w:r>
      <w:proofErr w:type="spellEnd"/>
      <w:r>
        <w:t xml:space="preserve"> in dem Leben der Gottseligen? Was haben wir </w:t>
      </w:r>
      <w:proofErr w:type="spellStart"/>
      <w:r>
        <w:t>bißweilen</w:t>
      </w:r>
      <w:proofErr w:type="spellEnd"/>
      <w:r>
        <w:t xml:space="preserve"> zu thun mit </w:t>
      </w:r>
      <w:proofErr w:type="spellStart"/>
      <w:r>
        <w:t>denenjenigen</w:t>
      </w:r>
      <w:proofErr w:type="spellEnd"/>
      <w:r>
        <w:t xml:space="preserve"> / davon wir hoffen / daß sie Gottselig sind / ehe wir sie bringen </w:t>
      </w:r>
      <w:proofErr w:type="spellStart"/>
      <w:r>
        <w:t>koennen</w:t>
      </w:r>
      <w:proofErr w:type="spellEnd"/>
      <w:r>
        <w:t xml:space="preserve"> ein </w:t>
      </w:r>
      <w:proofErr w:type="spellStart"/>
      <w:r>
        <w:t>unpartheyisch</w:t>
      </w:r>
      <w:proofErr w:type="spellEnd"/>
      <w:r>
        <w:t xml:space="preserve"> Urtheil zu </w:t>
      </w:r>
      <w:proofErr w:type="spellStart"/>
      <w:r>
        <w:t>faellen</w:t>
      </w:r>
      <w:proofErr w:type="spellEnd"/>
      <w:r>
        <w:t xml:space="preserve"> von ihnen selbst; zu bereuen ihre eigene </w:t>
      </w:r>
      <w:proofErr w:type="spellStart"/>
      <w:r>
        <w:t>unnuetze</w:t>
      </w:r>
      <w:proofErr w:type="spellEnd"/>
      <w:r>
        <w:t xml:space="preserve"> Reden / oder andere Fehler: Sich selbst zu </w:t>
      </w:r>
      <w:proofErr w:type="spellStart"/>
      <w:r>
        <w:t>demuethigen</w:t>
      </w:r>
      <w:proofErr w:type="spellEnd"/>
      <w:r>
        <w:t xml:space="preserve"> / und </w:t>
      </w:r>
      <w:proofErr w:type="spellStart"/>
      <w:r>
        <w:t>deme</w:t>
      </w:r>
      <w:proofErr w:type="spellEnd"/>
      <w:r>
        <w:t xml:space="preserve"> der ihnen unrecht gethan / von </w:t>
      </w:r>
      <w:proofErr w:type="spellStart"/>
      <w:r>
        <w:t>Hertzen</w:t>
      </w:r>
      <w:proofErr w:type="spellEnd"/>
      <w:r>
        <w:t xml:space="preserve"> zu vergeben: Insonderheit eine </w:t>
      </w:r>
      <w:proofErr w:type="spellStart"/>
      <w:r>
        <w:t>Suende</w:t>
      </w:r>
      <w:proofErr w:type="spellEnd"/>
      <w:r>
        <w:t xml:space="preserve"> / die ihnen Schande bringen </w:t>
      </w:r>
      <w:proofErr w:type="spellStart"/>
      <w:r>
        <w:t>moechte</w:t>
      </w:r>
      <w:proofErr w:type="spellEnd"/>
      <w:r>
        <w:t xml:space="preserve"> / zu bekennen ohne </w:t>
      </w:r>
      <w:proofErr w:type="spellStart"/>
      <w:r>
        <w:t>Beschonung</w:t>
      </w:r>
      <w:proofErr w:type="spellEnd"/>
      <w:r>
        <w:t xml:space="preserve"> oder </w:t>
      </w:r>
      <w:proofErr w:type="spellStart"/>
      <w:r>
        <w:t>Bemaentelung</w:t>
      </w:r>
      <w:proofErr w:type="spellEnd"/>
      <w:r>
        <w:t xml:space="preserve">? Wie </w:t>
      </w:r>
      <w:proofErr w:type="spellStart"/>
      <w:r>
        <w:t>vest</w:t>
      </w:r>
      <w:proofErr w:type="spellEnd"/>
      <w:r>
        <w:t xml:space="preserve"> halten sie an </w:t>
      </w:r>
      <w:proofErr w:type="spellStart"/>
      <w:r>
        <w:t>irgen</w:t>
      </w:r>
      <w:proofErr w:type="spellEnd"/>
      <w:r>
        <w:t xml:space="preserve"> eigenen </w:t>
      </w:r>
      <w:proofErr w:type="spellStart"/>
      <w:r>
        <w:t>Duenckel</w:t>
      </w:r>
      <w:proofErr w:type="spellEnd"/>
      <w:r>
        <w:t xml:space="preserve">? Und wie gebrauchen sie denselben so </w:t>
      </w:r>
      <w:proofErr w:type="spellStart"/>
      <w:r>
        <w:t>uebel</w:t>
      </w:r>
      <w:proofErr w:type="spellEnd"/>
      <w:r>
        <w:t xml:space="preserve"> zu Verachtung der Prediger / Unruhe und Trennung der Kirchen? Wie weise sind sie in ihren eigenen Augen / und wie schwerlich folgen sie einen Rath / der Selbst zu wider ist? Wie schwer sind sie zu bringen Gott den Dienst zu thun / der ihnen schwer ankommet / wie geben sie ihren Appetit und </w:t>
      </w:r>
      <w:proofErr w:type="spellStart"/>
      <w:r>
        <w:t>Passionibus</w:t>
      </w:r>
      <w:proofErr w:type="spellEnd"/>
      <w:r>
        <w:t xml:space="preserve"> oder Affecten so grosse </w:t>
      </w:r>
      <w:proofErr w:type="spellStart"/>
      <w:r>
        <w:t>Freyheit</w:t>
      </w:r>
      <w:proofErr w:type="spellEnd"/>
      <w:r>
        <w:t xml:space="preserve">? Man weiß kaum / wie man etlichen unter ihnen gefallen soll / so Selbstisch sind sie; Entweder / daß wir ihnen zuwider sind in ihren </w:t>
      </w:r>
      <w:proofErr w:type="spellStart"/>
      <w:r>
        <w:t>Meynungen</w:t>
      </w:r>
      <w:proofErr w:type="spellEnd"/>
      <w:r>
        <w:t xml:space="preserve"> / oder in ihrem Wandel. Oder / daß wir sie nicht so viel </w:t>
      </w:r>
      <w:proofErr w:type="spellStart"/>
      <w:r>
        <w:t>respectiren</w:t>
      </w:r>
      <w:proofErr w:type="spellEnd"/>
      <w:r>
        <w:t xml:space="preserve"> und in acht nehmen / als Selbst </w:t>
      </w:r>
      <w:proofErr w:type="spellStart"/>
      <w:r>
        <w:t>wolte</w:t>
      </w:r>
      <w:proofErr w:type="spellEnd"/>
      <w:r>
        <w:t xml:space="preserve"> </w:t>
      </w:r>
      <w:proofErr w:type="spellStart"/>
      <w:r>
        <w:t>respectiret</w:t>
      </w:r>
      <w:proofErr w:type="spellEnd"/>
      <w:r>
        <w:t xml:space="preserve"> seyn: Oder / daß wir ihnen etwas versagen / das Selbst haben </w:t>
      </w:r>
      <w:proofErr w:type="spellStart"/>
      <w:r>
        <w:t>wolte</w:t>
      </w:r>
      <w:proofErr w:type="spellEnd"/>
      <w:r>
        <w:t xml:space="preserve">. Wo sie unser </w:t>
      </w:r>
      <w:proofErr w:type="spellStart"/>
      <w:r>
        <w:t>noethig</w:t>
      </w:r>
      <w:proofErr w:type="spellEnd"/>
      <w:r>
        <w:t xml:space="preserve"> haben / und wir nicht alsobald unser Amts-</w:t>
      </w:r>
      <w:proofErr w:type="spellStart"/>
      <w:r>
        <w:t>Geschaeffte</w:t>
      </w:r>
      <w:proofErr w:type="spellEnd"/>
      <w:r>
        <w:t xml:space="preserve"> und GOttes </w:t>
      </w:r>
      <w:proofErr w:type="spellStart"/>
      <w:r>
        <w:t>Werck</w:t>
      </w:r>
      <w:proofErr w:type="spellEnd"/>
      <w:r>
        <w:t xml:space="preserve"> </w:t>
      </w:r>
      <w:proofErr w:type="spellStart"/>
      <w:r>
        <w:t>versaeumen</w:t>
      </w:r>
      <w:proofErr w:type="spellEnd"/>
      <w:r>
        <w:t xml:space="preserve"> / und ihnen mit unserer Zeit und Arbeit aufwarten / oder auf andere Art sie GOtt und unseren eigenen Gewissen vorziehen / so nehmen sie es </w:t>
      </w:r>
      <w:proofErr w:type="spellStart"/>
      <w:r>
        <w:t>uebel</w:t>
      </w:r>
      <w:proofErr w:type="spellEnd"/>
      <w:r>
        <w:t xml:space="preserve"> auf. Sie lieben sich selbst so / daß sie </w:t>
      </w:r>
      <w:proofErr w:type="spellStart"/>
      <w:r>
        <w:t>meynen</w:t>
      </w:r>
      <w:proofErr w:type="spellEnd"/>
      <w:r>
        <w:t xml:space="preserve"> / alles soll bey seit gesetzet werden / ihnen zu dienen. </w:t>
      </w:r>
    </w:p>
    <w:p w14:paraId="28058C74" w14:textId="77777777" w:rsidR="006164D3" w:rsidRDefault="006164D3" w:rsidP="006164D3">
      <w:pPr>
        <w:pStyle w:val="StandardWeb"/>
      </w:pPr>
      <w:r>
        <w:t xml:space="preserve">7. Aber die Macht des fleischlichen Selbst ist noch </w:t>
      </w:r>
      <w:proofErr w:type="spellStart"/>
      <w:r>
        <w:t>hoeher</w:t>
      </w:r>
      <w:proofErr w:type="spellEnd"/>
      <w:r>
        <w:t xml:space="preserve">. Ob es schon </w:t>
      </w:r>
      <w:proofErr w:type="spellStart"/>
      <w:r>
        <w:t>erschroecklich</w:t>
      </w:r>
      <w:proofErr w:type="spellEnd"/>
      <w:r>
        <w:t xml:space="preserve"> ist zu </w:t>
      </w:r>
      <w:proofErr w:type="spellStart"/>
      <w:r>
        <w:t>gedencken</w:t>
      </w:r>
      <w:proofErr w:type="spellEnd"/>
      <w:r>
        <w:t xml:space="preserve"> / daß es so grosse Krafft hat / bey jemand der Gottes Gnade hat; So ist es noch </w:t>
      </w:r>
      <w:proofErr w:type="spellStart"/>
      <w:r>
        <w:t>erschroecklicher</w:t>
      </w:r>
      <w:proofErr w:type="spellEnd"/>
      <w:r>
        <w:t xml:space="preserve"> / daß es so </w:t>
      </w:r>
      <w:proofErr w:type="spellStart"/>
      <w:r>
        <w:t>maechtig</w:t>
      </w:r>
      <w:proofErr w:type="spellEnd"/>
      <w:r>
        <w:t xml:space="preserve"> ist / bey den weisesten und gelehrtesten Obrigkeiten und Predigern / die </w:t>
      </w:r>
      <w:proofErr w:type="spellStart"/>
      <w:r>
        <w:t>sonsten</w:t>
      </w:r>
      <w:proofErr w:type="spellEnd"/>
      <w:r>
        <w:t xml:space="preserve"> seine </w:t>
      </w:r>
      <w:proofErr w:type="spellStart"/>
      <w:r>
        <w:t>groessesten</w:t>
      </w:r>
      <w:proofErr w:type="spellEnd"/>
      <w:r>
        <w:t xml:space="preserve"> Feinde seyn </w:t>
      </w:r>
      <w:proofErr w:type="spellStart"/>
      <w:r>
        <w:t>solten</w:t>
      </w:r>
      <w:proofErr w:type="spellEnd"/>
      <w:r>
        <w:t xml:space="preserve">. Die Obrigkeit / als Obrigkeit / ist zu </w:t>
      </w:r>
      <w:proofErr w:type="spellStart"/>
      <w:r>
        <w:t>befoerdern</w:t>
      </w:r>
      <w:proofErr w:type="spellEnd"/>
      <w:r>
        <w:t xml:space="preserve"> das gemeine beste. Die </w:t>
      </w:r>
      <w:proofErr w:type="spellStart"/>
      <w:r>
        <w:t>Societates</w:t>
      </w:r>
      <w:proofErr w:type="spellEnd"/>
      <w:r>
        <w:t xml:space="preserve"> </w:t>
      </w:r>
      <w:proofErr w:type="spellStart"/>
      <w:r>
        <w:t>Politicae</w:t>
      </w:r>
      <w:proofErr w:type="spellEnd"/>
      <w:r>
        <w:t>, die da bestehen von Ober-Herren und Unterthanen / werden daher genannt das gemeine Wesen / oder Beste von der End-</w:t>
      </w:r>
      <w:proofErr w:type="spellStart"/>
      <w:r>
        <w:t>Urrsach</w:t>
      </w:r>
      <w:proofErr w:type="spellEnd"/>
      <w:r>
        <w:t xml:space="preserve"> / welche ist das Beste der Gemeinen oder aller; Daß es also ein wesentlich </w:t>
      </w:r>
      <w:proofErr w:type="spellStart"/>
      <w:r>
        <w:t>Stueck</w:t>
      </w:r>
      <w:proofErr w:type="spellEnd"/>
      <w:r>
        <w:t xml:space="preserve"> der Obrigkeit ist / das gemeine Gut zu </w:t>
      </w:r>
      <w:proofErr w:type="spellStart"/>
      <w:r>
        <w:t>befoerdern</w:t>
      </w:r>
      <w:proofErr w:type="spellEnd"/>
      <w:r>
        <w:t xml:space="preserve">. Und dennoch kriechet Selbst ein / und hat solche Krafft bey den meisten unter ihnen / daß man schwerlich wissen </w:t>
      </w:r>
      <w:proofErr w:type="spellStart"/>
      <w:r>
        <w:t>kan</w:t>
      </w:r>
      <w:proofErr w:type="spellEnd"/>
      <w:r>
        <w:t xml:space="preserve"> / ob sie auch noch das rechte wesentliche </w:t>
      </w:r>
      <w:proofErr w:type="spellStart"/>
      <w:r>
        <w:t>Stuecke</w:t>
      </w:r>
      <w:proofErr w:type="spellEnd"/>
      <w:r>
        <w:t xml:space="preserve"> der Obrigkeit an sich haben / und also werth sind / daß sie Obrigkeit </w:t>
      </w:r>
      <w:proofErr w:type="spellStart"/>
      <w:r>
        <w:t>moechten</w:t>
      </w:r>
      <w:proofErr w:type="spellEnd"/>
      <w:r>
        <w:t xml:space="preserve"> genennet werden. Aber noch elender und </w:t>
      </w:r>
      <w:proofErr w:type="spellStart"/>
      <w:r>
        <w:t>klaeglicher</w:t>
      </w:r>
      <w:proofErr w:type="spellEnd"/>
      <w:r>
        <w:t xml:space="preserve"> ist es / daß die gelehrten Gottseligen Prediger so wenig Selbst-</w:t>
      </w:r>
      <w:proofErr w:type="spellStart"/>
      <w:r>
        <w:t>Verlaeugnung</w:t>
      </w:r>
      <w:proofErr w:type="spellEnd"/>
      <w:r>
        <w:t xml:space="preserve"> bey sich haben / als man an den meisten </w:t>
      </w:r>
      <w:proofErr w:type="spellStart"/>
      <w:r>
        <w:t>sihet</w:t>
      </w:r>
      <w:proofErr w:type="spellEnd"/>
      <w:r>
        <w:t xml:space="preserve">. Ach! daß Prediger nicht </w:t>
      </w:r>
      <w:proofErr w:type="spellStart"/>
      <w:r>
        <w:t>bedencken</w:t>
      </w:r>
      <w:proofErr w:type="spellEnd"/>
      <w:r>
        <w:t xml:space="preserve"> / wie </w:t>
      </w:r>
      <w:proofErr w:type="spellStart"/>
      <w:r>
        <w:t>uebel</w:t>
      </w:r>
      <w:proofErr w:type="spellEnd"/>
      <w:r>
        <w:t xml:space="preserve"> CHristo gefiel der erste Streit / den seine </w:t>
      </w:r>
      <w:proofErr w:type="spellStart"/>
      <w:r>
        <w:t>Juenger</w:t>
      </w:r>
      <w:proofErr w:type="spellEnd"/>
      <w:r>
        <w:t xml:space="preserve"> unter einander hatten / welcher der </w:t>
      </w:r>
      <w:proofErr w:type="spellStart"/>
      <w:r>
        <w:t>groesseste</w:t>
      </w:r>
      <w:proofErr w:type="spellEnd"/>
      <w:r>
        <w:t xml:space="preserve"> unter ihnen seyn </w:t>
      </w:r>
      <w:proofErr w:type="spellStart"/>
      <w:r>
        <w:t>solte</w:t>
      </w:r>
      <w:proofErr w:type="spellEnd"/>
      <w:r>
        <w:t xml:space="preserve">; Und daß sie nicht ihren </w:t>
      </w:r>
      <w:proofErr w:type="spellStart"/>
      <w:r>
        <w:t>Hertzen</w:t>
      </w:r>
      <w:proofErr w:type="spellEnd"/>
      <w:r>
        <w:t xml:space="preserve"> vorstellen das Bild Christi / der ein Kind ihnen </w:t>
      </w:r>
      <w:proofErr w:type="spellStart"/>
      <w:r>
        <w:t>vorstellete</w:t>
      </w:r>
      <w:proofErr w:type="spellEnd"/>
      <w:r>
        <w:t xml:space="preserve"> / sich hernach selbst </w:t>
      </w:r>
      <w:proofErr w:type="spellStart"/>
      <w:r>
        <w:t>auffschuerzete</w:t>
      </w:r>
      <w:proofErr w:type="spellEnd"/>
      <w:r>
        <w:t xml:space="preserve"> / und ihre </w:t>
      </w:r>
      <w:proofErr w:type="spellStart"/>
      <w:r>
        <w:t>Fuesse</w:t>
      </w:r>
      <w:proofErr w:type="spellEnd"/>
      <w:r>
        <w:t xml:space="preserve"> wusch. Ich halte davor / die Leute die von diesem Dinge ein Heiligthum und Sacrament machen / die irren viel weniger / als die es </w:t>
      </w:r>
      <w:proofErr w:type="spellStart"/>
      <w:r>
        <w:t>gantz</w:t>
      </w:r>
      <w:proofErr w:type="spellEnd"/>
      <w:r>
        <w:t xml:space="preserve"> vergessen. O </w:t>
      </w:r>
      <w:proofErr w:type="spellStart"/>
      <w:r>
        <w:t>betruebter</w:t>
      </w:r>
      <w:proofErr w:type="spellEnd"/>
      <w:r>
        <w:t xml:space="preserve"> Zustand! </w:t>
      </w:r>
      <w:proofErr w:type="spellStart"/>
      <w:r>
        <w:t>darueber</w:t>
      </w:r>
      <w:proofErr w:type="spellEnd"/>
      <w:r>
        <w:t xml:space="preserve"> </w:t>
      </w:r>
      <w:proofErr w:type="spellStart"/>
      <w:r>
        <w:t>billich</w:t>
      </w:r>
      <w:proofErr w:type="spellEnd"/>
      <w:r>
        <w:t xml:space="preserve"> alle mitleidige Glieder der Kirchen Christi </w:t>
      </w:r>
      <w:proofErr w:type="spellStart"/>
      <w:r>
        <w:t>taeglich</w:t>
      </w:r>
      <w:proofErr w:type="spellEnd"/>
      <w:r>
        <w:t xml:space="preserve"> weinen </w:t>
      </w:r>
      <w:proofErr w:type="spellStart"/>
      <w:r>
        <w:t>moechten</w:t>
      </w:r>
      <w:proofErr w:type="spellEnd"/>
      <w:r>
        <w:t xml:space="preserve"> / daß die Gelehrten / </w:t>
      </w:r>
      <w:proofErr w:type="spellStart"/>
      <w:r>
        <w:t>eiferige</w:t>
      </w:r>
      <w:proofErr w:type="spellEnd"/>
      <w:r>
        <w:t xml:space="preserve"> Hirten der Kirchen / die </w:t>
      </w:r>
      <w:proofErr w:type="spellStart"/>
      <w:r>
        <w:t>Anfaenger</w:t>
      </w:r>
      <w:proofErr w:type="spellEnd"/>
      <w:r>
        <w:t xml:space="preserve"> / und Fortsetzer ihrer Trennungen sind / und wenn sie Gelegenheit und Mittel zu heilen haben / so mangelt ihnen der Wille; und so viel vom Selbst lebet in ihnen / daß ob schon GOtt von ihnen Fried und Einigkeit erfordert / und die blutende Kirche es gleichsam auf den Knien von ihnen bittet / dennoch so hat Selbst solche Macht </w:t>
      </w:r>
      <w:proofErr w:type="spellStart"/>
      <w:r>
        <w:t>ueber</w:t>
      </w:r>
      <w:proofErr w:type="spellEnd"/>
      <w:r>
        <w:t xml:space="preserve"> sie / daß Gott nicht </w:t>
      </w:r>
      <w:proofErr w:type="spellStart"/>
      <w:r>
        <w:t>gehoeret</w:t>
      </w:r>
      <w:proofErr w:type="spellEnd"/>
      <w:r>
        <w:t xml:space="preserve"> / und die Kirche nicht beobachtet werden mag / sondern Friede und Gottesfurcht muß alles dem eigen-Willen und selbst </w:t>
      </w:r>
      <w:proofErr w:type="spellStart"/>
      <w:r>
        <w:t>aufgeopffert</w:t>
      </w:r>
      <w:proofErr w:type="spellEnd"/>
      <w:r>
        <w:t xml:space="preserve"> werden. Eben als wann sie </w:t>
      </w:r>
      <w:proofErr w:type="spellStart"/>
      <w:r>
        <w:t>Selbstes</w:t>
      </w:r>
      <w:proofErr w:type="spellEnd"/>
      <w:r>
        <w:t xml:space="preserve">-Priester </w:t>
      </w:r>
      <w:proofErr w:type="spellStart"/>
      <w:r>
        <w:t>waeren</w:t>
      </w:r>
      <w:proofErr w:type="spellEnd"/>
      <w:r>
        <w:t xml:space="preserve"> / und die Ehre GOttes neben dem Friede und Einigkeit der Kirchen </w:t>
      </w:r>
      <w:proofErr w:type="spellStart"/>
      <w:r>
        <w:t>waere</w:t>
      </w:r>
      <w:proofErr w:type="spellEnd"/>
      <w:r>
        <w:t xml:space="preserve"> das </w:t>
      </w:r>
      <w:proofErr w:type="spellStart"/>
      <w:r>
        <w:t>taegliche</w:t>
      </w:r>
      <w:proofErr w:type="spellEnd"/>
      <w:r>
        <w:t xml:space="preserve"> </w:t>
      </w:r>
      <w:proofErr w:type="spellStart"/>
      <w:r>
        <w:t>Opffern</w:t>
      </w:r>
      <w:proofErr w:type="spellEnd"/>
      <w:r>
        <w:t xml:space="preserve"> / daß sie selbst zu </w:t>
      </w:r>
      <w:proofErr w:type="spellStart"/>
      <w:r>
        <w:t>opffern</w:t>
      </w:r>
      <w:proofErr w:type="spellEnd"/>
      <w:r>
        <w:t xml:space="preserve"> schuldig </w:t>
      </w:r>
      <w:proofErr w:type="spellStart"/>
      <w:r>
        <w:t>waeren</w:t>
      </w:r>
      <w:proofErr w:type="spellEnd"/>
      <w:r>
        <w:t xml:space="preserve">. Es </w:t>
      </w:r>
      <w:proofErr w:type="spellStart"/>
      <w:r>
        <w:t>kan</w:t>
      </w:r>
      <w:proofErr w:type="spellEnd"/>
      <w:r>
        <w:t xml:space="preserve"> kaum eine Proposition gemacht werden / Einigkeit zu </w:t>
      </w:r>
      <w:proofErr w:type="spellStart"/>
      <w:r>
        <w:t>befoerdern</w:t>
      </w:r>
      <w:proofErr w:type="spellEnd"/>
      <w:r>
        <w:t xml:space="preserve"> / alsobald wird ein oder ander Selbstischer Prediger der guten </w:t>
      </w:r>
      <w:proofErr w:type="spellStart"/>
      <w:r>
        <w:t>Meynung</w:t>
      </w:r>
      <w:proofErr w:type="spellEnd"/>
      <w:r>
        <w:t xml:space="preserve"> widerstreben / unter dem Schein es zu verbessern / und Ungelegenheit zu </w:t>
      </w:r>
      <w:proofErr w:type="spellStart"/>
      <w:r>
        <w:t>verhueten</w:t>
      </w:r>
      <w:proofErr w:type="spellEnd"/>
      <w:r>
        <w:t xml:space="preserve">. O </w:t>
      </w:r>
      <w:proofErr w:type="spellStart"/>
      <w:r>
        <w:t>hochwuerdiges</w:t>
      </w:r>
      <w:proofErr w:type="spellEnd"/>
      <w:r>
        <w:t xml:space="preserve"> und hoch zu ehrendes Predig-Amt / wenn wir unsere Ehre suchen in der Gestalt der kleinen Kinder / und in Achtung uns vor aller Knechte! O </w:t>
      </w:r>
      <w:proofErr w:type="spellStart"/>
      <w:r>
        <w:t>glueckselige</w:t>
      </w:r>
      <w:proofErr w:type="spellEnd"/>
      <w:r>
        <w:t xml:space="preserve"> Kirche / und reich in Heiligkeit und Friede / </w:t>
      </w:r>
      <w:proofErr w:type="spellStart"/>
      <w:r>
        <w:t>wenneinmahl</w:t>
      </w:r>
      <w:proofErr w:type="spellEnd"/>
      <w:r>
        <w:t xml:space="preserve"> Seel-Sorger und </w:t>
      </w:r>
      <w:proofErr w:type="spellStart"/>
      <w:r>
        <w:t>Zuhoerer</w:t>
      </w:r>
      <w:proofErr w:type="spellEnd"/>
      <w:r>
        <w:t xml:space="preserve"> besser erfahren und </w:t>
      </w:r>
      <w:proofErr w:type="spellStart"/>
      <w:r>
        <w:t>geuebet</w:t>
      </w:r>
      <w:proofErr w:type="spellEnd"/>
      <w:r>
        <w:t xml:space="preserve"> </w:t>
      </w:r>
      <w:proofErr w:type="spellStart"/>
      <w:r>
        <w:t>waeren</w:t>
      </w:r>
      <w:proofErr w:type="spellEnd"/>
      <w:r>
        <w:t xml:space="preserve"> in Selbst-</w:t>
      </w:r>
      <w:proofErr w:type="spellStart"/>
      <w:r>
        <w:t>Verlaeugnung</w:t>
      </w:r>
      <w:proofErr w:type="spellEnd"/>
      <w:r>
        <w:t xml:space="preserve">! Ich muß bekennen zu Ehr und Lob der Gnaden GOttes / ich habe das </w:t>
      </w:r>
      <w:proofErr w:type="spellStart"/>
      <w:r>
        <w:t>Glueck</w:t>
      </w:r>
      <w:proofErr w:type="spellEnd"/>
      <w:r>
        <w:t xml:space="preserve"> gehabt / mit unterschiedlichen solchen Predigern und </w:t>
      </w:r>
      <w:proofErr w:type="spellStart"/>
      <w:r>
        <w:t>Zuhoerern</w:t>
      </w:r>
      <w:proofErr w:type="spellEnd"/>
      <w:r>
        <w:t xml:space="preserve"> umzugehen / und haben wir allerseits nicht geringen Nutzen von solcher Vertraulichkeit gehabt: Allein / ein </w:t>
      </w:r>
      <w:proofErr w:type="spellStart"/>
      <w:r>
        <w:t>selbtsuchender</w:t>
      </w:r>
      <w:proofErr w:type="spellEnd"/>
      <w:r>
        <w:t xml:space="preserve"> / und </w:t>
      </w:r>
      <w:proofErr w:type="spellStart"/>
      <w:r>
        <w:t>ungeheiligter</w:t>
      </w:r>
      <w:proofErr w:type="spellEnd"/>
      <w:r>
        <w:t xml:space="preserve"> / </w:t>
      </w:r>
      <w:proofErr w:type="spellStart"/>
      <w:r>
        <w:t>unwidergebohrner</w:t>
      </w:r>
      <w:proofErr w:type="spellEnd"/>
      <w:r>
        <w:t xml:space="preserve"> Prediger ist genug / eine </w:t>
      </w:r>
      <w:proofErr w:type="spellStart"/>
      <w:r>
        <w:t>gantze</w:t>
      </w:r>
      <w:proofErr w:type="spellEnd"/>
      <w:r>
        <w:t xml:space="preserve"> Gesellschafft zu verwirren / und vieler gutes Vornehmen zu </w:t>
      </w:r>
      <w:proofErr w:type="spellStart"/>
      <w:r>
        <w:t>verstoeren</w:t>
      </w:r>
      <w:proofErr w:type="spellEnd"/>
      <w:r>
        <w:t xml:space="preserve">. Und wie viel sind leider derselben / die schier von </w:t>
      </w:r>
      <w:proofErr w:type="spellStart"/>
      <w:r>
        <w:t>nichtes</w:t>
      </w:r>
      <w:proofErr w:type="spellEnd"/>
      <w:r>
        <w:t xml:space="preserve"> anders reden / als von ihren </w:t>
      </w:r>
      <w:proofErr w:type="spellStart"/>
      <w:r>
        <w:t>Meynungen</w:t>
      </w:r>
      <w:proofErr w:type="spellEnd"/>
      <w:r>
        <w:t xml:space="preserve"> / oder von ihren fleischlichen Sachen: und sind nicht in der Erndte Gottes / als </w:t>
      </w:r>
      <w:proofErr w:type="spellStart"/>
      <w:r>
        <w:t>Erndter</w:t>
      </w:r>
      <w:proofErr w:type="spellEnd"/>
      <w:r>
        <w:t xml:space="preserve"> / </w:t>
      </w:r>
      <w:proofErr w:type="spellStart"/>
      <w:r>
        <w:t>einzusammlen</w:t>
      </w:r>
      <w:proofErr w:type="spellEnd"/>
      <w:r>
        <w:t xml:space="preserve"> / sondern als wilde </w:t>
      </w:r>
      <w:proofErr w:type="spellStart"/>
      <w:r>
        <w:t>Theire</w:t>
      </w:r>
      <w:proofErr w:type="spellEnd"/>
      <w:r>
        <w:t xml:space="preserve"> / die eingebrochen sind / zu verderben / oder / wie Simsons </w:t>
      </w:r>
      <w:proofErr w:type="spellStart"/>
      <w:r>
        <w:t>Fuechse</w:t>
      </w:r>
      <w:proofErr w:type="spellEnd"/>
      <w:r>
        <w:t xml:space="preserve"> / alles in Feuer zu setzen / die da auf und nieder rennen mit Feuer-</w:t>
      </w:r>
      <w:proofErr w:type="spellStart"/>
      <w:r>
        <w:t>Braenden</w:t>
      </w:r>
      <w:proofErr w:type="spellEnd"/>
      <w:r>
        <w:t xml:space="preserve"> an ihren </w:t>
      </w:r>
      <w:proofErr w:type="spellStart"/>
      <w:r>
        <w:t>Schwaentzen</w:t>
      </w:r>
      <w:proofErr w:type="spellEnd"/>
      <w:r>
        <w:t xml:space="preserve"> / und Stacheln in ihrem Munde / welches sie nennen mit dem heiligen Namen Christlichen Eifer. </w:t>
      </w:r>
    </w:p>
    <w:p w14:paraId="77EA1521" w14:textId="77777777" w:rsidR="006164D3" w:rsidRDefault="006164D3" w:rsidP="006164D3">
      <w:pPr>
        <w:spacing w:after="0" w:line="240" w:lineRule="auto"/>
      </w:pPr>
      <w:r>
        <w:br w:type="page"/>
      </w:r>
    </w:p>
    <w:p w14:paraId="6A398EC4" w14:textId="77777777" w:rsidR="006164D3" w:rsidRDefault="006164D3" w:rsidP="006164D3">
      <w:pPr>
        <w:pStyle w:val="berschrift1"/>
        <w:rPr>
          <w:sz w:val="48"/>
        </w:rPr>
      </w:pPr>
      <w:r>
        <w:t>Das X. Capitel.</w:t>
      </w:r>
    </w:p>
    <w:p w14:paraId="3D26F81A" w14:textId="77777777" w:rsidR="006164D3" w:rsidRDefault="006164D3" w:rsidP="006164D3">
      <w:pPr>
        <w:pStyle w:val="StandardWeb"/>
      </w:pPr>
      <w:r>
        <w:rPr>
          <w:rStyle w:val="Fett"/>
          <w:rFonts w:eastAsiaTheme="majorEastAsia"/>
        </w:rPr>
        <w:t xml:space="preserve">Etliche wichtige </w:t>
      </w:r>
      <w:proofErr w:type="spellStart"/>
      <w:r>
        <w:rPr>
          <w:rStyle w:val="Fett"/>
          <w:rFonts w:eastAsiaTheme="majorEastAsia"/>
        </w:rPr>
        <w:t>Consectaria</w:t>
      </w:r>
      <w:proofErr w:type="spellEnd"/>
      <w:r>
        <w:rPr>
          <w:rStyle w:val="Fett"/>
          <w:rFonts w:eastAsiaTheme="majorEastAsia"/>
        </w:rPr>
        <w:t xml:space="preserve"> oder Folgen.</w:t>
      </w:r>
      <w:r>
        <w:t xml:space="preserve"> </w:t>
      </w:r>
    </w:p>
    <w:p w14:paraId="1B08E3CD" w14:textId="77777777" w:rsidR="006164D3" w:rsidRDefault="006164D3" w:rsidP="006164D3">
      <w:pPr>
        <w:pStyle w:val="StandardWeb"/>
      </w:pPr>
      <w:r>
        <w:t xml:space="preserve">Es ist die </w:t>
      </w:r>
      <w:proofErr w:type="spellStart"/>
      <w:r>
        <w:t>Selbheit</w:t>
      </w:r>
      <w:proofErr w:type="spellEnd"/>
      <w:r>
        <w:t xml:space="preserve"> so gemein und </w:t>
      </w:r>
      <w:proofErr w:type="spellStart"/>
      <w:r>
        <w:t>maechtig</w:t>
      </w:r>
      <w:proofErr w:type="spellEnd"/>
      <w:r>
        <w:t xml:space="preserve"> in der Welt / daß es einen </w:t>
      </w:r>
      <w:proofErr w:type="spellStart"/>
      <w:r>
        <w:t>vernuenfftigen</w:t>
      </w:r>
      <w:proofErr w:type="spellEnd"/>
      <w:r>
        <w:t xml:space="preserve"> und </w:t>
      </w:r>
      <w:proofErr w:type="spellStart"/>
      <w:r>
        <w:t>verstaendigen</w:t>
      </w:r>
      <w:proofErr w:type="spellEnd"/>
      <w:r>
        <w:t xml:space="preserve"> Mann gnug </w:t>
      </w:r>
      <w:proofErr w:type="spellStart"/>
      <w:r>
        <w:t>ueberweisen</w:t>
      </w:r>
      <w:proofErr w:type="spellEnd"/>
      <w:r>
        <w:t xml:space="preserve"> </w:t>
      </w:r>
      <w:proofErr w:type="spellStart"/>
      <w:r>
        <w:t>kan</w:t>
      </w:r>
      <w:proofErr w:type="spellEnd"/>
      <w:r>
        <w:t xml:space="preserve"> / die Lehre vom Fall des Menschen / und von der </w:t>
      </w:r>
      <w:proofErr w:type="spellStart"/>
      <w:r>
        <w:t>Erbsuende</w:t>
      </w:r>
      <w:proofErr w:type="spellEnd"/>
      <w:r>
        <w:t xml:space="preserve"> und verderbten Natur sey wahr / gegen alle </w:t>
      </w:r>
      <w:proofErr w:type="spellStart"/>
      <w:r>
        <w:t>Einwuerffe</w:t>
      </w:r>
      <w:proofErr w:type="spellEnd"/>
      <w:r>
        <w:t xml:space="preserve"> / die alle Socinianer und Pelagianer dagegen machen </w:t>
      </w:r>
      <w:proofErr w:type="spellStart"/>
      <w:r>
        <w:t>koennen</w:t>
      </w:r>
      <w:proofErr w:type="spellEnd"/>
      <w:r>
        <w:t xml:space="preserve">. Der da </w:t>
      </w:r>
      <w:proofErr w:type="spellStart"/>
      <w:r>
        <w:t>gedenckt</w:t>
      </w:r>
      <w:proofErr w:type="spellEnd"/>
      <w:r>
        <w:t xml:space="preserve"> / daß GOtt den Menschen gemacht hat in solchem </w:t>
      </w:r>
      <w:proofErr w:type="spellStart"/>
      <w:r>
        <w:t>verwirreten</w:t>
      </w:r>
      <w:proofErr w:type="spellEnd"/>
      <w:r>
        <w:t xml:space="preserve"> und unordentlichen Zustande / darinnen </w:t>
      </w:r>
      <w:proofErr w:type="spellStart"/>
      <w:r>
        <w:t>Selbheit</w:t>
      </w:r>
      <w:proofErr w:type="spellEnd"/>
      <w:r>
        <w:t xml:space="preserve"> die Welt </w:t>
      </w:r>
      <w:proofErr w:type="spellStart"/>
      <w:r>
        <w:t>haelt</w:t>
      </w:r>
      <w:proofErr w:type="spellEnd"/>
      <w:r>
        <w:t xml:space="preserve"> / der hat </w:t>
      </w:r>
      <w:proofErr w:type="spellStart"/>
      <w:r>
        <w:t>unvernuenfftige</w:t>
      </w:r>
      <w:proofErr w:type="spellEnd"/>
      <w:r>
        <w:t xml:space="preserve"> </w:t>
      </w:r>
      <w:proofErr w:type="spellStart"/>
      <w:r>
        <w:t>Gedancken</w:t>
      </w:r>
      <w:proofErr w:type="spellEnd"/>
      <w:r>
        <w:t xml:space="preserve"> von der Erschaffung GOttes. Der da </w:t>
      </w:r>
      <w:proofErr w:type="spellStart"/>
      <w:r>
        <w:t>sihet</w:t>
      </w:r>
      <w:proofErr w:type="spellEnd"/>
      <w:r>
        <w:t xml:space="preserve"> / wie auch Kinder / eher sie </w:t>
      </w:r>
      <w:proofErr w:type="spellStart"/>
      <w:r>
        <w:t>koennen</w:t>
      </w:r>
      <w:proofErr w:type="spellEnd"/>
      <w:r>
        <w:t xml:space="preserve"> gehen oder reden so selbstisch / wie sie sind / und daß alle Menschen / keinen ausgenommen / von Natur sind gleichsam so viel als </w:t>
      </w:r>
      <w:proofErr w:type="spellStart"/>
      <w:r>
        <w:t>Abgoetter</w:t>
      </w:r>
      <w:proofErr w:type="spellEnd"/>
      <w:r>
        <w:t xml:space="preserve"> in der Welt / und </w:t>
      </w:r>
      <w:proofErr w:type="spellStart"/>
      <w:r>
        <w:t>kan</w:t>
      </w:r>
      <w:proofErr w:type="spellEnd"/>
      <w:r>
        <w:t xml:space="preserve"> glauben / daß dieses ist das Ebenbild Gottes / darinnen sie erschaffen waren / der machet das Bild des Satans zu Gottes Ebenbild. Und nicht besser ist die Lehre / die die </w:t>
      </w:r>
      <w:proofErr w:type="spellStart"/>
      <w:r>
        <w:t>Erbsuende</w:t>
      </w:r>
      <w:proofErr w:type="spellEnd"/>
      <w:r>
        <w:t xml:space="preserve"> </w:t>
      </w:r>
      <w:proofErr w:type="spellStart"/>
      <w:r>
        <w:t>laeugnet</w:t>
      </w:r>
      <w:proofErr w:type="spellEnd"/>
      <w:r>
        <w:t xml:space="preserve"> / da doch Selbst so eine Tyrannische </w:t>
      </w:r>
      <w:proofErr w:type="spellStart"/>
      <w:r>
        <w:t>Herrschafft</w:t>
      </w:r>
      <w:proofErr w:type="spellEnd"/>
      <w:r>
        <w:t xml:space="preserve"> hat in der </w:t>
      </w:r>
      <w:proofErr w:type="spellStart"/>
      <w:r>
        <w:t>gantzen</w:t>
      </w:r>
      <w:proofErr w:type="spellEnd"/>
      <w:r>
        <w:t xml:space="preserve"> Welt. </w:t>
      </w:r>
    </w:p>
    <w:p w14:paraId="3F17E798" w14:textId="77777777" w:rsidR="006164D3" w:rsidRDefault="006164D3" w:rsidP="006164D3">
      <w:pPr>
        <w:pStyle w:val="StandardWeb"/>
      </w:pPr>
      <w:r>
        <w:t xml:space="preserve">2. Es ist dieses </w:t>
      </w:r>
      <w:proofErr w:type="spellStart"/>
      <w:r>
        <w:t>schaendliche</w:t>
      </w:r>
      <w:proofErr w:type="spellEnd"/>
      <w:r>
        <w:t xml:space="preserve"> Laster so </w:t>
      </w:r>
      <w:proofErr w:type="spellStart"/>
      <w:r>
        <w:t>tieff</w:t>
      </w:r>
      <w:proofErr w:type="spellEnd"/>
      <w:r>
        <w:t xml:space="preserve"> </w:t>
      </w:r>
      <w:proofErr w:type="spellStart"/>
      <w:r>
        <w:t>gewurtzelt</w:t>
      </w:r>
      <w:proofErr w:type="spellEnd"/>
      <w:r>
        <w:t xml:space="preserve"> / und ist so </w:t>
      </w:r>
      <w:proofErr w:type="spellStart"/>
      <w:r>
        <w:t>kraefftig</w:t>
      </w:r>
      <w:proofErr w:type="spellEnd"/>
      <w:r>
        <w:t xml:space="preserve"> / daß es uns lehren mag / was wir zu erwarten haben / wir leben auch in was Art / und in was Stande wir wollen; Und mag uns </w:t>
      </w:r>
      <w:proofErr w:type="spellStart"/>
      <w:r>
        <w:t>behuelfflich</w:t>
      </w:r>
      <w:proofErr w:type="spellEnd"/>
      <w:r>
        <w:t xml:space="preserve"> seyn die </w:t>
      </w:r>
      <w:proofErr w:type="spellStart"/>
      <w:r>
        <w:t>warhafftigsten</w:t>
      </w:r>
      <w:proofErr w:type="spellEnd"/>
      <w:r>
        <w:t xml:space="preserve"> </w:t>
      </w:r>
      <w:proofErr w:type="spellStart"/>
      <w:r>
        <w:t>Prognostica</w:t>
      </w:r>
      <w:proofErr w:type="spellEnd"/>
      <w:r>
        <w:t xml:space="preserve">, oder </w:t>
      </w:r>
      <w:proofErr w:type="spellStart"/>
      <w:r>
        <w:t>glaeublichste</w:t>
      </w:r>
      <w:proofErr w:type="spellEnd"/>
      <w:r>
        <w:t xml:space="preserve"> </w:t>
      </w:r>
      <w:proofErr w:type="spellStart"/>
      <w:r>
        <w:t>Muthmassungen</w:t>
      </w:r>
      <w:proofErr w:type="spellEnd"/>
      <w:r>
        <w:t xml:space="preserve"> zu machen von allen </w:t>
      </w:r>
      <w:proofErr w:type="spellStart"/>
      <w:r>
        <w:t>Veraenderungen</w:t>
      </w:r>
      <w:proofErr w:type="spellEnd"/>
      <w:r>
        <w:t xml:space="preserve"> / da der Wille des Menschen etwas bey thun </w:t>
      </w:r>
      <w:proofErr w:type="spellStart"/>
      <w:r>
        <w:t>kan</w:t>
      </w:r>
      <w:proofErr w:type="spellEnd"/>
      <w:r>
        <w:t xml:space="preserve">. Erforsche nur / wo Selbst am meisten von zu hoffen hat / so </w:t>
      </w:r>
      <w:proofErr w:type="spellStart"/>
      <w:r>
        <w:t>kanst</w:t>
      </w:r>
      <w:proofErr w:type="spellEnd"/>
      <w:r>
        <w:t xml:space="preserve"> du allein ermessen / auf welche Seiten die meisten sich schlagen werden / und also ein glaublich </w:t>
      </w:r>
      <w:proofErr w:type="spellStart"/>
      <w:r>
        <w:t>Prognosticon</w:t>
      </w:r>
      <w:proofErr w:type="spellEnd"/>
      <w:r>
        <w:t xml:space="preserve"> machen / fast von allen </w:t>
      </w:r>
      <w:proofErr w:type="spellStart"/>
      <w:r>
        <w:t>Veraenderungen</w:t>
      </w:r>
      <w:proofErr w:type="spellEnd"/>
      <w:r>
        <w:t xml:space="preserve"> / die in Staatssachen / in </w:t>
      </w:r>
      <w:proofErr w:type="spellStart"/>
      <w:r>
        <w:t>Koenigreichen</w:t>
      </w:r>
      <w:proofErr w:type="spellEnd"/>
      <w:r>
        <w:t xml:space="preserve"> / und allenthalben in der Welt vorgehen </w:t>
      </w:r>
      <w:proofErr w:type="spellStart"/>
      <w:r>
        <w:t>moechten</w:t>
      </w:r>
      <w:proofErr w:type="spellEnd"/>
      <w:r>
        <w:t xml:space="preserve">; Es sey denn daß der Macht der </w:t>
      </w:r>
      <w:proofErr w:type="spellStart"/>
      <w:r>
        <w:t>Selbheit</w:t>
      </w:r>
      <w:proofErr w:type="spellEnd"/>
      <w:r>
        <w:t xml:space="preserve"> sich die zwey </w:t>
      </w:r>
      <w:proofErr w:type="spellStart"/>
      <w:r>
        <w:t>grossere</w:t>
      </w:r>
      <w:proofErr w:type="spellEnd"/>
      <w:r>
        <w:t xml:space="preserve"> </w:t>
      </w:r>
      <w:proofErr w:type="spellStart"/>
      <w:r>
        <w:t>Maechte</w:t>
      </w:r>
      <w:proofErr w:type="spellEnd"/>
      <w:r>
        <w:t xml:space="preserve"> die Selbst </w:t>
      </w:r>
      <w:proofErr w:type="spellStart"/>
      <w:r>
        <w:t>ueberwunden</w:t>
      </w:r>
      <w:proofErr w:type="spellEnd"/>
      <w:r>
        <w:t xml:space="preserve"> haben / widersetzen / und die sind GOttes Gnade; und seine alles regierende </w:t>
      </w:r>
      <w:proofErr w:type="spellStart"/>
      <w:r>
        <w:t>Versehung</w:t>
      </w:r>
      <w:proofErr w:type="spellEnd"/>
      <w:r>
        <w:t xml:space="preserve">. Ich sage / wenn diese beyden nicht </w:t>
      </w:r>
      <w:proofErr w:type="spellStart"/>
      <w:r>
        <w:t>bißweilen</w:t>
      </w:r>
      <w:proofErr w:type="spellEnd"/>
      <w:r>
        <w:t xml:space="preserve"> </w:t>
      </w:r>
      <w:proofErr w:type="spellStart"/>
      <w:r>
        <w:t>eintraeten</w:t>
      </w:r>
      <w:proofErr w:type="spellEnd"/>
      <w:r>
        <w:t xml:space="preserve"> / und Selbst </w:t>
      </w:r>
      <w:proofErr w:type="spellStart"/>
      <w:r>
        <w:t>widerstrebeten</w:t>
      </w:r>
      <w:proofErr w:type="spellEnd"/>
      <w:r>
        <w:t xml:space="preserve"> / und dessen </w:t>
      </w:r>
      <w:proofErr w:type="spellStart"/>
      <w:r>
        <w:t>Anschlaege</w:t>
      </w:r>
      <w:proofErr w:type="spellEnd"/>
      <w:r>
        <w:t xml:space="preserve"> hinderten / so </w:t>
      </w:r>
      <w:proofErr w:type="spellStart"/>
      <w:r>
        <w:t>moechte</w:t>
      </w:r>
      <w:proofErr w:type="spellEnd"/>
      <w:r>
        <w:t xml:space="preserve"> man fast in allen menschlichen </w:t>
      </w:r>
      <w:proofErr w:type="spellStart"/>
      <w:r>
        <w:t>Geschaefften</w:t>
      </w:r>
      <w:proofErr w:type="spellEnd"/>
      <w:r>
        <w:t xml:space="preserve"> den Ausgang vorher sehen / wenn man </w:t>
      </w:r>
      <w:proofErr w:type="spellStart"/>
      <w:r>
        <w:t>einmahl</w:t>
      </w:r>
      <w:proofErr w:type="spellEnd"/>
      <w:r>
        <w:t xml:space="preserve"> </w:t>
      </w:r>
      <w:proofErr w:type="spellStart"/>
      <w:r>
        <w:t>ausgespueret</w:t>
      </w:r>
      <w:proofErr w:type="spellEnd"/>
      <w:r>
        <w:t xml:space="preserve"> / wovon Selbst am meisten zu hoffen </w:t>
      </w:r>
      <w:proofErr w:type="spellStart"/>
      <w:r>
        <w:t>haette</w:t>
      </w:r>
      <w:proofErr w:type="spellEnd"/>
      <w:r>
        <w:t xml:space="preserve">. </w:t>
      </w:r>
    </w:p>
    <w:p w14:paraId="131C8DEF" w14:textId="77777777" w:rsidR="006164D3" w:rsidRDefault="006164D3" w:rsidP="006164D3">
      <w:pPr>
        <w:pStyle w:val="StandardWeb"/>
      </w:pPr>
      <w:r>
        <w:t xml:space="preserve">3. So </w:t>
      </w:r>
      <w:proofErr w:type="spellStart"/>
      <w:r>
        <w:t>maechtig</w:t>
      </w:r>
      <w:proofErr w:type="spellEnd"/>
      <w:r>
        <w:t xml:space="preserve"> und so gemein ist diese </w:t>
      </w:r>
      <w:proofErr w:type="spellStart"/>
      <w:r>
        <w:t>Herrschafft</w:t>
      </w:r>
      <w:proofErr w:type="spellEnd"/>
      <w:r>
        <w:t xml:space="preserve"> der </w:t>
      </w:r>
      <w:proofErr w:type="spellStart"/>
      <w:r>
        <w:t>Selbheit</w:t>
      </w:r>
      <w:proofErr w:type="spellEnd"/>
      <w:r>
        <w:t xml:space="preserve"> / daß es </w:t>
      </w:r>
      <w:proofErr w:type="spellStart"/>
      <w:r>
        <w:t>billich</w:t>
      </w:r>
      <w:proofErr w:type="spellEnd"/>
      <w:r>
        <w:t xml:space="preserve"> erwecket in einem / ein ehrlich und </w:t>
      </w:r>
      <w:proofErr w:type="spellStart"/>
      <w:r>
        <w:t>maeßig</w:t>
      </w:r>
      <w:proofErr w:type="spellEnd"/>
      <w:r>
        <w:t xml:space="preserve"> Mißtrauen / schier an allen Menschen / in denen </w:t>
      </w:r>
      <w:proofErr w:type="spellStart"/>
      <w:r>
        <w:t>Stuecken</w:t>
      </w:r>
      <w:proofErr w:type="spellEnd"/>
      <w:r>
        <w:t xml:space="preserve"> / da Selbst </w:t>
      </w:r>
      <w:proofErr w:type="spellStart"/>
      <w:r>
        <w:t>starck</w:t>
      </w:r>
      <w:proofErr w:type="spellEnd"/>
      <w:r>
        <w:t xml:space="preserve"> mit </w:t>
      </w:r>
      <w:proofErr w:type="spellStart"/>
      <w:r>
        <w:t>interessiret</w:t>
      </w:r>
      <w:proofErr w:type="spellEnd"/>
      <w:r>
        <w:t xml:space="preserve"> ist. Es sey einer so </w:t>
      </w:r>
      <w:proofErr w:type="spellStart"/>
      <w:r>
        <w:t>auffrichtig</w:t>
      </w:r>
      <w:proofErr w:type="spellEnd"/>
      <w:r>
        <w:t xml:space="preserve"> als er wolle / und von so grosse Geschicklichkeit und Hoffnung als er wolle / er mag euch so hoch verbunden seyn als er wolle / ja / und </w:t>
      </w:r>
      <w:proofErr w:type="spellStart"/>
      <w:r>
        <w:t>waere</w:t>
      </w:r>
      <w:proofErr w:type="spellEnd"/>
      <w:r>
        <w:t xml:space="preserve"> er auch euer eigen Bruder; dennoch trauet </w:t>
      </w:r>
      <w:proofErr w:type="spellStart"/>
      <w:r>
        <w:t>ihme</w:t>
      </w:r>
      <w:proofErr w:type="spellEnd"/>
      <w:r>
        <w:t xml:space="preserve"> nicht zu viel / wo </w:t>
      </w:r>
      <w:proofErr w:type="spellStart"/>
      <w:r>
        <w:t>ihme</w:t>
      </w:r>
      <w:proofErr w:type="spellEnd"/>
      <w:r>
        <w:t xml:space="preserve"> selbst etwas grosses darauf stehet. Denn die Erfahrung wird euch lehren / daß Selbst allezeit die </w:t>
      </w:r>
      <w:proofErr w:type="spellStart"/>
      <w:r>
        <w:t>Herrschafft</w:t>
      </w:r>
      <w:proofErr w:type="spellEnd"/>
      <w:r>
        <w:t xml:space="preserve"> in den meisten behalten wird. </w:t>
      </w:r>
    </w:p>
    <w:p w14:paraId="497DC9E3" w14:textId="77777777" w:rsidR="006164D3" w:rsidRDefault="006164D3" w:rsidP="006164D3">
      <w:pPr>
        <w:pStyle w:val="StandardWeb"/>
      </w:pPr>
      <w:r>
        <w:t xml:space="preserve">4. Vor allen Dingen aber </w:t>
      </w:r>
      <w:proofErr w:type="spellStart"/>
      <w:r>
        <w:t>solte</w:t>
      </w:r>
      <w:proofErr w:type="spellEnd"/>
      <w:r>
        <w:t xml:space="preserve"> ein jeglicher weiser und gottseliger Christ hierinnen sein eigen Hertz am </w:t>
      </w:r>
      <w:proofErr w:type="spellStart"/>
      <w:r>
        <w:t>verdaechtigsten</w:t>
      </w:r>
      <w:proofErr w:type="spellEnd"/>
      <w:r>
        <w:t xml:space="preserve"> halten: Bewahre dein </w:t>
      </w:r>
      <w:proofErr w:type="spellStart"/>
      <w:r>
        <w:t>Hertze</w:t>
      </w:r>
      <w:proofErr w:type="spellEnd"/>
      <w:r>
        <w:t xml:space="preserve"> </w:t>
      </w:r>
      <w:proofErr w:type="spellStart"/>
      <w:r>
        <w:t>ueber</w:t>
      </w:r>
      <w:proofErr w:type="spellEnd"/>
      <w:r>
        <w:t xml:space="preserve"> alles; Und laß Selbst daraus bleiben vor allen andern </w:t>
      </w:r>
      <w:proofErr w:type="spellStart"/>
      <w:r>
        <w:t>Suenden</w:t>
      </w:r>
      <w:proofErr w:type="spellEnd"/>
      <w:r>
        <w:t xml:space="preserve">. Heute dich vor </w:t>
      </w:r>
      <w:proofErr w:type="spellStart"/>
      <w:r>
        <w:t>Selbheit</w:t>
      </w:r>
      <w:proofErr w:type="spellEnd"/>
      <w:r>
        <w:t xml:space="preserve"> / so lieb dir ist ein Christ zu seyn / und als ein Christ zu leben / und den Friede eines Christen zu haben: Und zu dem Ende laß dir allezeit die Sache / die </w:t>
      </w:r>
      <w:proofErr w:type="spellStart"/>
      <w:r>
        <w:t>Meynung</w:t>
      </w:r>
      <w:proofErr w:type="spellEnd"/>
      <w:r>
        <w:t xml:space="preserve"> / die Streitigkeit am </w:t>
      </w:r>
      <w:proofErr w:type="spellStart"/>
      <w:r>
        <w:t>verdaechtigsten</w:t>
      </w:r>
      <w:proofErr w:type="spellEnd"/>
      <w:r>
        <w:t xml:space="preserve"> seyn / da Selbst am meisten </w:t>
      </w:r>
      <w:proofErr w:type="spellStart"/>
      <w:r>
        <w:t>interessiret</w:t>
      </w:r>
      <w:proofErr w:type="spellEnd"/>
      <w:r>
        <w:t xml:space="preserve"> ist. Die Namen Selbst und Eigen / </w:t>
      </w:r>
      <w:proofErr w:type="spellStart"/>
      <w:r>
        <w:t>solten</w:t>
      </w:r>
      <w:proofErr w:type="spellEnd"/>
      <w:r>
        <w:t xml:space="preserve"> in eines wachenden Christen Ohren seyn erweckende und Schreck-Worte / und als die </w:t>
      </w:r>
      <w:proofErr w:type="spellStart"/>
      <w:r>
        <w:t>naechst</w:t>
      </w:r>
      <w:proofErr w:type="spellEnd"/>
      <w:r>
        <w:t xml:space="preserve"> sind zu den Namen </w:t>
      </w:r>
      <w:proofErr w:type="spellStart"/>
      <w:r>
        <w:t>Suende</w:t>
      </w:r>
      <w:proofErr w:type="spellEnd"/>
      <w:r>
        <w:t xml:space="preserve"> und Satan; und zum wenigsten eine grosse </w:t>
      </w:r>
      <w:proofErr w:type="spellStart"/>
      <w:r>
        <w:t>Ursach</w:t>
      </w:r>
      <w:proofErr w:type="spellEnd"/>
      <w:r>
        <w:t xml:space="preserve"> zu Argwohn in sich haben. </w:t>
      </w:r>
    </w:p>
    <w:p w14:paraId="79B6EEEA" w14:textId="77777777" w:rsidR="006164D3" w:rsidRDefault="006164D3" w:rsidP="006164D3">
      <w:pPr>
        <w:spacing w:after="0" w:line="240" w:lineRule="auto"/>
      </w:pPr>
      <w:r>
        <w:br w:type="page"/>
      </w:r>
    </w:p>
    <w:p w14:paraId="79F884F6" w14:textId="77777777" w:rsidR="006164D3" w:rsidRDefault="006164D3" w:rsidP="006164D3">
      <w:pPr>
        <w:pStyle w:val="berschrift1"/>
        <w:rPr>
          <w:sz w:val="48"/>
        </w:rPr>
      </w:pPr>
      <w:r>
        <w:t>Das XI. Capitel.</w:t>
      </w:r>
    </w:p>
    <w:p w14:paraId="4E11B83E" w14:textId="77777777" w:rsidR="006164D3" w:rsidRDefault="006164D3" w:rsidP="006164D3">
      <w:pPr>
        <w:pStyle w:val="StandardWeb"/>
      </w:pPr>
      <w:r>
        <w:rPr>
          <w:rStyle w:val="Fett"/>
          <w:rFonts w:eastAsiaTheme="majorEastAsia"/>
        </w:rPr>
        <w:t>Der ander Nutze: Wie wir sollen unser Selbst-</w:t>
      </w:r>
      <w:proofErr w:type="spellStart"/>
      <w:r>
        <w:rPr>
          <w:rStyle w:val="Fett"/>
          <w:rFonts w:eastAsiaTheme="majorEastAsia"/>
        </w:rPr>
        <w:t>Verlaeugnung</w:t>
      </w:r>
      <w:proofErr w:type="spellEnd"/>
      <w:r>
        <w:rPr>
          <w:rStyle w:val="Fett"/>
          <w:rFonts w:eastAsiaTheme="majorEastAsia"/>
        </w:rPr>
        <w:t xml:space="preserve"> </w:t>
      </w:r>
      <w:proofErr w:type="spellStart"/>
      <w:r>
        <w:rPr>
          <w:rStyle w:val="Fett"/>
          <w:rFonts w:eastAsiaTheme="majorEastAsia"/>
        </w:rPr>
        <w:t>pruefen</w:t>
      </w:r>
      <w:proofErr w:type="spellEnd"/>
      <w:r>
        <w:rPr>
          <w:rStyle w:val="Fett"/>
          <w:rFonts w:eastAsiaTheme="majorEastAsia"/>
        </w:rPr>
        <w:t xml:space="preserve"> / und welcher der geringste Gradus der </w:t>
      </w:r>
      <w:proofErr w:type="spellStart"/>
      <w:r>
        <w:rPr>
          <w:rStyle w:val="Fett"/>
          <w:rFonts w:eastAsiaTheme="majorEastAsia"/>
        </w:rPr>
        <w:t>aufrichtigten</w:t>
      </w:r>
      <w:proofErr w:type="spellEnd"/>
      <w:r>
        <w:rPr>
          <w:rStyle w:val="Fett"/>
          <w:rFonts w:eastAsiaTheme="majorEastAsia"/>
        </w:rPr>
        <w:t xml:space="preserve"> Selbst-</w:t>
      </w:r>
      <w:proofErr w:type="spellStart"/>
      <w:r>
        <w:rPr>
          <w:rStyle w:val="Fett"/>
          <w:rFonts w:eastAsiaTheme="majorEastAsia"/>
        </w:rPr>
        <w:t>Verlaeugnung</w:t>
      </w:r>
      <w:proofErr w:type="spellEnd"/>
      <w:r>
        <w:rPr>
          <w:rStyle w:val="Fett"/>
          <w:rFonts w:eastAsiaTheme="majorEastAsia"/>
        </w:rPr>
        <w:t xml:space="preserve"> sey.</w:t>
      </w:r>
      <w:r>
        <w:t xml:space="preserve"> </w:t>
      </w:r>
    </w:p>
    <w:p w14:paraId="18D60B80" w14:textId="77777777" w:rsidR="006164D3" w:rsidRDefault="006164D3" w:rsidP="006164D3">
      <w:pPr>
        <w:pStyle w:val="StandardWeb"/>
      </w:pPr>
      <w:r>
        <w:t xml:space="preserve">Die </w:t>
      </w:r>
      <w:proofErr w:type="spellStart"/>
      <w:r>
        <w:t>Suend</w:t>
      </w:r>
      <w:proofErr w:type="spellEnd"/>
      <w:r>
        <w:t xml:space="preserve"> und derselben Gefahr / da ich euch </w:t>
      </w:r>
      <w:proofErr w:type="spellStart"/>
      <w:r>
        <w:t>anietzo</w:t>
      </w:r>
      <w:proofErr w:type="spellEnd"/>
      <w:r>
        <w:t xml:space="preserve"> abzumahnen habe / nemlich die </w:t>
      </w:r>
      <w:proofErr w:type="spellStart"/>
      <w:r>
        <w:t>Selbheit</w:t>
      </w:r>
      <w:proofErr w:type="spellEnd"/>
      <w:r>
        <w:t xml:space="preserve"> mit ihren </w:t>
      </w:r>
      <w:proofErr w:type="spellStart"/>
      <w:r>
        <w:t>effectis</w:t>
      </w:r>
      <w:proofErr w:type="spellEnd"/>
      <w:r>
        <w:t xml:space="preserve">, und die Christliche </w:t>
      </w:r>
      <w:proofErr w:type="spellStart"/>
      <w:r>
        <w:t>Gebuehr</w:t>
      </w:r>
      <w:proofErr w:type="spellEnd"/>
      <w:r>
        <w:t xml:space="preserve"> / welche ich zu erinnern habe / nemlich die Selbst-</w:t>
      </w:r>
      <w:proofErr w:type="spellStart"/>
      <w:r>
        <w:t>Verlaeugnung</w:t>
      </w:r>
      <w:proofErr w:type="spellEnd"/>
      <w:r>
        <w:t xml:space="preserve"> / sind von solcher Wichtigkeit / als ich (ausgenommen eine) keine </w:t>
      </w:r>
      <w:proofErr w:type="spellStart"/>
      <w:r>
        <w:t>Suende</w:t>
      </w:r>
      <w:proofErr w:type="spellEnd"/>
      <w:r>
        <w:t xml:space="preserve"> oder </w:t>
      </w:r>
      <w:proofErr w:type="spellStart"/>
      <w:r>
        <w:t>Gebuehr</w:t>
      </w:r>
      <w:proofErr w:type="spellEnd"/>
      <w:r>
        <w:t xml:space="preserve"> weiß. Daß man die Seele zu GOtt erhebet / ist zwar das </w:t>
      </w:r>
      <w:proofErr w:type="spellStart"/>
      <w:r>
        <w:t>groesseste</w:t>
      </w:r>
      <w:proofErr w:type="spellEnd"/>
      <w:r>
        <w:t xml:space="preserve"> </w:t>
      </w:r>
      <w:proofErr w:type="spellStart"/>
      <w:r>
        <w:t>Werck</w:t>
      </w:r>
      <w:proofErr w:type="spellEnd"/>
      <w:r>
        <w:t xml:space="preserve"> / allein die </w:t>
      </w:r>
      <w:proofErr w:type="spellStart"/>
      <w:r>
        <w:t>Toedthung</w:t>
      </w:r>
      <w:proofErr w:type="spellEnd"/>
      <w:r>
        <w:t xml:space="preserve"> des Fleisches / und </w:t>
      </w:r>
      <w:proofErr w:type="spellStart"/>
      <w:r>
        <w:t>Verlaeugnung</w:t>
      </w:r>
      <w:proofErr w:type="spellEnd"/>
      <w:r>
        <w:t xml:space="preserve"> sein selbst ist gewiß da </w:t>
      </w:r>
      <w:proofErr w:type="spellStart"/>
      <w:r>
        <w:t>naechst</w:t>
      </w:r>
      <w:proofErr w:type="spellEnd"/>
      <w:r>
        <w:t xml:space="preserve"> / weil es ein wesentlich </w:t>
      </w:r>
      <w:proofErr w:type="spellStart"/>
      <w:r>
        <w:t>Stueck</w:t>
      </w:r>
      <w:proofErr w:type="spellEnd"/>
      <w:r>
        <w:t xml:space="preserve"> ist der </w:t>
      </w:r>
      <w:proofErr w:type="spellStart"/>
      <w:r>
        <w:t>Veraenderung</w:t>
      </w:r>
      <w:proofErr w:type="spellEnd"/>
      <w:r>
        <w:t xml:space="preserve"> / die vorgehen muß. Prediger sagen euch von dem Greuel und Gefahr / und </w:t>
      </w:r>
      <w:proofErr w:type="spellStart"/>
      <w:r>
        <w:t>uebelen</w:t>
      </w:r>
      <w:proofErr w:type="spellEnd"/>
      <w:r>
        <w:t xml:space="preserve"> Ausgang der </w:t>
      </w:r>
      <w:proofErr w:type="spellStart"/>
      <w:r>
        <w:t>Suenden</w:t>
      </w:r>
      <w:proofErr w:type="spellEnd"/>
      <w:r>
        <w:t xml:space="preserve">: Allein / es ist unter allen </w:t>
      </w:r>
      <w:proofErr w:type="spellStart"/>
      <w:r>
        <w:t>Suenden</w:t>
      </w:r>
      <w:proofErr w:type="spellEnd"/>
      <w:r>
        <w:t xml:space="preserve"> kaum eine greulicher / und </w:t>
      </w:r>
      <w:proofErr w:type="spellStart"/>
      <w:r>
        <w:t>gefaehrlicher</w:t>
      </w:r>
      <w:proofErr w:type="spellEnd"/>
      <w:r>
        <w:t xml:space="preserve"> als diese / und dennoch </w:t>
      </w:r>
      <w:proofErr w:type="spellStart"/>
      <w:r>
        <w:t>zweiffele</w:t>
      </w:r>
      <w:proofErr w:type="spellEnd"/>
      <w:r>
        <w:t xml:space="preserve"> ich / daß die meisten dieselbe recht bereuet / oder auch den Greuel derselben erkannt haben. Ist derowegen meine vornehmste Bitte / daß wo ihr </w:t>
      </w:r>
      <w:proofErr w:type="spellStart"/>
      <w:r>
        <w:t>gedencket</w:t>
      </w:r>
      <w:proofErr w:type="spellEnd"/>
      <w:r>
        <w:t xml:space="preserve"> Christen zu seyn / und von </w:t>
      </w:r>
      <w:proofErr w:type="spellStart"/>
      <w:r>
        <w:t>Suende</w:t>
      </w:r>
      <w:proofErr w:type="spellEnd"/>
      <w:r>
        <w:t xml:space="preserve"> / und darauf folgender </w:t>
      </w:r>
      <w:proofErr w:type="spellStart"/>
      <w:r>
        <w:t>Verdammnus</w:t>
      </w:r>
      <w:proofErr w:type="spellEnd"/>
      <w:r>
        <w:t xml:space="preserve"> </w:t>
      </w:r>
      <w:proofErr w:type="spellStart"/>
      <w:r>
        <w:t>befreyet</w:t>
      </w:r>
      <w:proofErr w:type="spellEnd"/>
      <w:r>
        <w:t xml:space="preserve"> werden / </w:t>
      </w:r>
      <w:proofErr w:type="spellStart"/>
      <w:r>
        <w:t>huetet</w:t>
      </w:r>
      <w:proofErr w:type="spellEnd"/>
      <w:r>
        <w:t xml:space="preserve"> euch vor diese Todt-</w:t>
      </w:r>
      <w:proofErr w:type="spellStart"/>
      <w:r>
        <w:t>Suende</w:t>
      </w:r>
      <w:proofErr w:type="spellEnd"/>
      <w:r>
        <w:t xml:space="preserve"> die Selbstheit / und sehet ja zu / daß euer Hertz mit wahrer Selbst-</w:t>
      </w:r>
      <w:proofErr w:type="spellStart"/>
      <w:r>
        <w:t>Verlaeugnung</w:t>
      </w:r>
      <w:proofErr w:type="spellEnd"/>
      <w:r>
        <w:t xml:space="preserve"> gezieret sey / und wenn ihr dieselbe habet / so gebrauchet derselben / und lebet darnach. </w:t>
      </w:r>
    </w:p>
    <w:p w14:paraId="6683F355" w14:textId="77777777" w:rsidR="006164D3" w:rsidRDefault="006164D3" w:rsidP="006164D3">
      <w:pPr>
        <w:pStyle w:val="StandardWeb"/>
      </w:pPr>
      <w:r>
        <w:t xml:space="preserve">Damit ich euch nun hierinnen </w:t>
      </w:r>
      <w:proofErr w:type="spellStart"/>
      <w:r>
        <w:t>helffe</w:t>
      </w:r>
      <w:proofErr w:type="spellEnd"/>
      <w:r>
        <w:t xml:space="preserve"> / </w:t>
      </w:r>
      <w:proofErr w:type="spellStart"/>
      <w:r>
        <w:t>wil</w:t>
      </w:r>
      <w:proofErr w:type="spellEnd"/>
      <w:r>
        <w:t xml:space="preserve"> ich handeln 1. wie ihr eure Selbst-</w:t>
      </w:r>
      <w:proofErr w:type="spellStart"/>
      <w:r>
        <w:t>Verlaeugnung</w:t>
      </w:r>
      <w:proofErr w:type="spellEnd"/>
      <w:r>
        <w:t xml:space="preserve"> </w:t>
      </w:r>
      <w:proofErr w:type="spellStart"/>
      <w:r>
        <w:t>pruefen</w:t>
      </w:r>
      <w:proofErr w:type="spellEnd"/>
      <w:r>
        <w:t xml:space="preserve"> </w:t>
      </w:r>
      <w:proofErr w:type="spellStart"/>
      <w:r>
        <w:t>moeget</w:t>
      </w:r>
      <w:proofErr w:type="spellEnd"/>
      <w:r>
        <w:t xml:space="preserve">. 2. Wie ihr dieselbe </w:t>
      </w:r>
      <w:proofErr w:type="spellStart"/>
      <w:r>
        <w:t>ueben</w:t>
      </w:r>
      <w:proofErr w:type="spellEnd"/>
      <w:r>
        <w:t xml:space="preserve"> sollet. 3. Will ich </w:t>
      </w:r>
      <w:proofErr w:type="spellStart"/>
      <w:r>
        <w:t>einfuehren</w:t>
      </w:r>
      <w:proofErr w:type="spellEnd"/>
      <w:r>
        <w:t xml:space="preserve"> mehr </w:t>
      </w:r>
      <w:proofErr w:type="spellStart"/>
      <w:r>
        <w:t>Gruende</w:t>
      </w:r>
      <w:proofErr w:type="spellEnd"/>
      <w:r>
        <w:t xml:space="preserve"> / die euch dazu bewegen </w:t>
      </w:r>
      <w:proofErr w:type="spellStart"/>
      <w:r>
        <w:t>moegen</w:t>
      </w:r>
      <w:proofErr w:type="spellEnd"/>
      <w:r>
        <w:t xml:space="preserve">. Und dann 4. etliche </w:t>
      </w:r>
      <w:proofErr w:type="spellStart"/>
      <w:r>
        <w:t>Directiones</w:t>
      </w:r>
      <w:proofErr w:type="spellEnd"/>
      <w:r>
        <w:t>, wie ihr Selbst-</w:t>
      </w:r>
      <w:proofErr w:type="spellStart"/>
      <w:r>
        <w:t>Verlaeugnung</w:t>
      </w:r>
      <w:proofErr w:type="spellEnd"/>
      <w:r>
        <w:t xml:space="preserve"> </w:t>
      </w:r>
      <w:proofErr w:type="spellStart"/>
      <w:r>
        <w:t>moeget</w:t>
      </w:r>
      <w:proofErr w:type="spellEnd"/>
      <w:r>
        <w:t xml:space="preserve"> zu </w:t>
      </w:r>
      <w:proofErr w:type="spellStart"/>
      <w:r>
        <w:t>wege</w:t>
      </w:r>
      <w:proofErr w:type="spellEnd"/>
      <w:r>
        <w:t xml:space="preserve"> bringen und </w:t>
      </w:r>
      <w:proofErr w:type="spellStart"/>
      <w:r>
        <w:t>staercken</w:t>
      </w:r>
      <w:proofErr w:type="spellEnd"/>
      <w:r>
        <w:t xml:space="preserve">. </w:t>
      </w:r>
    </w:p>
    <w:p w14:paraId="6F1AE8CE" w14:textId="77777777" w:rsidR="006164D3" w:rsidRDefault="006164D3" w:rsidP="006164D3">
      <w:pPr>
        <w:pStyle w:val="StandardWeb"/>
      </w:pPr>
      <w:r>
        <w:t>2. Die Selbst-</w:t>
      </w:r>
      <w:proofErr w:type="spellStart"/>
      <w:r>
        <w:t>Verlaeugnung</w:t>
      </w:r>
      <w:proofErr w:type="spellEnd"/>
      <w:r>
        <w:t xml:space="preserve"> </w:t>
      </w:r>
      <w:proofErr w:type="spellStart"/>
      <w:r>
        <w:t>kan</w:t>
      </w:r>
      <w:proofErr w:type="spellEnd"/>
      <w:r>
        <w:t xml:space="preserve"> zwar </w:t>
      </w:r>
      <w:proofErr w:type="spellStart"/>
      <w:r>
        <w:t>wol</w:t>
      </w:r>
      <w:proofErr w:type="spellEnd"/>
      <w:r>
        <w:t xml:space="preserve"> </w:t>
      </w:r>
      <w:proofErr w:type="spellStart"/>
      <w:r>
        <w:t>gepruefet</w:t>
      </w:r>
      <w:proofErr w:type="spellEnd"/>
      <w:r>
        <w:t xml:space="preserve"> werden / bey den </w:t>
      </w:r>
      <w:proofErr w:type="spellStart"/>
      <w:r>
        <w:t>zehen</w:t>
      </w:r>
      <w:proofErr w:type="spellEnd"/>
      <w:r>
        <w:t xml:space="preserve"> Kennzeichen / die wir zuvor </w:t>
      </w:r>
      <w:proofErr w:type="spellStart"/>
      <w:r>
        <w:t>aufgesetzet</w:t>
      </w:r>
      <w:proofErr w:type="spellEnd"/>
      <w:r>
        <w:t xml:space="preserve"> / daraus man gnug ersehen </w:t>
      </w:r>
      <w:proofErr w:type="spellStart"/>
      <w:r>
        <w:t>kan</w:t>
      </w:r>
      <w:proofErr w:type="spellEnd"/>
      <w:r>
        <w:t xml:space="preserve"> / was </w:t>
      </w:r>
      <w:proofErr w:type="spellStart"/>
      <w:r>
        <w:t>Selbheit</w:t>
      </w:r>
      <w:proofErr w:type="spellEnd"/>
      <w:r>
        <w:t xml:space="preserve"> / und was Selbst-</w:t>
      </w:r>
      <w:proofErr w:type="spellStart"/>
      <w:r>
        <w:t>Verlaeugnung</w:t>
      </w:r>
      <w:proofErr w:type="spellEnd"/>
      <w:r>
        <w:t xml:space="preserve"> sey. Allein alles besser zu verstehen / will ich nur mit wenig Worten andeuten / wie die geringste Maß / oder der geringste Gradus der Selbst-</w:t>
      </w:r>
      <w:proofErr w:type="spellStart"/>
      <w:r>
        <w:t>Verlaeugnung</w:t>
      </w:r>
      <w:proofErr w:type="spellEnd"/>
      <w:r>
        <w:t xml:space="preserve"> / mag erkannt werden. Und das ist also: Wo fleischlich Selbst </w:t>
      </w:r>
      <w:proofErr w:type="spellStart"/>
      <w:r>
        <w:t>staercker</w:t>
      </w:r>
      <w:proofErr w:type="spellEnd"/>
      <w:r>
        <w:t xml:space="preserve"> ist / und ins gemein oder </w:t>
      </w:r>
      <w:proofErr w:type="spellStart"/>
      <w:r>
        <w:t>habitualiter</w:t>
      </w:r>
      <w:proofErr w:type="spellEnd"/>
      <w:r>
        <w:t xml:space="preserve"> mehr vermag / denn GOtt oder Christus / oder das ewige Leben / da ist keine wahre Selbst-</w:t>
      </w:r>
      <w:proofErr w:type="spellStart"/>
      <w:r>
        <w:t>Verlaeugnung</w:t>
      </w:r>
      <w:proofErr w:type="spellEnd"/>
      <w:r>
        <w:t xml:space="preserve"> / oder keine seligmachende Gnade: Aber wo GOtt und seine Ehre und willen am meisten vermag / da ist die Selbst-</w:t>
      </w:r>
      <w:proofErr w:type="spellStart"/>
      <w:r>
        <w:t>Verlaeugnung</w:t>
      </w:r>
      <w:proofErr w:type="spellEnd"/>
      <w:r>
        <w:t xml:space="preserve"> </w:t>
      </w:r>
      <w:proofErr w:type="spellStart"/>
      <w:r>
        <w:t>auffrichtig</w:t>
      </w:r>
      <w:proofErr w:type="spellEnd"/>
      <w:r>
        <w:t xml:space="preserve">. Fraget ihr ferner / wie man </w:t>
      </w:r>
      <w:proofErr w:type="spellStart"/>
      <w:r>
        <w:t>diß</w:t>
      </w:r>
      <w:proofErr w:type="spellEnd"/>
      <w:r>
        <w:t xml:space="preserve"> wissen mag / lerne es </w:t>
      </w:r>
      <w:proofErr w:type="spellStart"/>
      <w:r>
        <w:t>kuertzlich</w:t>
      </w:r>
      <w:proofErr w:type="spellEnd"/>
      <w:r>
        <w:t xml:space="preserve"> also: </w:t>
      </w:r>
    </w:p>
    <w:p w14:paraId="76621A5F" w14:textId="77777777" w:rsidR="006164D3" w:rsidRDefault="006164D3" w:rsidP="006164D3">
      <w:pPr>
        <w:pStyle w:val="StandardWeb"/>
      </w:pPr>
      <w:r>
        <w:t xml:space="preserve">1. Was ist es / darum ihr lebet? Welches ist das Gut / da euer Hertz am meisten </w:t>
      </w:r>
      <w:proofErr w:type="spellStart"/>
      <w:r>
        <w:t>auffgerichtet</w:t>
      </w:r>
      <w:proofErr w:type="spellEnd"/>
      <w:r>
        <w:t xml:space="preserve"> ist / es zu erlangen? Welches ist das Ende / daß ihr vornehmlich </w:t>
      </w:r>
      <w:proofErr w:type="spellStart"/>
      <w:r>
        <w:t>intendiret</w:t>
      </w:r>
      <w:proofErr w:type="spellEnd"/>
      <w:r>
        <w:t xml:space="preserve"> / und strebet zu erlangen / und da ihr euer Hertz </w:t>
      </w:r>
      <w:proofErr w:type="spellStart"/>
      <w:r>
        <w:t>auff</w:t>
      </w:r>
      <w:proofErr w:type="spellEnd"/>
      <w:r>
        <w:t xml:space="preserve"> setzet / und euer Hoffnung / es zu erlangen? Ist es GOTT zu gefallen und zu preisen / und ewig sein zu geniessen? Oder ist es eurem fleischlichen </w:t>
      </w:r>
      <w:proofErr w:type="spellStart"/>
      <w:r>
        <w:t>Gemuethe</w:t>
      </w:r>
      <w:proofErr w:type="spellEnd"/>
      <w:r>
        <w:t xml:space="preserve"> zu gefallen und ein </w:t>
      </w:r>
      <w:proofErr w:type="spellStart"/>
      <w:r>
        <w:t>ode</w:t>
      </w:r>
      <w:proofErr w:type="spellEnd"/>
      <w:r>
        <w:t xml:space="preserve"> </w:t>
      </w:r>
      <w:proofErr w:type="spellStart"/>
      <w:r>
        <w:t>rander</w:t>
      </w:r>
      <w:proofErr w:type="spellEnd"/>
      <w:r>
        <w:t xml:space="preserve"> </w:t>
      </w:r>
      <w:proofErr w:type="spellStart"/>
      <w:r>
        <w:t>irrdisch</w:t>
      </w:r>
      <w:proofErr w:type="spellEnd"/>
      <w:r>
        <w:t xml:space="preserve"> Gut zu geniessen? Forsche dem fleißig nach / so magst du sehen / ob GOtt oder Selbst das </w:t>
      </w:r>
      <w:proofErr w:type="spellStart"/>
      <w:r>
        <w:t>groeste</w:t>
      </w:r>
      <w:proofErr w:type="spellEnd"/>
      <w:r>
        <w:t xml:space="preserve"> Theil in dir habe / dann das ist dein Gott / </w:t>
      </w:r>
      <w:proofErr w:type="spellStart"/>
      <w:r>
        <w:t>deme</w:t>
      </w:r>
      <w:proofErr w:type="spellEnd"/>
      <w:r>
        <w:t xml:space="preserve"> zu gefallen du dich am meisten </w:t>
      </w:r>
      <w:proofErr w:type="spellStart"/>
      <w:r>
        <w:t>bemuehest</w:t>
      </w:r>
      <w:proofErr w:type="spellEnd"/>
      <w:r>
        <w:t xml:space="preserve"> / das du am meisten liebest / und da du am meisten vor ausstehen </w:t>
      </w:r>
      <w:proofErr w:type="spellStart"/>
      <w:r>
        <w:t>koentest</w:t>
      </w:r>
      <w:proofErr w:type="spellEnd"/>
      <w:r>
        <w:t xml:space="preserve">. </w:t>
      </w:r>
    </w:p>
    <w:p w14:paraId="2C9AB250" w14:textId="77777777" w:rsidR="006164D3" w:rsidRDefault="006164D3" w:rsidP="006164D3">
      <w:pPr>
        <w:pStyle w:val="StandardWeb"/>
      </w:pPr>
      <w:r>
        <w:t xml:space="preserve">2. Wo haltet ihr am meisten von? von den Mitteln eurer Seligkeit und der Ehre GOttes? oder von den Mitteln Selbst und das Fleisch zu versorgen; Haltet ihr mehr von Christo und Heiligkeit / als die da sind der Weg zu GOtt; oder von Reichthum / Ehre und Lust / die dem Fleisch behagen? </w:t>
      </w:r>
    </w:p>
    <w:p w14:paraId="45B76E05" w14:textId="77777777" w:rsidR="006164D3" w:rsidRDefault="006164D3" w:rsidP="006164D3">
      <w:pPr>
        <w:pStyle w:val="StandardWeb"/>
      </w:pPr>
      <w:r>
        <w:t xml:space="preserve">3. Wo ihr in </w:t>
      </w:r>
      <w:proofErr w:type="spellStart"/>
      <w:r>
        <w:t>Warheit</w:t>
      </w:r>
      <w:proofErr w:type="spellEnd"/>
      <w:r>
        <w:t xml:space="preserve"> euch selbst </w:t>
      </w:r>
      <w:proofErr w:type="spellStart"/>
      <w:r>
        <w:t>verlaeugnet</w:t>
      </w:r>
      <w:proofErr w:type="spellEnd"/>
      <w:r>
        <w:t xml:space="preserve"> habt / so lasset ihr euch ordentlich und in </w:t>
      </w:r>
      <w:proofErr w:type="spellStart"/>
      <w:r>
        <w:t>dne</w:t>
      </w:r>
      <w:proofErr w:type="spellEnd"/>
      <w:r>
        <w:t xml:space="preserve"> meisten </w:t>
      </w:r>
      <w:proofErr w:type="spellStart"/>
      <w:r>
        <w:t>Stuecken</w:t>
      </w:r>
      <w:proofErr w:type="spellEnd"/>
      <w:r>
        <w:t xml:space="preserve"> durch GOTT / sein Wort und Geist regieren / und nicht durch fleischlich Selbst. Wer ist es / der euer Leben regieret? wessen Wort und Wille vermag am meisten bey euch? wann GOtt ziehet / und Selbst ziehet / wem folget ihr in dem Lauff eures Lebens? </w:t>
      </w:r>
    </w:p>
    <w:p w14:paraId="2904902F" w14:textId="77777777" w:rsidR="006164D3" w:rsidRDefault="006164D3" w:rsidP="006164D3">
      <w:pPr>
        <w:pStyle w:val="StandardWeb"/>
      </w:pPr>
      <w:r>
        <w:t>4. wo ihr wahre Selbst-</w:t>
      </w:r>
      <w:proofErr w:type="spellStart"/>
      <w:r>
        <w:t>Verlaeugnung</w:t>
      </w:r>
      <w:proofErr w:type="spellEnd"/>
      <w:r>
        <w:t xml:space="preserve"> in euch habet / so ist der </w:t>
      </w:r>
      <w:proofErr w:type="spellStart"/>
      <w:r>
        <w:t>gewoenliche</w:t>
      </w:r>
      <w:proofErr w:type="spellEnd"/>
      <w:r>
        <w:t xml:space="preserve"> Lauff eures Lebens Selbst mit gutem </w:t>
      </w:r>
      <w:proofErr w:type="spellStart"/>
      <w:r>
        <w:t>Success</w:t>
      </w:r>
      <w:proofErr w:type="spellEnd"/>
      <w:r>
        <w:t xml:space="preserve"> zu wiederstreben: also daß ihr nicht allein willig seyd / daß es euch regieren soll / und daß ihr es liebet als euren Gott / sondern daß ihr dagegen streitet / und tretet es zu Boden als euren Feind; also daß ihr </w:t>
      </w:r>
      <w:proofErr w:type="spellStart"/>
      <w:r>
        <w:t>gewapnet</w:t>
      </w:r>
      <w:proofErr w:type="spellEnd"/>
      <w:r>
        <w:t xml:space="preserve"> gehet gegen Selbst und strebet gegen Selbst in allen </w:t>
      </w:r>
      <w:proofErr w:type="spellStart"/>
      <w:r>
        <w:t>Stuecken</w:t>
      </w:r>
      <w:proofErr w:type="spellEnd"/>
      <w:r>
        <w:t xml:space="preserve"> / darinnen es euch will verwirren; und wie andere </w:t>
      </w:r>
      <w:proofErr w:type="spellStart"/>
      <w:r>
        <w:t>meynen</w:t>
      </w:r>
      <w:proofErr w:type="spellEnd"/>
      <w:r>
        <w:t xml:space="preserve"> / es gehe ihnen alsdenn am besten / wenn Selbst am </w:t>
      </w:r>
      <w:proofErr w:type="spellStart"/>
      <w:r>
        <w:t>hoechsten</w:t>
      </w:r>
      <w:proofErr w:type="spellEnd"/>
      <w:r>
        <w:t xml:space="preserve"> / und </w:t>
      </w:r>
      <w:proofErr w:type="spellStart"/>
      <w:r>
        <w:t>ihme</w:t>
      </w:r>
      <w:proofErr w:type="spellEnd"/>
      <w:r>
        <w:t xml:space="preserve"> am besten behaget wird / also werdet ihr </w:t>
      </w:r>
      <w:proofErr w:type="spellStart"/>
      <w:r>
        <w:t>meynen</w:t>
      </w:r>
      <w:proofErr w:type="spellEnd"/>
      <w:r>
        <w:t xml:space="preserve"> / es stehe mit euch am besten / wenn Selbst am niedrigsten und </w:t>
      </w:r>
      <w:proofErr w:type="spellStart"/>
      <w:r>
        <w:t>ueberwunden</w:t>
      </w:r>
      <w:proofErr w:type="spellEnd"/>
      <w:r>
        <w:t xml:space="preserve"> ist. </w:t>
      </w:r>
    </w:p>
    <w:p w14:paraId="2F1C10CD" w14:textId="77777777" w:rsidR="006164D3" w:rsidRDefault="006164D3" w:rsidP="006164D3">
      <w:pPr>
        <w:pStyle w:val="StandardWeb"/>
      </w:pPr>
      <w:r>
        <w:t>5. Wo ihr wahre Selbst-</w:t>
      </w:r>
      <w:proofErr w:type="spellStart"/>
      <w:r>
        <w:t>Verlaeugnung</w:t>
      </w:r>
      <w:proofErr w:type="spellEnd"/>
      <w:r>
        <w:t xml:space="preserve"> in euch habet / so ist </w:t>
      </w:r>
      <w:proofErr w:type="spellStart"/>
      <w:r>
        <w:t>nichtes</w:t>
      </w:r>
      <w:proofErr w:type="spellEnd"/>
      <w:r>
        <w:t xml:space="preserve"> in de Welt euch so lieb / daß ihr nicht nach </w:t>
      </w:r>
      <w:proofErr w:type="spellStart"/>
      <w:r>
        <w:t>reiffem</w:t>
      </w:r>
      <w:proofErr w:type="spellEnd"/>
      <w:r>
        <w:t xml:space="preserve"> Vorbedacht vor GOtt und dessen Ehre </w:t>
      </w:r>
      <w:proofErr w:type="spellStart"/>
      <w:r>
        <w:t>koentet</w:t>
      </w:r>
      <w:proofErr w:type="spellEnd"/>
      <w:r>
        <w:t xml:space="preserve"> fahren lassen. Der etwas in der Welt so sehr liebet / daß ers nicht </w:t>
      </w:r>
      <w:proofErr w:type="spellStart"/>
      <w:r>
        <w:t>kan</w:t>
      </w:r>
      <w:proofErr w:type="spellEnd"/>
      <w:r>
        <w:t xml:space="preserve"> entbehren vor GOttes Ehren / der ist ein selbstisch und </w:t>
      </w:r>
      <w:proofErr w:type="spellStart"/>
      <w:r>
        <w:t>ungeheiligter</w:t>
      </w:r>
      <w:proofErr w:type="spellEnd"/>
      <w:r>
        <w:t xml:space="preserve"> Mensch. Und darum setzet auch GOtt solche Proben auf viele / ihre </w:t>
      </w:r>
      <w:proofErr w:type="spellStart"/>
      <w:r>
        <w:t>Auffrichtigkeit</w:t>
      </w:r>
      <w:proofErr w:type="spellEnd"/>
      <w:r>
        <w:t xml:space="preserve"> zu erforschen / nemlich / ob sie </w:t>
      </w:r>
      <w:proofErr w:type="spellStart"/>
      <w:r>
        <w:t>koenten</w:t>
      </w:r>
      <w:proofErr w:type="spellEnd"/>
      <w:r>
        <w:t xml:space="preserve"> absagen allem / was auch dem Fleisch am allerliebsten war. Abraham wurde versuchet / ob er </w:t>
      </w:r>
      <w:proofErr w:type="spellStart"/>
      <w:r>
        <w:t>koente</w:t>
      </w:r>
      <w:proofErr w:type="spellEnd"/>
      <w:r>
        <w:t xml:space="preserve"> hergeben / ja selbst </w:t>
      </w:r>
      <w:proofErr w:type="spellStart"/>
      <w:r>
        <w:t>toedten</w:t>
      </w:r>
      <w:proofErr w:type="spellEnd"/>
      <w:r>
        <w:t xml:space="preserve"> seinen eigenen Sohn. Und CHristus machet </w:t>
      </w:r>
      <w:proofErr w:type="spellStart"/>
      <w:r>
        <w:t>diß</w:t>
      </w:r>
      <w:proofErr w:type="spellEnd"/>
      <w:r>
        <w:t xml:space="preserve"> eine allgemeine </w:t>
      </w:r>
      <w:proofErr w:type="spellStart"/>
      <w:r>
        <w:t>Regul</w:t>
      </w:r>
      <w:proofErr w:type="spellEnd"/>
      <w:r>
        <w:t xml:space="preserve">: Ein jeglicher / der nicht absaget allem / das er hat / der </w:t>
      </w:r>
      <w:proofErr w:type="spellStart"/>
      <w:r>
        <w:t>kan</w:t>
      </w:r>
      <w:proofErr w:type="spellEnd"/>
      <w:r>
        <w:t xml:space="preserve"> nicht mein </w:t>
      </w:r>
      <w:proofErr w:type="spellStart"/>
      <w:r>
        <w:t>Juenger</w:t>
      </w:r>
      <w:proofErr w:type="spellEnd"/>
      <w:r>
        <w:t xml:space="preserve"> seyn / Luc. 14/ 33. Zwar dieses ist gewiß / Fleisch und Blut mag viel Widerstrebens machen in einem </w:t>
      </w:r>
      <w:proofErr w:type="spellStart"/>
      <w:r>
        <w:t>widergebohrnen</w:t>
      </w:r>
      <w:proofErr w:type="spellEnd"/>
      <w:r>
        <w:t xml:space="preserve"> </w:t>
      </w:r>
      <w:proofErr w:type="spellStart"/>
      <w:r>
        <w:t>Hertzen</w:t>
      </w:r>
      <w:proofErr w:type="spellEnd"/>
      <w:r>
        <w:t xml:space="preserve"> / und </w:t>
      </w:r>
      <w:proofErr w:type="spellStart"/>
      <w:r>
        <w:t>moegen</w:t>
      </w:r>
      <w:proofErr w:type="spellEnd"/>
      <w:r>
        <w:t xml:space="preserve"> die </w:t>
      </w:r>
      <w:proofErr w:type="spellStart"/>
      <w:r>
        <w:t>Gedancken</w:t>
      </w:r>
      <w:proofErr w:type="spellEnd"/>
      <w:r>
        <w:t xml:space="preserve"> darinnen unter einander streiten / und widersprechen / ehe wir mit Abraham </w:t>
      </w:r>
      <w:proofErr w:type="spellStart"/>
      <w:r>
        <w:t>koennen</w:t>
      </w:r>
      <w:proofErr w:type="spellEnd"/>
      <w:r>
        <w:t xml:space="preserve"> einen einigen Sohn / den wir lieb haben / fahren lassen / oder </w:t>
      </w:r>
      <w:proofErr w:type="spellStart"/>
      <w:r>
        <w:t>toedten</w:t>
      </w:r>
      <w:proofErr w:type="spellEnd"/>
      <w:r>
        <w:t xml:space="preserve"> / oder eher wir </w:t>
      </w:r>
      <w:proofErr w:type="spellStart"/>
      <w:r>
        <w:t>koennen</w:t>
      </w:r>
      <w:proofErr w:type="spellEnd"/>
      <w:r>
        <w:t xml:space="preserve"> allen unsern </w:t>
      </w:r>
      <w:proofErr w:type="spellStart"/>
      <w:r>
        <w:t>Guetern</w:t>
      </w:r>
      <w:proofErr w:type="spellEnd"/>
      <w:r>
        <w:t xml:space="preserve"> und Leben absagen: Allein die Selbst-</w:t>
      </w:r>
      <w:proofErr w:type="spellStart"/>
      <w:r>
        <w:t>Verlaeugnung</w:t>
      </w:r>
      <w:proofErr w:type="spellEnd"/>
      <w:r>
        <w:t xml:space="preserve"> wird dennoch den Sieg behalten auf </w:t>
      </w:r>
      <w:proofErr w:type="spellStart"/>
      <w:r>
        <w:t>reiffen</w:t>
      </w:r>
      <w:proofErr w:type="spellEnd"/>
      <w:r>
        <w:t xml:space="preserve"> Vorbedacht / nachdem wir es allerseits recht bewogen haben / bey den rechten </w:t>
      </w:r>
      <w:proofErr w:type="spellStart"/>
      <w:r>
        <w:t>Widergebohrnen</w:t>
      </w:r>
      <w:proofErr w:type="spellEnd"/>
      <w:r>
        <w:t xml:space="preserve"> und Heiligen / welchen nichts so lieb ist / das sie nicht </w:t>
      </w:r>
      <w:proofErr w:type="spellStart"/>
      <w:r>
        <w:t>koennen</w:t>
      </w:r>
      <w:proofErr w:type="spellEnd"/>
      <w:r>
        <w:t xml:space="preserve"> vor GOtt fahren lassen / und in Hoffnung des ewigen Lebens; und </w:t>
      </w:r>
      <w:proofErr w:type="spellStart"/>
      <w:r>
        <w:t>solten</w:t>
      </w:r>
      <w:proofErr w:type="spellEnd"/>
      <w:r>
        <w:t xml:space="preserve"> wir gleich mit Petro unter der Macht der Versuchung straucheln / so </w:t>
      </w:r>
      <w:proofErr w:type="spellStart"/>
      <w:r>
        <w:t>wuerden</w:t>
      </w:r>
      <w:proofErr w:type="spellEnd"/>
      <w:r>
        <w:t xml:space="preserve"> wir doch mit Petro umkehren / und weinen bitterlich / und </w:t>
      </w:r>
      <w:proofErr w:type="spellStart"/>
      <w:r>
        <w:t>uebergeben</w:t>
      </w:r>
      <w:proofErr w:type="spellEnd"/>
      <w:r>
        <w:t xml:space="preserve"> CHristo das Leben / welches wir in der Versuchung Ihme versagten. </w:t>
      </w:r>
    </w:p>
    <w:p w14:paraId="62BD4503" w14:textId="77777777" w:rsidR="006164D3" w:rsidRDefault="006164D3" w:rsidP="006164D3">
      <w:pPr>
        <w:pStyle w:val="StandardWeb"/>
      </w:pPr>
      <w:r>
        <w:t xml:space="preserve">6. Mit einem Wort: </w:t>
      </w:r>
      <w:proofErr w:type="spellStart"/>
      <w:r>
        <w:t>Auffrichtige</w:t>
      </w:r>
      <w:proofErr w:type="spellEnd"/>
      <w:r>
        <w:t xml:space="preserve"> Selbst-</w:t>
      </w:r>
      <w:proofErr w:type="spellStart"/>
      <w:r>
        <w:t>Verlaeugnung</w:t>
      </w:r>
      <w:proofErr w:type="spellEnd"/>
      <w:r>
        <w:t xml:space="preserve"> wird </w:t>
      </w:r>
      <w:proofErr w:type="spellStart"/>
      <w:r>
        <w:t>gewircket</w:t>
      </w:r>
      <w:proofErr w:type="spellEnd"/>
      <w:r>
        <w:t xml:space="preserve"> durch das </w:t>
      </w:r>
      <w:proofErr w:type="spellStart"/>
      <w:r>
        <w:t>Erkaentniß</w:t>
      </w:r>
      <w:proofErr w:type="spellEnd"/>
      <w:r>
        <w:t xml:space="preserve"> und die Liebe GOttes / und erhebet GOtt in der Seelen </w:t>
      </w:r>
      <w:proofErr w:type="spellStart"/>
      <w:r>
        <w:t>ueber</w:t>
      </w:r>
      <w:proofErr w:type="spellEnd"/>
      <w:r>
        <w:t xml:space="preserve"> alles / und </w:t>
      </w:r>
      <w:proofErr w:type="spellStart"/>
      <w:r>
        <w:t>unterdruecket</w:t>
      </w:r>
      <w:proofErr w:type="spellEnd"/>
      <w:r>
        <w:t xml:space="preserve"> Selbst. Die erleuchtete Seele ist so eingenommen mit der Heiligkeit und </w:t>
      </w:r>
      <w:proofErr w:type="spellStart"/>
      <w:r>
        <w:t>Guetigkeit</w:t>
      </w:r>
      <w:proofErr w:type="spellEnd"/>
      <w:r>
        <w:t xml:space="preserve"> GOttes / daß sie ihrer selbst gleichsam vergisset / aus sich selbst ausgehet / daß sie mag Gemeinschafft haben mit GOtt / und dieses machet sie denn geringe in ihren eigenen Augen / daß sie sich selbst hasset in Staub und Aschen. Sie ist </w:t>
      </w:r>
      <w:proofErr w:type="spellStart"/>
      <w:r>
        <w:t>verlohren</w:t>
      </w:r>
      <w:proofErr w:type="spellEnd"/>
      <w:r>
        <w:t xml:space="preserve"> in ihr selbst / und </w:t>
      </w:r>
      <w:proofErr w:type="spellStart"/>
      <w:r>
        <w:t>indeme</w:t>
      </w:r>
      <w:proofErr w:type="spellEnd"/>
      <w:r>
        <w:t xml:space="preserve"> sie GOTT suchet / findet sie sich selbst wieder in GOtt. Es ist nicht eine Stoische Resolution, sondern die Liebe GOttes / und Hoffnung der Herrlichkeit / die sie verursachen die Welt zu verachten / und </w:t>
      </w:r>
      <w:proofErr w:type="spellStart"/>
      <w:r>
        <w:t>veraechtlich</w:t>
      </w:r>
      <w:proofErr w:type="spellEnd"/>
      <w:r>
        <w:t xml:space="preserve"> anzusehen alles / was hienieden ist / so weit als sie nur alleine sind dem Fleische zu gefallen. </w:t>
      </w:r>
    </w:p>
    <w:p w14:paraId="120D7B4E" w14:textId="77777777" w:rsidR="006164D3" w:rsidRDefault="006164D3" w:rsidP="006164D3">
      <w:pPr>
        <w:pStyle w:val="StandardWeb"/>
      </w:pPr>
      <w:proofErr w:type="spellStart"/>
      <w:r>
        <w:t>Pruefet</w:t>
      </w:r>
      <w:proofErr w:type="spellEnd"/>
      <w:r>
        <w:t xml:space="preserve"> nun und </w:t>
      </w:r>
      <w:proofErr w:type="spellStart"/>
      <w:r>
        <w:t>erforscheet</w:t>
      </w:r>
      <w:proofErr w:type="spellEnd"/>
      <w:r>
        <w:t xml:space="preserve"> eurer Hertz nach diesen </w:t>
      </w:r>
      <w:proofErr w:type="spellStart"/>
      <w:r>
        <w:t>Gruenden</w:t>
      </w:r>
      <w:proofErr w:type="spellEnd"/>
      <w:r>
        <w:t xml:space="preserve"> / ob ihr diese nothwendige Gnade der Selbst-</w:t>
      </w:r>
      <w:proofErr w:type="spellStart"/>
      <w:r>
        <w:t>Verlaeugnung</w:t>
      </w:r>
      <w:proofErr w:type="spellEnd"/>
      <w:r>
        <w:t xml:space="preserve"> bey euch habet / achtet es nicht vor geringe / und </w:t>
      </w:r>
      <w:proofErr w:type="spellStart"/>
      <w:r>
        <w:t>schliesset</w:t>
      </w:r>
      <w:proofErr w:type="spellEnd"/>
      <w:r>
        <w:t xml:space="preserve"> nicht </w:t>
      </w:r>
      <w:proofErr w:type="spellStart"/>
      <w:r>
        <w:t>verwaegen</w:t>
      </w:r>
      <w:proofErr w:type="spellEnd"/>
      <w:r>
        <w:t xml:space="preserve"> / daß sie in euch sey / ihr habt denn guten Grund. Dann das </w:t>
      </w:r>
      <w:proofErr w:type="spellStart"/>
      <w:r>
        <w:t>solt</w:t>
      </w:r>
      <w:proofErr w:type="spellEnd"/>
      <w:r>
        <w:t xml:space="preserve"> ihr wissen: Selbst ist der </w:t>
      </w:r>
      <w:proofErr w:type="spellStart"/>
      <w:r>
        <w:t>allerbetrieglichste</w:t>
      </w:r>
      <w:proofErr w:type="spellEnd"/>
      <w:r>
        <w:t xml:space="preserve"> Feind / und der listigste </w:t>
      </w:r>
      <w:proofErr w:type="spellStart"/>
      <w:r>
        <w:t>Betrieger</w:t>
      </w:r>
      <w:proofErr w:type="spellEnd"/>
      <w:r>
        <w:t xml:space="preserve"> in der Welt. Es ist oft in euch / wann ihr euch nicht davor </w:t>
      </w:r>
      <w:proofErr w:type="spellStart"/>
      <w:r>
        <w:t>huetet</w:t>
      </w:r>
      <w:proofErr w:type="spellEnd"/>
      <w:r>
        <w:t xml:space="preserve"> / und </w:t>
      </w:r>
      <w:proofErr w:type="spellStart"/>
      <w:r>
        <w:t>ueberwindet</w:t>
      </w:r>
      <w:proofErr w:type="spellEnd"/>
      <w:r>
        <w:t xml:space="preserve"> euch / wann ihr nicht </w:t>
      </w:r>
      <w:proofErr w:type="spellStart"/>
      <w:r>
        <w:t>mercket</w:t>
      </w:r>
      <w:proofErr w:type="spellEnd"/>
      <w:r>
        <w:t xml:space="preserve"> / daß ihr davon geplaget oder bestritten werdet; und unter allen Lastern ist dieses am </w:t>
      </w:r>
      <w:proofErr w:type="spellStart"/>
      <w:r>
        <w:t>schweresten</w:t>
      </w:r>
      <w:proofErr w:type="spellEnd"/>
      <w:r>
        <w:t xml:space="preserve"> </w:t>
      </w:r>
      <w:proofErr w:type="spellStart"/>
      <w:r>
        <w:t>beydes</w:t>
      </w:r>
      <w:proofErr w:type="spellEnd"/>
      <w:r>
        <w:t xml:space="preserve"> auszufinden und auszutilgen / zu entdecken und zu heilen. Darum zuerst / seyd in euch gewiß versichert / daß ihr Selbst-</w:t>
      </w:r>
      <w:proofErr w:type="spellStart"/>
      <w:r>
        <w:t>Verlaeugnung</w:t>
      </w:r>
      <w:proofErr w:type="spellEnd"/>
      <w:r>
        <w:t xml:space="preserve"> bey euch habet / und wenn ihr es befindet / so lebet darnach / und </w:t>
      </w:r>
      <w:proofErr w:type="spellStart"/>
      <w:r>
        <w:t>uebet</w:t>
      </w:r>
      <w:proofErr w:type="spellEnd"/>
      <w:r>
        <w:t xml:space="preserve"> sie. Und davon muß ich nun besondern Unterricht ertheilen. </w:t>
      </w:r>
    </w:p>
    <w:p w14:paraId="2A401270" w14:textId="77777777" w:rsidR="006164D3" w:rsidRDefault="006164D3" w:rsidP="006164D3">
      <w:pPr>
        <w:spacing w:after="0" w:line="240" w:lineRule="auto"/>
      </w:pPr>
      <w:r>
        <w:br w:type="page"/>
      </w:r>
    </w:p>
    <w:p w14:paraId="771027E1" w14:textId="77777777" w:rsidR="006164D3" w:rsidRDefault="006164D3" w:rsidP="006164D3">
      <w:pPr>
        <w:pStyle w:val="berschrift1"/>
        <w:rPr>
          <w:sz w:val="48"/>
        </w:rPr>
      </w:pPr>
      <w:r>
        <w:t>Das XII. Capitel.</w:t>
      </w:r>
    </w:p>
    <w:p w14:paraId="41D6D0BC" w14:textId="77777777" w:rsidR="006164D3" w:rsidRDefault="006164D3" w:rsidP="006164D3">
      <w:pPr>
        <w:pStyle w:val="StandardWeb"/>
      </w:pPr>
      <w:r>
        <w:rPr>
          <w:rStyle w:val="Fett"/>
          <w:rFonts w:eastAsiaTheme="majorEastAsia"/>
        </w:rPr>
        <w:t xml:space="preserve">In welchem Respect Selbst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91288A6" w14:textId="77777777" w:rsidR="006164D3" w:rsidRDefault="006164D3" w:rsidP="006164D3">
      <w:pPr>
        <w:pStyle w:val="StandardWeb"/>
      </w:pPr>
      <w:proofErr w:type="spellStart"/>
      <w:r>
        <w:t>Huetet</w:t>
      </w:r>
      <w:proofErr w:type="spellEnd"/>
      <w:r>
        <w:t xml:space="preserve"> euch vor Selbst in folgenden </w:t>
      </w:r>
      <w:proofErr w:type="spellStart"/>
      <w:r>
        <w:t>Respecten</w:t>
      </w:r>
      <w:proofErr w:type="spellEnd"/>
      <w:r>
        <w:t xml:space="preserve">: 1. Selbst muß </w:t>
      </w:r>
      <w:proofErr w:type="spellStart"/>
      <w:r>
        <w:t>verlauegnet</w:t>
      </w:r>
      <w:proofErr w:type="spellEnd"/>
      <w:r>
        <w:t xml:space="preserve"> seyn / als es GOTT ist entgegen gesetzet / und als es ist ein </w:t>
      </w:r>
      <w:proofErr w:type="spellStart"/>
      <w:r>
        <w:t>Competitor</w:t>
      </w:r>
      <w:proofErr w:type="spellEnd"/>
      <w:r>
        <w:t xml:space="preserve"> mit </w:t>
      </w:r>
      <w:proofErr w:type="spellStart"/>
      <w:r>
        <w:t>ihme</w:t>
      </w:r>
      <w:proofErr w:type="spellEnd"/>
      <w:r>
        <w:t xml:space="preserve"> / und der Abgott der Seelen und der Welt. Welches geschiehet auf die </w:t>
      </w:r>
      <w:proofErr w:type="spellStart"/>
      <w:r>
        <w:t>zehen</w:t>
      </w:r>
      <w:proofErr w:type="spellEnd"/>
      <w:r>
        <w:t xml:space="preserve"> Arten / die ich im Anfang </w:t>
      </w:r>
      <w:proofErr w:type="spellStart"/>
      <w:r>
        <w:t>angefuehret</w:t>
      </w:r>
      <w:proofErr w:type="spellEnd"/>
      <w:r>
        <w:t xml:space="preserve"> / weswegen ich selbige auch anjetzo nicht wiederhole. Dieses ist das vornehmste </w:t>
      </w:r>
      <w:proofErr w:type="spellStart"/>
      <w:r>
        <w:t>Stueck</w:t>
      </w:r>
      <w:proofErr w:type="spellEnd"/>
      <w:r>
        <w:t xml:space="preserve"> der Selbst-</w:t>
      </w:r>
      <w:proofErr w:type="spellStart"/>
      <w:r>
        <w:t>Verlaeugnung</w:t>
      </w:r>
      <w:proofErr w:type="spellEnd"/>
      <w:r>
        <w:t xml:space="preserve">. </w:t>
      </w:r>
    </w:p>
    <w:p w14:paraId="071125AB" w14:textId="77777777" w:rsidR="006164D3" w:rsidRDefault="006164D3" w:rsidP="006164D3">
      <w:pPr>
        <w:pStyle w:val="StandardWeb"/>
      </w:pPr>
      <w:r>
        <w:t xml:space="preserve">2. Selbst muß </w:t>
      </w:r>
      <w:proofErr w:type="spellStart"/>
      <w:r>
        <w:t>verlaeugnet</w:t>
      </w:r>
      <w:proofErr w:type="spellEnd"/>
      <w:r>
        <w:t xml:space="preserve"> werden / als es ist </w:t>
      </w:r>
      <w:proofErr w:type="spellStart"/>
      <w:r>
        <w:t>concipiret</w:t>
      </w:r>
      <w:proofErr w:type="spellEnd"/>
      <w:r>
        <w:t xml:space="preserve"> / als unterschieden von GOtt / und wollte unser Ende seyn. Dann wir selbst und alle Dinge sind erschaffen als Dinge / die nicht von sich selbst bestehen: sondern von einem andern </w:t>
      </w:r>
      <w:proofErr w:type="spellStart"/>
      <w:r>
        <w:t>Principio</w:t>
      </w:r>
      <w:proofErr w:type="spellEnd"/>
      <w:r>
        <w:t xml:space="preserve"> </w:t>
      </w:r>
      <w:proofErr w:type="spellStart"/>
      <w:r>
        <w:t>dependiren</w:t>
      </w:r>
      <w:proofErr w:type="spellEnd"/>
      <w:r>
        <w:t xml:space="preserve"> </w:t>
      </w:r>
      <w:proofErr w:type="spellStart"/>
      <w:r>
        <w:t>muessen</w:t>
      </w:r>
      <w:proofErr w:type="spellEnd"/>
      <w:r>
        <w:t xml:space="preserve"> / und darum </w:t>
      </w:r>
      <w:proofErr w:type="spellStart"/>
      <w:r>
        <w:t>duerffen</w:t>
      </w:r>
      <w:proofErr w:type="spellEnd"/>
      <w:r>
        <w:t xml:space="preserve"> wir nicht einmal </w:t>
      </w:r>
      <w:proofErr w:type="spellStart"/>
      <w:r>
        <w:t>Gedancken</w:t>
      </w:r>
      <w:proofErr w:type="spellEnd"/>
      <w:r>
        <w:t xml:space="preserve"> haben / als </w:t>
      </w:r>
      <w:proofErr w:type="spellStart"/>
      <w:r>
        <w:t>waeren</w:t>
      </w:r>
      <w:proofErr w:type="spellEnd"/>
      <w:r>
        <w:t xml:space="preserve"> wir unser eigen Anfang / oder </w:t>
      </w:r>
      <w:proofErr w:type="spellStart"/>
      <w:r>
        <w:t>koennen</w:t>
      </w:r>
      <w:proofErr w:type="spellEnd"/>
      <w:r>
        <w:t xml:space="preserve"> selbst unser Ende seyn / oder sonst etwas thun / als nur in Subordination gegen GOTT. Selbst wird ein Satan / wann es nicht </w:t>
      </w:r>
      <w:proofErr w:type="spellStart"/>
      <w:r>
        <w:t>laenger</w:t>
      </w:r>
      <w:proofErr w:type="spellEnd"/>
      <w:r>
        <w:t xml:space="preserve"> will GOtt unterordnet seyn / oder etwas anders seyn als sein </w:t>
      </w:r>
      <w:proofErr w:type="spellStart"/>
      <w:r>
        <w:t>Werck</w:t>
      </w:r>
      <w:proofErr w:type="spellEnd"/>
      <w:r>
        <w:t xml:space="preserve"> / und derowegen nicht an Ihme hangen / von Ihme regieret seyn / Ihme leben / Ihn lieben / sein begehren / Ihn suchen / und entweder sich freuen / wenn es Ihn gefunden und Gemeinschafft mit Ihme hat / oder </w:t>
      </w:r>
      <w:proofErr w:type="spellStart"/>
      <w:r>
        <w:t>trauren</w:t>
      </w:r>
      <w:proofErr w:type="spellEnd"/>
      <w:r>
        <w:t xml:space="preserve"> / wann es Ihn </w:t>
      </w:r>
      <w:proofErr w:type="spellStart"/>
      <w:r>
        <w:t>verlohren</w:t>
      </w:r>
      <w:proofErr w:type="spellEnd"/>
      <w:r>
        <w:t xml:space="preserve">. </w:t>
      </w:r>
    </w:p>
    <w:p w14:paraId="37DED109" w14:textId="77777777" w:rsidR="006164D3" w:rsidRDefault="006164D3" w:rsidP="006164D3">
      <w:pPr>
        <w:pStyle w:val="StandardWeb"/>
      </w:pPr>
      <w:r>
        <w:t xml:space="preserve">3. Selbst muß </w:t>
      </w:r>
      <w:proofErr w:type="spellStart"/>
      <w:r>
        <w:t>verlaeugnet</w:t>
      </w:r>
      <w:proofErr w:type="spellEnd"/>
      <w:r>
        <w:t xml:space="preserve"> werden / als es widerstehet der </w:t>
      </w:r>
      <w:proofErr w:type="spellStart"/>
      <w:r>
        <w:t>Warheit</w:t>
      </w:r>
      <w:proofErr w:type="spellEnd"/>
      <w:r>
        <w:t xml:space="preserve"> des Evangelii / und in blinder Hoffart widerspricht dem Worte / da unser Glaube zur Gerechtigkeit und Seligkeit </w:t>
      </w:r>
      <w:proofErr w:type="spellStart"/>
      <w:r>
        <w:t>auffgegruendet</w:t>
      </w:r>
      <w:proofErr w:type="spellEnd"/>
      <w:r>
        <w:t xml:space="preserve"> ist. Fleischlich Selbst ist der allerungeschickteste Richter von dem Worte GOttes / und dannoch ist es am </w:t>
      </w:r>
      <w:proofErr w:type="spellStart"/>
      <w:r>
        <w:t>allerkuehnesten</w:t>
      </w:r>
      <w:proofErr w:type="spellEnd"/>
      <w:r>
        <w:t xml:space="preserve"> und trotzigsten / wie ungeschickt es auch sey. Und dieses ist der verdammliche Ursprung des Unglaubens. Daß Selbst ein ungeschickter Richter sey des Worts und der Wege GOttes / ist offenbar / dann 1. ist es ein Feind desselben / und ein Feind </w:t>
      </w:r>
      <w:proofErr w:type="spellStart"/>
      <w:r>
        <w:t>kan</w:t>
      </w:r>
      <w:proofErr w:type="spellEnd"/>
      <w:r>
        <w:t xml:space="preserve"> nicht </w:t>
      </w:r>
      <w:proofErr w:type="spellStart"/>
      <w:r>
        <w:t>Judex</w:t>
      </w:r>
      <w:proofErr w:type="spellEnd"/>
      <w:r>
        <w:t xml:space="preserve"> </w:t>
      </w:r>
      <w:proofErr w:type="spellStart"/>
      <w:r>
        <w:t>competens</w:t>
      </w:r>
      <w:proofErr w:type="spellEnd"/>
      <w:r>
        <w:t xml:space="preserve"> seyn. Fleischlich gesinnet seyn ist eine Feindschafft gegen GOtt / sintemal es dem Gesetz nicht unterthan ist / denn es vermags auch nicht / Rom. 9/ 7. Derowegen </w:t>
      </w:r>
      <w:proofErr w:type="spellStart"/>
      <w:r>
        <w:t>verlaeugne</w:t>
      </w:r>
      <w:proofErr w:type="spellEnd"/>
      <w:r>
        <w:t xml:space="preserve"> und versage diesem Feinde die Macht / das Wort GOttes zu richten. Wer einem </w:t>
      </w:r>
      <w:proofErr w:type="spellStart"/>
      <w:r>
        <w:t>ungeneiget</w:t>
      </w:r>
      <w:proofErr w:type="spellEnd"/>
      <w:r>
        <w:t xml:space="preserve"> ist / redet nimmer gut von demselben: Ein Feind glaubet leicht alles </w:t>
      </w:r>
      <w:proofErr w:type="spellStart"/>
      <w:r>
        <w:t>uebel</w:t>
      </w:r>
      <w:proofErr w:type="spellEnd"/>
      <w:r>
        <w:t xml:space="preserve"> / und </w:t>
      </w:r>
      <w:proofErr w:type="spellStart"/>
      <w:r>
        <w:t>uebersiehet</w:t>
      </w:r>
      <w:proofErr w:type="spellEnd"/>
      <w:r>
        <w:t xml:space="preserve"> alles gut / ist eingenommen mit falschem Verdacht / verdrehet ein jedes Wort / und </w:t>
      </w:r>
      <w:proofErr w:type="spellStart"/>
      <w:r>
        <w:t>muthmasset</w:t>
      </w:r>
      <w:proofErr w:type="spellEnd"/>
      <w:r>
        <w:t xml:space="preserve"> oder machet einen uebeln Verstand / da keiner ist / es ist kein </w:t>
      </w:r>
      <w:proofErr w:type="spellStart"/>
      <w:r>
        <w:t>aerger</w:t>
      </w:r>
      <w:proofErr w:type="spellEnd"/>
      <w:r>
        <w:t xml:space="preserve"> Ausleger in der Welt; ist demnach kein Wunder / daß ein solcher Feind </w:t>
      </w:r>
      <w:proofErr w:type="spellStart"/>
      <w:r>
        <w:t>Ursach</w:t>
      </w:r>
      <w:proofErr w:type="spellEnd"/>
      <w:r>
        <w:t xml:space="preserve"> findet </w:t>
      </w:r>
      <w:proofErr w:type="spellStart"/>
      <w:r>
        <w:t>unbefriediget</w:t>
      </w:r>
      <w:proofErr w:type="spellEnd"/>
      <w:r>
        <w:t xml:space="preserve"> zu seyn / ja zu </w:t>
      </w:r>
      <w:proofErr w:type="spellStart"/>
      <w:r>
        <w:t>zancken</w:t>
      </w:r>
      <w:proofErr w:type="spellEnd"/>
      <w:r>
        <w:t xml:space="preserve"> mit der </w:t>
      </w:r>
      <w:proofErr w:type="spellStart"/>
      <w:r>
        <w:t>Schrifft</w:t>
      </w:r>
      <w:proofErr w:type="spellEnd"/>
      <w:r>
        <w:t xml:space="preserve"> / mit einem heiligen Leben / ja mit GOTT selber / denn der ist es </w:t>
      </w:r>
      <w:proofErr w:type="spellStart"/>
      <w:r>
        <w:t>vornemlich</w:t>
      </w:r>
      <w:proofErr w:type="spellEnd"/>
      <w:r>
        <w:t xml:space="preserve"> / da die Feindschafft gegen gehet. Ferner: Selbst ist </w:t>
      </w:r>
      <w:proofErr w:type="spellStart"/>
      <w:r>
        <w:t>partheyisch</w:t>
      </w:r>
      <w:proofErr w:type="spellEnd"/>
      <w:r>
        <w:t xml:space="preserve"> / und </w:t>
      </w:r>
      <w:proofErr w:type="spellStart"/>
      <w:r>
        <w:t>kan</w:t>
      </w:r>
      <w:proofErr w:type="spellEnd"/>
      <w:r>
        <w:t xml:space="preserve"> darum kein Richter seyn. Es ist Selbst / da die </w:t>
      </w:r>
      <w:proofErr w:type="spellStart"/>
      <w:r>
        <w:t>Schrifft</w:t>
      </w:r>
      <w:proofErr w:type="spellEnd"/>
      <w:r>
        <w:t xml:space="preserve"> </w:t>
      </w:r>
      <w:proofErr w:type="spellStart"/>
      <w:r>
        <w:t>vornemlich</w:t>
      </w:r>
      <w:proofErr w:type="spellEnd"/>
      <w:r>
        <w:t xml:space="preserve"> gegen redet: Durch das </w:t>
      </w:r>
      <w:proofErr w:type="spellStart"/>
      <w:r>
        <w:t>gantze</w:t>
      </w:r>
      <w:proofErr w:type="spellEnd"/>
      <w:r>
        <w:t xml:space="preserve"> Gesetz und Evangelium sind alle die </w:t>
      </w:r>
      <w:proofErr w:type="spellStart"/>
      <w:r>
        <w:t>Verrachtungs</w:t>
      </w:r>
      <w:proofErr w:type="spellEnd"/>
      <w:r>
        <w:t xml:space="preserve">-Worte / und der Todes-Bogen gerichtet gegen Selbst / </w:t>
      </w:r>
      <w:proofErr w:type="spellStart"/>
      <w:r>
        <w:t>ihme</w:t>
      </w:r>
      <w:proofErr w:type="spellEnd"/>
      <w:r>
        <w:t xml:space="preserve"> die Todes-Wunde zu geben. GOtt </w:t>
      </w:r>
      <w:proofErr w:type="spellStart"/>
      <w:r>
        <w:t>ruffet</w:t>
      </w:r>
      <w:proofErr w:type="spellEnd"/>
      <w:r>
        <w:t xml:space="preserve"> daselbst aus / und </w:t>
      </w:r>
      <w:proofErr w:type="spellStart"/>
      <w:r>
        <w:t>fuehret</w:t>
      </w:r>
      <w:proofErr w:type="spellEnd"/>
      <w:r>
        <w:t xml:space="preserve"> einen offenen Krieg gegen </w:t>
      </w:r>
      <w:proofErr w:type="spellStart"/>
      <w:r>
        <w:t>ihme</w:t>
      </w:r>
      <w:proofErr w:type="spellEnd"/>
      <w:r>
        <w:t xml:space="preserve">: Nun </w:t>
      </w:r>
      <w:proofErr w:type="spellStart"/>
      <w:r>
        <w:t>kan</w:t>
      </w:r>
      <w:proofErr w:type="spellEnd"/>
      <w:r>
        <w:t xml:space="preserve"> ja eine </w:t>
      </w:r>
      <w:proofErr w:type="spellStart"/>
      <w:r>
        <w:t>Parthey</w:t>
      </w:r>
      <w:proofErr w:type="spellEnd"/>
      <w:r>
        <w:t xml:space="preserve"> oder ein </w:t>
      </w:r>
      <w:proofErr w:type="spellStart"/>
      <w:r>
        <w:t>verraetherischer</w:t>
      </w:r>
      <w:proofErr w:type="spellEnd"/>
      <w:r>
        <w:t xml:space="preserve"> Verbrecher nicht Richter seyn. Ein Kind </w:t>
      </w:r>
      <w:proofErr w:type="spellStart"/>
      <w:r>
        <w:t>wil</w:t>
      </w:r>
      <w:proofErr w:type="spellEnd"/>
      <w:r>
        <w:t xml:space="preserve"> schwerlich Gutes reden von der Ruthe / was es auch mag sagen / wann es nicht </w:t>
      </w:r>
      <w:proofErr w:type="spellStart"/>
      <w:r>
        <w:t>vorbey</w:t>
      </w:r>
      <w:proofErr w:type="spellEnd"/>
      <w:r>
        <w:t xml:space="preserve"> </w:t>
      </w:r>
      <w:proofErr w:type="spellStart"/>
      <w:r>
        <w:t>kan</w:t>
      </w:r>
      <w:proofErr w:type="spellEnd"/>
      <w:r>
        <w:t xml:space="preserve">: Allein das ist nimmer vermuthlich / daß ein Dieb am Galgen den Strick lieben </w:t>
      </w:r>
      <w:proofErr w:type="spellStart"/>
      <w:r>
        <w:t>solte</w:t>
      </w:r>
      <w:proofErr w:type="spellEnd"/>
      <w:r>
        <w:t xml:space="preserve">. GOttes Wort ist das Gewehr / da Selbst muß mit </w:t>
      </w:r>
      <w:proofErr w:type="spellStart"/>
      <w:r>
        <w:t>getoedtet</w:t>
      </w:r>
      <w:proofErr w:type="spellEnd"/>
      <w:r>
        <w:t xml:space="preserve"> werden / und </w:t>
      </w:r>
      <w:proofErr w:type="spellStart"/>
      <w:r>
        <w:t>kan</w:t>
      </w:r>
      <w:proofErr w:type="spellEnd"/>
      <w:r>
        <w:t xml:space="preserve"> darum nicht Richter seyn. 3. Selbst ist </w:t>
      </w:r>
      <w:proofErr w:type="spellStart"/>
      <w:r>
        <w:t>gantz</w:t>
      </w:r>
      <w:proofErr w:type="spellEnd"/>
      <w:r>
        <w:t xml:space="preserve"> blind in denen Dingen / die GOtt angehen: Der </w:t>
      </w:r>
      <w:proofErr w:type="spellStart"/>
      <w:r>
        <w:t>natuerliche</w:t>
      </w:r>
      <w:proofErr w:type="spellEnd"/>
      <w:r>
        <w:t xml:space="preserve"> Mensch vernimmt </w:t>
      </w:r>
      <w:proofErr w:type="spellStart"/>
      <w:r>
        <w:t>nichtes</w:t>
      </w:r>
      <w:proofErr w:type="spellEnd"/>
      <w:r>
        <w:t xml:space="preserve"> vom Reich GOttes / und </w:t>
      </w:r>
      <w:proofErr w:type="spellStart"/>
      <w:r>
        <w:t>kan</w:t>
      </w:r>
      <w:proofErr w:type="spellEnd"/>
      <w:r>
        <w:t xml:space="preserve"> es nicht erkennen / es muß geistlich gerichtet seyn / 1 Cor. 2/ v. 14. 4. Ein Selbstischer </w:t>
      </w:r>
      <w:proofErr w:type="spellStart"/>
      <w:r>
        <w:t>studiret</w:t>
      </w:r>
      <w:proofErr w:type="spellEnd"/>
      <w:r>
        <w:t xml:space="preserve"> nicht fleißig in dem Gesetze GOttes / und ob er schon die Wort und den Buchstaben lieset / so verstehet oder schmecket er doch nicht den Geist desselben / denn die da fleischlich gesinnet sind / die sind fleischlich gesinnet / die aber geistlich gesinnet sind / die sind geistlich gesinnet / Rom. 8/ 5. Es </w:t>
      </w:r>
      <w:proofErr w:type="spellStart"/>
      <w:r>
        <w:t>wuerde</w:t>
      </w:r>
      <w:proofErr w:type="spellEnd"/>
      <w:r>
        <w:t xml:space="preserve"> fein daher gehen in der Welt / wenn ein jeder Kohlen-</w:t>
      </w:r>
      <w:proofErr w:type="spellStart"/>
      <w:r>
        <w:t>Traeger</w:t>
      </w:r>
      <w:proofErr w:type="spellEnd"/>
      <w:r>
        <w:t xml:space="preserve"> des </w:t>
      </w:r>
      <w:proofErr w:type="spellStart"/>
      <w:r>
        <w:t>Koeniges</w:t>
      </w:r>
      <w:proofErr w:type="spellEnd"/>
      <w:r>
        <w:t xml:space="preserve"> geheimen Rath oder Richter richten / oder wenn ein jeder Dieb seinen </w:t>
      </w:r>
      <w:proofErr w:type="spellStart"/>
      <w:r>
        <w:t>Anklaeger</w:t>
      </w:r>
      <w:proofErr w:type="spellEnd"/>
      <w:r>
        <w:t xml:space="preserve"> und Richter / und ein </w:t>
      </w:r>
      <w:proofErr w:type="spellStart"/>
      <w:r>
        <w:t>Verraether</w:t>
      </w:r>
      <w:proofErr w:type="spellEnd"/>
      <w:r>
        <w:t xml:space="preserve"> seinen </w:t>
      </w:r>
      <w:proofErr w:type="spellStart"/>
      <w:r>
        <w:t>Fuersten</w:t>
      </w:r>
      <w:proofErr w:type="spellEnd"/>
      <w:r>
        <w:t xml:space="preserve"> richten </w:t>
      </w:r>
      <w:proofErr w:type="spellStart"/>
      <w:r>
        <w:t>solte</w:t>
      </w:r>
      <w:proofErr w:type="spellEnd"/>
      <w:r>
        <w:t xml:space="preserve"> / viel ungeschickter ist Selbst / das Wort GOttes zu richten. Und dennoch / wie ungeschickt es auch ist / so ist es </w:t>
      </w:r>
      <w:proofErr w:type="spellStart"/>
      <w:r>
        <w:t>ueberaus</w:t>
      </w:r>
      <w:proofErr w:type="spellEnd"/>
      <w:r>
        <w:t xml:space="preserve"> </w:t>
      </w:r>
      <w:proofErr w:type="spellStart"/>
      <w:r>
        <w:t>hochmuethig</w:t>
      </w:r>
      <w:proofErr w:type="spellEnd"/>
      <w:r>
        <w:t xml:space="preserve"> / und setzet sich auf den </w:t>
      </w:r>
      <w:proofErr w:type="spellStart"/>
      <w:r>
        <w:t>Richterstuel</w:t>
      </w:r>
      <w:proofErr w:type="spellEnd"/>
      <w:r>
        <w:t xml:space="preserve"> </w:t>
      </w:r>
      <w:proofErr w:type="spellStart"/>
      <w:r>
        <w:t>ueber</w:t>
      </w:r>
      <w:proofErr w:type="spellEnd"/>
      <w:r>
        <w:t xml:space="preserve"> jedes Capitel / das </w:t>
      </w:r>
      <w:proofErr w:type="spellStart"/>
      <w:r>
        <w:t>gehoeret</w:t>
      </w:r>
      <w:proofErr w:type="spellEnd"/>
      <w:r>
        <w:t xml:space="preserve"> oder gelesen wird; wenn nun dieser blinde und </w:t>
      </w:r>
      <w:proofErr w:type="spellStart"/>
      <w:r>
        <w:t>boshafftige</w:t>
      </w:r>
      <w:proofErr w:type="spellEnd"/>
      <w:r>
        <w:t xml:space="preserve"> Richter nicht </w:t>
      </w:r>
      <w:proofErr w:type="spellStart"/>
      <w:r>
        <w:t>vergnueget</w:t>
      </w:r>
      <w:proofErr w:type="spellEnd"/>
      <w:r>
        <w:t xml:space="preserve"> ist / da muß die </w:t>
      </w:r>
      <w:proofErr w:type="spellStart"/>
      <w:r>
        <w:t>Schrifft</w:t>
      </w:r>
      <w:proofErr w:type="spellEnd"/>
      <w:r>
        <w:t xml:space="preserve"> </w:t>
      </w:r>
      <w:proofErr w:type="spellStart"/>
      <w:r>
        <w:t>dunckel</w:t>
      </w:r>
      <w:proofErr w:type="spellEnd"/>
      <w:r>
        <w:t xml:space="preserve"> und </w:t>
      </w:r>
      <w:proofErr w:type="spellStart"/>
      <w:r>
        <w:t>unverstaendlich</w:t>
      </w:r>
      <w:proofErr w:type="spellEnd"/>
      <w:r>
        <w:t xml:space="preserve"> seyn / und ihr selbst widersprechen / oder was </w:t>
      </w:r>
      <w:proofErr w:type="spellStart"/>
      <w:r>
        <w:t>ihme</w:t>
      </w:r>
      <w:proofErr w:type="spellEnd"/>
      <w:r>
        <w:t xml:space="preserve"> beliebet. Dieser erschreckliche Hochmuth des Selbst ist es / die so viel Zungen und Federn aufgewiegelt hat gegen die herrliche Lehre von der Seligkeit / und hat so viele in der Welt verursacht abzufallen und bey vielen so viel </w:t>
      </w:r>
      <w:proofErr w:type="spellStart"/>
      <w:r>
        <w:t>Zweiffel</w:t>
      </w:r>
      <w:proofErr w:type="spellEnd"/>
      <w:r>
        <w:t xml:space="preserve"> erwecket </w:t>
      </w:r>
      <w:proofErr w:type="spellStart"/>
      <w:r>
        <w:t>ueber</w:t>
      </w:r>
      <w:proofErr w:type="spellEnd"/>
      <w:r>
        <w:t xml:space="preserve"> dem Wort / dadurch sie zuletzt </w:t>
      </w:r>
      <w:proofErr w:type="spellStart"/>
      <w:r>
        <w:t>muessen</w:t>
      </w:r>
      <w:proofErr w:type="spellEnd"/>
      <w:r>
        <w:t xml:space="preserve"> gerichtet werden / und welches der Grund ihres Glaubens und Hoffnung </w:t>
      </w:r>
      <w:proofErr w:type="spellStart"/>
      <w:r>
        <w:t>solte</w:t>
      </w:r>
      <w:proofErr w:type="spellEnd"/>
      <w:r>
        <w:t xml:space="preserve"> gewesen seyn. </w:t>
      </w:r>
    </w:p>
    <w:p w14:paraId="7A061DC8" w14:textId="77777777" w:rsidR="006164D3" w:rsidRDefault="006164D3" w:rsidP="006164D3">
      <w:pPr>
        <w:pStyle w:val="StandardWeb"/>
      </w:pPr>
      <w:r>
        <w:t xml:space="preserve">4. Ferner: Selbst muß </w:t>
      </w:r>
      <w:proofErr w:type="spellStart"/>
      <w:r>
        <w:t>verlaeugnet</w:t>
      </w:r>
      <w:proofErr w:type="spellEnd"/>
      <w:r>
        <w:t xml:space="preserve"> werden / als es widerstehet dem HErrn JEsu Christo. Wenn Christus sich </w:t>
      </w:r>
      <w:proofErr w:type="spellStart"/>
      <w:r>
        <w:t>praesentiret</w:t>
      </w:r>
      <w:proofErr w:type="spellEnd"/>
      <w:r>
        <w:t xml:space="preserve"> in seiner wunderbaren </w:t>
      </w:r>
      <w:proofErr w:type="spellStart"/>
      <w:r>
        <w:t>Herniederlassung</w:t>
      </w:r>
      <w:proofErr w:type="spellEnd"/>
      <w:r>
        <w:t xml:space="preserve"> / Menschwerdung / geringen verachteten Leben / und </w:t>
      </w:r>
      <w:proofErr w:type="spellStart"/>
      <w:r>
        <w:t>schaendlichen</w:t>
      </w:r>
      <w:proofErr w:type="spellEnd"/>
      <w:r>
        <w:t xml:space="preserve"> Tod; da </w:t>
      </w:r>
      <w:proofErr w:type="spellStart"/>
      <w:r>
        <w:t>aergert</w:t>
      </w:r>
      <w:proofErr w:type="spellEnd"/>
      <w:r>
        <w:t xml:space="preserve"> sich </w:t>
      </w:r>
      <w:proofErr w:type="spellStart"/>
      <w:r>
        <w:t>hoffaertig</w:t>
      </w:r>
      <w:proofErr w:type="spellEnd"/>
      <w:r>
        <w:t xml:space="preserve"> Selbst an </w:t>
      </w:r>
      <w:proofErr w:type="spellStart"/>
      <w:r>
        <w:t>eienm</w:t>
      </w:r>
      <w:proofErr w:type="spellEnd"/>
      <w:r>
        <w:t xml:space="preserve"> so schlechten Seligmacher / bespottet die Erniedrigung / die seine eigene Noth erforderte / und verachtet CHristum / weil er wurde verachtet / und ein Mensch voller Sorgen und Leidens an unser </w:t>
      </w:r>
      <w:proofErr w:type="spellStart"/>
      <w:r>
        <w:t>Staette</w:t>
      </w:r>
      <w:proofErr w:type="spellEnd"/>
      <w:r>
        <w:t xml:space="preserve">. Wann er vorgeschlagen wird als das Mittel vor unsere elende Seele / und unser einiges Leben / Gerechtigkeit und Hoffnung / so </w:t>
      </w:r>
      <w:proofErr w:type="spellStart"/>
      <w:r>
        <w:t>verfuehret</w:t>
      </w:r>
      <w:proofErr w:type="spellEnd"/>
      <w:r>
        <w:t xml:space="preserve"> Selbst die Seele / Ihn geringe zu achten: Selbst </w:t>
      </w:r>
      <w:proofErr w:type="spellStart"/>
      <w:r>
        <w:t>wil</w:t>
      </w:r>
      <w:proofErr w:type="spellEnd"/>
      <w:r>
        <w:t xml:space="preserve"> sich nicht </w:t>
      </w:r>
      <w:proofErr w:type="spellStart"/>
      <w:r>
        <w:t>ueberweisen</w:t>
      </w:r>
      <w:proofErr w:type="spellEnd"/>
      <w:r>
        <w:t xml:space="preserve"> lassen / daß es </w:t>
      </w:r>
      <w:proofErr w:type="spellStart"/>
      <w:r>
        <w:t>solte</w:t>
      </w:r>
      <w:proofErr w:type="spellEnd"/>
      <w:r>
        <w:t xml:space="preserve"> so elend seyn / und solches Mittels </w:t>
      </w:r>
      <w:proofErr w:type="spellStart"/>
      <w:r>
        <w:t>beduerffen</w:t>
      </w:r>
      <w:proofErr w:type="spellEnd"/>
      <w:r>
        <w:t xml:space="preserve"> / es ist viel zu gesund / daß es solchen </w:t>
      </w:r>
      <w:proofErr w:type="spellStart"/>
      <w:r>
        <w:t>Artzt</w:t>
      </w:r>
      <w:proofErr w:type="spellEnd"/>
      <w:r>
        <w:t xml:space="preserve"> hoch </w:t>
      </w:r>
      <w:proofErr w:type="spellStart"/>
      <w:r>
        <w:t>schaetzen</w:t>
      </w:r>
      <w:proofErr w:type="spellEnd"/>
      <w:r>
        <w:t xml:space="preserve"> </w:t>
      </w:r>
      <w:proofErr w:type="spellStart"/>
      <w:r>
        <w:t>solte</w:t>
      </w:r>
      <w:proofErr w:type="spellEnd"/>
      <w:r>
        <w:t xml:space="preserve">; Es ist viel zu gerecht / die Gerechtigkeit eines Mittels so hoch zu halten: Es hat allzuviel Hoffnung und Leben bey sich / in seiner eignen </w:t>
      </w:r>
      <w:proofErr w:type="spellStart"/>
      <w:r>
        <w:t>vermeynten</w:t>
      </w:r>
      <w:proofErr w:type="spellEnd"/>
      <w:r>
        <w:t xml:space="preserve"> Unschuld und Vollkommenheit / daß es so </w:t>
      </w:r>
      <w:proofErr w:type="spellStart"/>
      <w:r>
        <w:t>theur</w:t>
      </w:r>
      <w:proofErr w:type="spellEnd"/>
      <w:r>
        <w:t xml:space="preserve"> und werth achten die Hoffnung / die CHristus erworben und in </w:t>
      </w:r>
      <w:proofErr w:type="spellStart"/>
      <w:r>
        <w:t>ihme</w:t>
      </w:r>
      <w:proofErr w:type="spellEnd"/>
      <w:r>
        <w:t xml:space="preserve"> leben </w:t>
      </w:r>
      <w:proofErr w:type="spellStart"/>
      <w:r>
        <w:t>solte</w:t>
      </w:r>
      <w:proofErr w:type="spellEnd"/>
      <w:r>
        <w:t xml:space="preserve">. O </w:t>
      </w:r>
      <w:proofErr w:type="spellStart"/>
      <w:r>
        <w:t>heruner</w:t>
      </w:r>
      <w:proofErr w:type="spellEnd"/>
      <w:r>
        <w:t xml:space="preserve"> mit Selbst / auf daß Christus euer Christus seyn </w:t>
      </w:r>
      <w:proofErr w:type="spellStart"/>
      <w:r>
        <w:t>moege</w:t>
      </w:r>
      <w:proofErr w:type="spellEnd"/>
      <w:r>
        <w:t xml:space="preserve">. Wie </w:t>
      </w:r>
      <w:proofErr w:type="spellStart"/>
      <w:r>
        <w:t>sol</w:t>
      </w:r>
      <w:proofErr w:type="spellEnd"/>
      <w:r>
        <w:t xml:space="preserve"> er hinein kommen / wann Selbst der </w:t>
      </w:r>
      <w:proofErr w:type="spellStart"/>
      <w:r>
        <w:t>Thuerhueter</w:t>
      </w:r>
      <w:proofErr w:type="spellEnd"/>
      <w:r>
        <w:t xml:space="preserve"> ist? wie soll Er euch vergeben / wann Selbst euch nicht </w:t>
      </w:r>
      <w:proofErr w:type="spellStart"/>
      <w:r>
        <w:t>wil</w:t>
      </w:r>
      <w:proofErr w:type="spellEnd"/>
      <w:r>
        <w:t xml:space="preserve"> </w:t>
      </w:r>
      <w:proofErr w:type="spellStart"/>
      <w:r>
        <w:t>vergoennen</w:t>
      </w:r>
      <w:proofErr w:type="spellEnd"/>
      <w:r>
        <w:t xml:space="preserve"> / daß ihr erkennen </w:t>
      </w:r>
      <w:proofErr w:type="spellStart"/>
      <w:r>
        <w:t>moeget</w:t>
      </w:r>
      <w:proofErr w:type="spellEnd"/>
      <w:r>
        <w:t xml:space="preserve"> den Mangel und die </w:t>
      </w:r>
      <w:proofErr w:type="spellStart"/>
      <w:r>
        <w:t>Wuerdigkeit</w:t>
      </w:r>
      <w:proofErr w:type="spellEnd"/>
      <w:r>
        <w:t xml:space="preserve"> seiner Vergebung / wie </w:t>
      </w:r>
      <w:proofErr w:type="spellStart"/>
      <w:r>
        <w:t>sol</w:t>
      </w:r>
      <w:proofErr w:type="spellEnd"/>
      <w:r>
        <w:t xml:space="preserve"> Er eure </w:t>
      </w:r>
      <w:proofErr w:type="spellStart"/>
      <w:r>
        <w:t>Hertzen</w:t>
      </w:r>
      <w:proofErr w:type="spellEnd"/>
      <w:r>
        <w:t xml:space="preserve"> heilen / wann Selbst nicht zulassen will / daß sie gebrochen werden? wie </w:t>
      </w:r>
      <w:proofErr w:type="spellStart"/>
      <w:r>
        <w:t>sol</w:t>
      </w:r>
      <w:proofErr w:type="spellEnd"/>
      <w:r>
        <w:t xml:space="preserve"> Er euch bekleiden mit Gerechtigkeit / wenn Selbst eure faule und </w:t>
      </w:r>
      <w:proofErr w:type="spellStart"/>
      <w:r>
        <w:t>zerissene</w:t>
      </w:r>
      <w:proofErr w:type="spellEnd"/>
      <w:r>
        <w:t xml:space="preserve"> Lumpen nicht </w:t>
      </w:r>
      <w:proofErr w:type="spellStart"/>
      <w:r>
        <w:t>wil</w:t>
      </w:r>
      <w:proofErr w:type="spellEnd"/>
      <w:r>
        <w:t xml:space="preserve"> ablegen: Darum herunter mit Selbst / auf daß CHristus erhoben werde. Hinweg mit eurer eingebildeten Gerechtigkeit / auf daß Christus eure Gerechtigkeit seyn </w:t>
      </w:r>
      <w:proofErr w:type="spellStart"/>
      <w:r>
        <w:t>moege</w:t>
      </w:r>
      <w:proofErr w:type="spellEnd"/>
      <w:r>
        <w:t xml:space="preserve">; Herunter mit eurer eigenen </w:t>
      </w:r>
      <w:proofErr w:type="spellStart"/>
      <w:r>
        <w:t>thoerichten</w:t>
      </w:r>
      <w:proofErr w:type="spellEnd"/>
      <w:r>
        <w:t xml:space="preserve"> </w:t>
      </w:r>
      <w:proofErr w:type="spellStart"/>
      <w:r>
        <w:t>Weißheit</w:t>
      </w:r>
      <w:proofErr w:type="spellEnd"/>
      <w:r>
        <w:t xml:space="preserve"> / daß die </w:t>
      </w:r>
      <w:proofErr w:type="spellStart"/>
      <w:r>
        <w:t>vermeynte</w:t>
      </w:r>
      <w:proofErr w:type="spellEnd"/>
      <w:r>
        <w:t xml:space="preserve"> Thorheit GOttes eure </w:t>
      </w:r>
      <w:proofErr w:type="spellStart"/>
      <w:r>
        <w:t>Weißheit</w:t>
      </w:r>
      <w:proofErr w:type="spellEnd"/>
      <w:r>
        <w:t xml:space="preserve"> sey: Machet eben diesen Berg / welchen Satan hat </w:t>
      </w:r>
      <w:proofErr w:type="spellStart"/>
      <w:r>
        <w:t>auffgeworffen</w:t>
      </w:r>
      <w:proofErr w:type="spellEnd"/>
      <w:r>
        <w:t xml:space="preserve"> in Feindschafft gegen den heiligen Berg des HErrn. </w:t>
      </w:r>
    </w:p>
    <w:p w14:paraId="57B187DA" w14:textId="77777777" w:rsidR="006164D3" w:rsidRDefault="006164D3" w:rsidP="006164D3">
      <w:pPr>
        <w:pStyle w:val="StandardWeb"/>
      </w:pPr>
      <w:r>
        <w:t xml:space="preserve">5. Ferner: Selbst muß </w:t>
      </w:r>
      <w:proofErr w:type="spellStart"/>
      <w:r>
        <w:t>verlaeugnet</w:t>
      </w:r>
      <w:proofErr w:type="spellEnd"/>
      <w:r>
        <w:t xml:space="preserve"> seyn / als es widerstehet dem Heiligen Geist. Der Heiligmachende Geist hat keinen </w:t>
      </w:r>
      <w:proofErr w:type="spellStart"/>
      <w:r>
        <w:t>groesseren</w:t>
      </w:r>
      <w:proofErr w:type="spellEnd"/>
      <w:r>
        <w:t xml:space="preserve"> Feind (ausgenommen den </w:t>
      </w:r>
      <w:proofErr w:type="spellStart"/>
      <w:r>
        <w:t>Teuffel</w:t>
      </w:r>
      <w:proofErr w:type="spellEnd"/>
      <w:r>
        <w:t xml:space="preserve"> </w:t>
      </w:r>
      <w:proofErr w:type="spellStart"/>
      <w:r>
        <w:t>selbsten</w:t>
      </w:r>
      <w:proofErr w:type="spellEnd"/>
      <w:r>
        <w:t xml:space="preserve">) das halbe </w:t>
      </w:r>
      <w:proofErr w:type="spellStart"/>
      <w:r>
        <w:t>Werck</w:t>
      </w:r>
      <w:proofErr w:type="spellEnd"/>
      <w:r>
        <w:t xml:space="preserve"> der Heiligmachung ist </w:t>
      </w:r>
      <w:proofErr w:type="spellStart"/>
      <w:r>
        <w:t>diß</w:t>
      </w:r>
      <w:proofErr w:type="spellEnd"/>
      <w:r>
        <w:t xml:space="preserve"> fleischliche Selbst zu </w:t>
      </w:r>
      <w:proofErr w:type="spellStart"/>
      <w:r>
        <w:t>toedten</w:t>
      </w:r>
      <w:proofErr w:type="spellEnd"/>
      <w:r>
        <w:t xml:space="preserve"> / daher es nicht zu verwundern / wann dasselbe sich m </w:t>
      </w:r>
      <w:proofErr w:type="spellStart"/>
      <w:r>
        <w:t>haertesten</w:t>
      </w:r>
      <w:proofErr w:type="spellEnd"/>
      <w:r>
        <w:t xml:space="preserve"> gegen </w:t>
      </w:r>
      <w:proofErr w:type="spellStart"/>
      <w:r>
        <w:t>ihme</w:t>
      </w:r>
      <w:proofErr w:type="spellEnd"/>
      <w:r>
        <w:t xml:space="preserve"> setzet. Es </w:t>
      </w:r>
      <w:proofErr w:type="spellStart"/>
      <w:r>
        <w:t>kan</w:t>
      </w:r>
      <w:proofErr w:type="spellEnd"/>
      <w:r>
        <w:t xml:space="preserve"> keine heilige Bewegung in der Seelen gemachet werden / Selbst ist dawider: Alles was der Geist GOttes in uns </w:t>
      </w:r>
      <w:proofErr w:type="spellStart"/>
      <w:r>
        <w:t>wircket</w:t>
      </w:r>
      <w:proofErr w:type="spellEnd"/>
      <w:r>
        <w:t xml:space="preserve"> / dem widerspricht Selbst / und thut das Gegenspiel. Demnach wenn dieser Tod-Feind strebet gegen dem Geist GOttes /verunehret ein heiliges Leben / </w:t>
      </w:r>
      <w:proofErr w:type="spellStart"/>
      <w:r>
        <w:t>haelt</w:t>
      </w:r>
      <w:proofErr w:type="spellEnd"/>
      <w:r>
        <w:t xml:space="preserve"> euch ab von euren Christlichen </w:t>
      </w:r>
      <w:proofErr w:type="spellStart"/>
      <w:r>
        <w:t>Gebuehren</w:t>
      </w:r>
      <w:proofErr w:type="spellEnd"/>
      <w:r>
        <w:t xml:space="preserve"> / </w:t>
      </w:r>
      <w:proofErr w:type="spellStart"/>
      <w:r>
        <w:t>reitzet</w:t>
      </w:r>
      <w:proofErr w:type="spellEnd"/>
      <w:r>
        <w:t xml:space="preserve"> euch zur </w:t>
      </w:r>
      <w:proofErr w:type="spellStart"/>
      <w:r>
        <w:t>Suende</w:t>
      </w:r>
      <w:proofErr w:type="spellEnd"/>
      <w:r>
        <w:t xml:space="preserve"> / so muß er herunter / und </w:t>
      </w:r>
      <w:proofErr w:type="spellStart"/>
      <w:r>
        <w:t>verlaeugnet</w:t>
      </w:r>
      <w:proofErr w:type="spellEnd"/>
      <w:r>
        <w:t xml:space="preserve"> werden / wo ihr anders dem Geist der </w:t>
      </w:r>
      <w:proofErr w:type="spellStart"/>
      <w:r>
        <w:t>Warheit</w:t>
      </w:r>
      <w:proofErr w:type="spellEnd"/>
      <w:r>
        <w:t xml:space="preserve"> wollet getreu seyn. </w:t>
      </w:r>
    </w:p>
    <w:p w14:paraId="50B59C52" w14:textId="77777777" w:rsidR="006164D3" w:rsidRDefault="006164D3" w:rsidP="006164D3">
      <w:pPr>
        <w:pStyle w:val="StandardWeb"/>
      </w:pPr>
      <w:r>
        <w:t xml:space="preserve">6. Ferner: Selbst muß </w:t>
      </w:r>
      <w:proofErr w:type="spellStart"/>
      <w:r>
        <w:t>verlaeugnet</w:t>
      </w:r>
      <w:proofErr w:type="spellEnd"/>
      <w:r>
        <w:t xml:space="preserve"> seyn / als es </w:t>
      </w:r>
      <w:proofErr w:type="spellStart"/>
      <w:r>
        <w:t>verraetherischer</w:t>
      </w:r>
      <w:proofErr w:type="spellEnd"/>
      <w:r>
        <w:t xml:space="preserve"> Weise sich verbindet mit den Feinden Christi / und eurer Seligkeit; wenn es mit Satan </w:t>
      </w:r>
      <w:proofErr w:type="spellStart"/>
      <w:r>
        <w:t>haelt</w:t>
      </w:r>
      <w:proofErr w:type="spellEnd"/>
      <w:r>
        <w:t xml:space="preserve"> / und </w:t>
      </w:r>
      <w:proofErr w:type="spellStart"/>
      <w:r>
        <w:t>Suende</w:t>
      </w:r>
      <w:proofErr w:type="spellEnd"/>
      <w:r>
        <w:t xml:space="preserve"> vertheidiget / und redet wie die Gottlosen pflegen / und tritt in einen Bund mit denen / die euch verderben </w:t>
      </w:r>
      <w:proofErr w:type="spellStart"/>
      <w:r>
        <w:t>wolten</w:t>
      </w:r>
      <w:proofErr w:type="spellEnd"/>
      <w:r>
        <w:t xml:space="preserve"> / und </w:t>
      </w:r>
      <w:proofErr w:type="spellStart"/>
      <w:r>
        <w:t>diß</w:t>
      </w:r>
      <w:proofErr w:type="spellEnd"/>
      <w:r>
        <w:t xml:space="preserve"> alles unterm Vorgeben / es geschehe zu eurem Besten. Wenn es </w:t>
      </w:r>
      <w:proofErr w:type="spellStart"/>
      <w:r>
        <w:t>Suende</w:t>
      </w:r>
      <w:proofErr w:type="spellEnd"/>
      <w:r>
        <w:t xml:space="preserve"> vertheidiget / so </w:t>
      </w:r>
      <w:proofErr w:type="spellStart"/>
      <w:r>
        <w:t>moeget</w:t>
      </w:r>
      <w:proofErr w:type="spellEnd"/>
      <w:r>
        <w:t xml:space="preserve"> ihr euch gewiß versichern / daß es alsdann redet gegen GOtt und euch / und ist demnach </w:t>
      </w:r>
      <w:proofErr w:type="spellStart"/>
      <w:r>
        <w:t>billich</w:t>
      </w:r>
      <w:proofErr w:type="spellEnd"/>
      <w:r>
        <w:t xml:space="preserve"> / daß ihrs alsdann </w:t>
      </w:r>
      <w:proofErr w:type="spellStart"/>
      <w:r>
        <w:t>soltet</w:t>
      </w:r>
      <w:proofErr w:type="spellEnd"/>
      <w:r>
        <w:t xml:space="preserve"> </w:t>
      </w:r>
      <w:proofErr w:type="spellStart"/>
      <w:r>
        <w:t>verlaeugnen</w:t>
      </w:r>
      <w:proofErr w:type="spellEnd"/>
      <w:r>
        <w:t xml:space="preserve">. So muß es auch </w:t>
      </w:r>
      <w:proofErr w:type="spellStart"/>
      <w:r>
        <w:t>verlaeugnet</w:t>
      </w:r>
      <w:proofErr w:type="spellEnd"/>
      <w:r>
        <w:t xml:space="preserve"> werden / wenn es sich setzet gegen die </w:t>
      </w:r>
      <w:proofErr w:type="spellStart"/>
      <w:r>
        <w:t>vermeynte</w:t>
      </w:r>
      <w:proofErr w:type="spellEnd"/>
      <w:r>
        <w:t xml:space="preserve"> Verdrießlichkeit und Schwierigkeit des Christlichen Wandels / wann es murret gegen ein heilig Leben / und saget: was ist hier all zu thun? was ist </w:t>
      </w:r>
      <w:proofErr w:type="spellStart"/>
      <w:r>
        <w:t>diß</w:t>
      </w:r>
      <w:proofErr w:type="spellEnd"/>
      <w:r>
        <w:t xml:space="preserve"> ein verdrießlich Leben? was habe ich davon / daß ich GOtt so emsig diene? Alsdann ist Selbst ein </w:t>
      </w:r>
      <w:proofErr w:type="spellStart"/>
      <w:r>
        <w:t>Verraether</w:t>
      </w:r>
      <w:proofErr w:type="spellEnd"/>
      <w:r>
        <w:t xml:space="preserve"> Gottes und euer / und darum </w:t>
      </w:r>
      <w:proofErr w:type="spellStart"/>
      <w:r>
        <w:t>verlaeugne</w:t>
      </w:r>
      <w:proofErr w:type="spellEnd"/>
      <w:r>
        <w:t xml:space="preserve"> es. </w:t>
      </w:r>
    </w:p>
    <w:p w14:paraId="623AE5BB" w14:textId="77777777" w:rsidR="006164D3" w:rsidRDefault="006164D3" w:rsidP="006164D3">
      <w:pPr>
        <w:pStyle w:val="StandardWeb"/>
      </w:pPr>
      <w:r>
        <w:t xml:space="preserve">7. Ferner: Wenn es sich </w:t>
      </w:r>
      <w:proofErr w:type="spellStart"/>
      <w:r>
        <w:t>auffsetzet</w:t>
      </w:r>
      <w:proofErr w:type="spellEnd"/>
      <w:r>
        <w:t xml:space="preserve"> gegen Leiden / und bildet euch ein / es sey </w:t>
      </w:r>
      <w:proofErr w:type="spellStart"/>
      <w:r>
        <w:t>unertraeglich</w:t>
      </w:r>
      <w:proofErr w:type="spellEnd"/>
      <w:r>
        <w:t xml:space="preserve"> / und </w:t>
      </w:r>
      <w:proofErr w:type="spellStart"/>
      <w:r>
        <w:t>dß</w:t>
      </w:r>
      <w:proofErr w:type="spellEnd"/>
      <w:r>
        <w:t xml:space="preserve"> es gar ungereimt sey / daß einer alles soll verlassen aus Furcht eines </w:t>
      </w:r>
      <w:proofErr w:type="spellStart"/>
      <w:r>
        <w:t>suendlichen</w:t>
      </w:r>
      <w:proofErr w:type="spellEnd"/>
      <w:r>
        <w:t xml:space="preserve"> Wortes / oder </w:t>
      </w:r>
      <w:proofErr w:type="spellStart"/>
      <w:r>
        <w:t>suendlichen</w:t>
      </w:r>
      <w:proofErr w:type="spellEnd"/>
      <w:r>
        <w:t xml:space="preserve"> That / da wir ja alle Tage </w:t>
      </w:r>
      <w:proofErr w:type="spellStart"/>
      <w:r>
        <w:t>suendigen</w:t>
      </w:r>
      <w:proofErr w:type="spellEnd"/>
      <w:r>
        <w:t xml:space="preserve"> / ob wir noch so behutsam wandeln; alsdann ist es Zeit / Selbst den Mund </w:t>
      </w:r>
      <w:proofErr w:type="spellStart"/>
      <w:r>
        <w:t>zustopffen</w:t>
      </w:r>
      <w:proofErr w:type="spellEnd"/>
      <w:r>
        <w:t xml:space="preserve"> / denn es treibet des </w:t>
      </w:r>
      <w:proofErr w:type="spellStart"/>
      <w:r>
        <w:t>Teuffels</w:t>
      </w:r>
      <w:proofErr w:type="spellEnd"/>
      <w:r>
        <w:t xml:space="preserve"> Spiel gegen GOtt und euch / und </w:t>
      </w:r>
      <w:proofErr w:type="spellStart"/>
      <w:r>
        <w:t>wolte</w:t>
      </w:r>
      <w:proofErr w:type="spellEnd"/>
      <w:r>
        <w:t xml:space="preserve"> euch gerne bereden / ein </w:t>
      </w:r>
      <w:proofErr w:type="spellStart"/>
      <w:r>
        <w:t>kurtzes</w:t>
      </w:r>
      <w:proofErr w:type="spellEnd"/>
      <w:r>
        <w:t xml:space="preserve"> / ungewisses und Jammer-volles Leben dem ewigen Leben vorzuziehen / und daß ihr euch selbst </w:t>
      </w:r>
      <w:proofErr w:type="spellStart"/>
      <w:r>
        <w:t>soltet</w:t>
      </w:r>
      <w:proofErr w:type="spellEnd"/>
      <w:r>
        <w:t xml:space="preserve"> </w:t>
      </w:r>
      <w:proofErr w:type="spellStart"/>
      <w:r>
        <w:t>Freyheit</w:t>
      </w:r>
      <w:proofErr w:type="spellEnd"/>
      <w:r>
        <w:t xml:space="preserve"> geben zu wissentlichen </w:t>
      </w:r>
      <w:proofErr w:type="spellStart"/>
      <w:r>
        <w:t>Suenden</w:t>
      </w:r>
      <w:proofErr w:type="spellEnd"/>
      <w:r>
        <w:t xml:space="preserve"> / weil Gott die </w:t>
      </w:r>
      <w:proofErr w:type="spellStart"/>
      <w:r>
        <w:t>Suenden</w:t>
      </w:r>
      <w:proofErr w:type="spellEnd"/>
      <w:r>
        <w:t xml:space="preserve"> aus Schwachheit in den Menschen </w:t>
      </w:r>
      <w:proofErr w:type="spellStart"/>
      <w:r>
        <w:t>ertraeget</w:t>
      </w:r>
      <w:proofErr w:type="spellEnd"/>
      <w:r>
        <w:t xml:space="preserve">. Es ist </w:t>
      </w:r>
      <w:proofErr w:type="spellStart"/>
      <w:r>
        <w:t>hoechst</w:t>
      </w:r>
      <w:proofErr w:type="spellEnd"/>
      <w:r>
        <w:t xml:space="preserve"> </w:t>
      </w:r>
      <w:proofErr w:type="spellStart"/>
      <w:r>
        <w:t>billich</w:t>
      </w:r>
      <w:proofErr w:type="spellEnd"/>
      <w:r>
        <w:t xml:space="preserve"> / einen so </w:t>
      </w:r>
      <w:proofErr w:type="spellStart"/>
      <w:r>
        <w:t>unbillichen</w:t>
      </w:r>
      <w:proofErr w:type="spellEnd"/>
      <w:r>
        <w:t xml:space="preserve"> Feind gegen GOtt und euch / zu </w:t>
      </w:r>
      <w:proofErr w:type="spellStart"/>
      <w:r>
        <w:t>verlaeugnen</w:t>
      </w:r>
      <w:proofErr w:type="spellEnd"/>
      <w:r>
        <w:t xml:space="preserve">. </w:t>
      </w:r>
    </w:p>
    <w:p w14:paraId="088C1F03" w14:textId="77777777" w:rsidR="006164D3" w:rsidRDefault="006164D3" w:rsidP="006164D3">
      <w:pPr>
        <w:pStyle w:val="StandardWeb"/>
      </w:pPr>
      <w:r>
        <w:t xml:space="preserve">8. Ferner: Selbst muß </w:t>
      </w:r>
      <w:proofErr w:type="spellStart"/>
      <w:r>
        <w:t>verlaeugnet</w:t>
      </w:r>
      <w:proofErr w:type="spellEnd"/>
      <w:r>
        <w:t xml:space="preserve"> seyn / wenn es sich </w:t>
      </w:r>
      <w:proofErr w:type="spellStart"/>
      <w:r>
        <w:t>aufflehnet</w:t>
      </w:r>
      <w:proofErr w:type="spellEnd"/>
      <w:r>
        <w:t xml:space="preserve"> gegen die Ordnungen GOttes: wenn es streitet gegen die </w:t>
      </w:r>
      <w:proofErr w:type="spellStart"/>
      <w:r>
        <w:t>Gruende</w:t>
      </w:r>
      <w:proofErr w:type="spellEnd"/>
      <w:r>
        <w:t xml:space="preserve"> / so aus dem Worte Gottes genommen sind / und Mangel findet an dem Gesetze </w:t>
      </w:r>
      <w:proofErr w:type="spellStart"/>
      <w:r>
        <w:t>deme</w:t>
      </w:r>
      <w:proofErr w:type="spellEnd"/>
      <w:r>
        <w:t xml:space="preserve"> es gehorchen </w:t>
      </w:r>
      <w:proofErr w:type="spellStart"/>
      <w:r>
        <w:t>solte</w:t>
      </w:r>
      <w:proofErr w:type="spellEnd"/>
      <w:r>
        <w:t xml:space="preserve"> / und ist </w:t>
      </w:r>
      <w:proofErr w:type="spellStart"/>
      <w:r>
        <w:t>murrisch</w:t>
      </w:r>
      <w:proofErr w:type="spellEnd"/>
      <w:r>
        <w:t xml:space="preserve"> gegen dem Gebet und andern Christlichen </w:t>
      </w:r>
      <w:proofErr w:type="spellStart"/>
      <w:r>
        <w:t>Gebuehren</w:t>
      </w:r>
      <w:proofErr w:type="spellEnd"/>
      <w:r>
        <w:t xml:space="preserve"> / und </w:t>
      </w:r>
      <w:proofErr w:type="spellStart"/>
      <w:r>
        <w:t>wolte</w:t>
      </w:r>
      <w:proofErr w:type="spellEnd"/>
      <w:r>
        <w:t xml:space="preserve"> alle eingesetzte Mittel zu unserer Seligkeit </w:t>
      </w:r>
      <w:proofErr w:type="spellStart"/>
      <w:r>
        <w:t>krafftlos</w:t>
      </w:r>
      <w:proofErr w:type="spellEnd"/>
      <w:r>
        <w:t xml:space="preserve"> machen / so ist es Zeit / daß man es </w:t>
      </w:r>
      <w:proofErr w:type="spellStart"/>
      <w:r>
        <w:t>verlaeugne</w:t>
      </w:r>
      <w:proofErr w:type="spellEnd"/>
      <w:r>
        <w:t xml:space="preserve">. </w:t>
      </w:r>
    </w:p>
    <w:p w14:paraId="028E7509" w14:textId="77777777" w:rsidR="006164D3" w:rsidRDefault="006164D3" w:rsidP="006164D3">
      <w:pPr>
        <w:pStyle w:val="StandardWeb"/>
      </w:pPr>
      <w:r>
        <w:t xml:space="preserve">9. Wenn Selbst sich erhebet gegen die Bedienten Christi / und euch einbilden </w:t>
      </w:r>
      <w:proofErr w:type="spellStart"/>
      <w:r>
        <w:t>wolte</w:t>
      </w:r>
      <w:proofErr w:type="spellEnd"/>
      <w:r>
        <w:t xml:space="preserve"> / eure Lehrer </w:t>
      </w:r>
      <w:proofErr w:type="spellStart"/>
      <w:r>
        <w:t>waeren</w:t>
      </w:r>
      <w:proofErr w:type="spellEnd"/>
      <w:r>
        <w:t xml:space="preserve"> Narren und Thoren / ihr aber weise / sie fehlten der </w:t>
      </w:r>
      <w:proofErr w:type="spellStart"/>
      <w:r>
        <w:t>Warheit</w:t>
      </w:r>
      <w:proofErr w:type="spellEnd"/>
      <w:r>
        <w:t xml:space="preserve"> / ihr aber </w:t>
      </w:r>
      <w:proofErr w:type="spellStart"/>
      <w:r>
        <w:t>waeret</w:t>
      </w:r>
      <w:proofErr w:type="spellEnd"/>
      <w:r>
        <w:t xml:space="preserve"> im rechten Wege: oder daß sie gegen euch reden aus </w:t>
      </w:r>
      <w:proofErr w:type="spellStart"/>
      <w:r>
        <w:t>Boßheit</w:t>
      </w:r>
      <w:proofErr w:type="spellEnd"/>
      <w:r>
        <w:t xml:space="preserve"> / aus </w:t>
      </w:r>
      <w:proofErr w:type="spellStart"/>
      <w:r>
        <w:t>Singularitaet</w:t>
      </w:r>
      <w:proofErr w:type="spellEnd"/>
      <w:r>
        <w:t xml:space="preserve"> / oder aus andern dergleichen Affecten; und </w:t>
      </w:r>
      <w:proofErr w:type="spellStart"/>
      <w:r>
        <w:t>wolte</w:t>
      </w:r>
      <w:proofErr w:type="spellEnd"/>
      <w:r>
        <w:t xml:space="preserve"> also euch berauben der seligen Gutthaten ihrer Lehre und Amtes / so ist es Zeit Selbst zu </w:t>
      </w:r>
      <w:proofErr w:type="spellStart"/>
      <w:r>
        <w:t>verlaeugnen</w:t>
      </w:r>
      <w:proofErr w:type="spellEnd"/>
      <w:r>
        <w:t xml:space="preserve"> / wo ihr </w:t>
      </w:r>
      <w:proofErr w:type="spellStart"/>
      <w:r>
        <w:t>anderst</w:t>
      </w:r>
      <w:proofErr w:type="spellEnd"/>
      <w:r>
        <w:t xml:space="preserve"> wisset / was zu eurem Frieden dienet. Und ob ich schon dieses zugebe / daß ihr keinem Lehrer oder Prediger </w:t>
      </w:r>
      <w:proofErr w:type="spellStart"/>
      <w:r>
        <w:t>muesset</w:t>
      </w:r>
      <w:proofErr w:type="spellEnd"/>
      <w:r>
        <w:t xml:space="preserve"> in einer wissentlichen </w:t>
      </w:r>
      <w:proofErr w:type="spellStart"/>
      <w:r>
        <w:t>Suende</w:t>
      </w:r>
      <w:proofErr w:type="spellEnd"/>
      <w:r>
        <w:t xml:space="preserve"> nachfolgen / oder irren / wenn sie irren; dennoch / wenn es nicht GOtt / sondern selbst ist / das sich </w:t>
      </w:r>
      <w:proofErr w:type="spellStart"/>
      <w:r>
        <w:t>auffsetzet</w:t>
      </w:r>
      <w:proofErr w:type="spellEnd"/>
      <w:r>
        <w:t xml:space="preserve"> gegen eure Lehrer / und nimmt euch ein mit einem Geist der Bitterkeit / Ungehorsams und </w:t>
      </w:r>
      <w:proofErr w:type="spellStart"/>
      <w:r>
        <w:t>Boßheit</w:t>
      </w:r>
      <w:proofErr w:type="spellEnd"/>
      <w:r>
        <w:t xml:space="preserve"> / dieses selbst muß </w:t>
      </w:r>
      <w:proofErr w:type="spellStart"/>
      <w:r>
        <w:t>verlaeugnet</w:t>
      </w:r>
      <w:proofErr w:type="spellEnd"/>
      <w:r>
        <w:t xml:space="preserve"> werden. </w:t>
      </w:r>
    </w:p>
    <w:p w14:paraId="2E2C7D90" w14:textId="77777777" w:rsidR="006164D3" w:rsidRDefault="006164D3" w:rsidP="006164D3">
      <w:pPr>
        <w:pStyle w:val="StandardWeb"/>
      </w:pPr>
      <w:r>
        <w:t xml:space="preserve">10. Letztlich / Selbst muß </w:t>
      </w:r>
      <w:proofErr w:type="spellStart"/>
      <w:r>
        <w:t>verlaeugnet</w:t>
      </w:r>
      <w:proofErr w:type="spellEnd"/>
      <w:r>
        <w:t xml:space="preserve"> seyn / als es ist gegen unsers </w:t>
      </w:r>
      <w:proofErr w:type="spellStart"/>
      <w:r>
        <w:t>Naechsten</w:t>
      </w:r>
      <w:proofErr w:type="spellEnd"/>
      <w:r>
        <w:t xml:space="preserve"> / oder des gemeinen Besten Wohlfarth. Dann wir </w:t>
      </w:r>
      <w:proofErr w:type="spellStart"/>
      <w:r>
        <w:t>muessen</w:t>
      </w:r>
      <w:proofErr w:type="spellEnd"/>
      <w:r>
        <w:t xml:space="preserve"> unsern </w:t>
      </w:r>
      <w:proofErr w:type="spellStart"/>
      <w:r>
        <w:t>Naechsten</w:t>
      </w:r>
      <w:proofErr w:type="spellEnd"/>
      <w:r>
        <w:t xml:space="preserve"> lieben als uns selbst / das ist / </w:t>
      </w:r>
      <w:proofErr w:type="spellStart"/>
      <w:r>
        <w:t>beydes</w:t>
      </w:r>
      <w:proofErr w:type="spellEnd"/>
      <w:r>
        <w:t xml:space="preserve"> selbst und unser </w:t>
      </w:r>
      <w:proofErr w:type="spellStart"/>
      <w:r>
        <w:t>Naechster</w:t>
      </w:r>
      <w:proofErr w:type="spellEnd"/>
      <w:r>
        <w:t xml:space="preserve"> muß geliebet seyn in einer </w:t>
      </w:r>
      <w:proofErr w:type="spellStart"/>
      <w:r>
        <w:t>gebuehrlichen</w:t>
      </w:r>
      <w:proofErr w:type="spellEnd"/>
      <w:r>
        <w:t xml:space="preserve"> </w:t>
      </w:r>
      <w:proofErr w:type="spellStart"/>
      <w:r>
        <w:t>subordination</w:t>
      </w:r>
      <w:proofErr w:type="spellEnd"/>
      <w:r>
        <w:t xml:space="preserve"> unter GOtt / als Mittel zu seiner Ehren </w:t>
      </w:r>
      <w:proofErr w:type="spellStart"/>
      <w:r>
        <w:t>Befoerderung</w:t>
      </w:r>
      <w:proofErr w:type="spellEnd"/>
      <w:r>
        <w:t xml:space="preserve"> / und unter dieser Notion als ein Mittel </w:t>
      </w:r>
      <w:proofErr w:type="spellStart"/>
      <w:r>
        <w:t>solte</w:t>
      </w:r>
      <w:proofErr w:type="spellEnd"/>
      <w:r>
        <w:t xml:space="preserve"> die Liebe gleich seyn. Ob auch schon eine </w:t>
      </w:r>
      <w:proofErr w:type="spellStart"/>
      <w:r>
        <w:t>natuerliche</w:t>
      </w:r>
      <w:proofErr w:type="spellEnd"/>
      <w:r>
        <w:t xml:space="preserve"> Liebe / uns selbst zu erhalten von dem </w:t>
      </w:r>
      <w:proofErr w:type="spellStart"/>
      <w:r>
        <w:t>Schoepfer</w:t>
      </w:r>
      <w:proofErr w:type="spellEnd"/>
      <w:r>
        <w:t xml:space="preserve"> in uns geleget ist / welcher die Liebe so wir zu unsern </w:t>
      </w:r>
      <w:proofErr w:type="spellStart"/>
      <w:r>
        <w:t>Naechsten</w:t>
      </w:r>
      <w:proofErr w:type="spellEnd"/>
      <w:r>
        <w:t xml:space="preserve"> haben sollen / nicht gleich ist in dem Maß oder </w:t>
      </w:r>
      <w:proofErr w:type="spellStart"/>
      <w:r>
        <w:t>gradibus</w:t>
      </w:r>
      <w:proofErr w:type="spellEnd"/>
      <w:r>
        <w:t xml:space="preserve">; so </w:t>
      </w:r>
      <w:proofErr w:type="spellStart"/>
      <w:r>
        <w:t>solte</w:t>
      </w:r>
      <w:proofErr w:type="spellEnd"/>
      <w:r>
        <w:t xml:space="preserve"> dennoch unsere Liebe zu </w:t>
      </w:r>
      <w:proofErr w:type="spellStart"/>
      <w:r>
        <w:t>gantzen</w:t>
      </w:r>
      <w:proofErr w:type="spellEnd"/>
      <w:r>
        <w:t xml:space="preserve"> Gemeinen und Gesellschafften dieselbe </w:t>
      </w:r>
      <w:proofErr w:type="spellStart"/>
      <w:r>
        <w:t>uebertreffen</w:t>
      </w:r>
      <w:proofErr w:type="spellEnd"/>
      <w:r>
        <w:t xml:space="preserve"> / und unsere Liebe zu dem </w:t>
      </w:r>
      <w:proofErr w:type="spellStart"/>
      <w:r>
        <w:t>Naechsten</w:t>
      </w:r>
      <w:proofErr w:type="spellEnd"/>
      <w:r>
        <w:t xml:space="preserve"> </w:t>
      </w:r>
      <w:proofErr w:type="spellStart"/>
      <w:r>
        <w:t>solte</w:t>
      </w:r>
      <w:proofErr w:type="spellEnd"/>
      <w:r>
        <w:t xml:space="preserve"> jener so nahe kommen / daß wir </w:t>
      </w:r>
      <w:proofErr w:type="spellStart"/>
      <w:r>
        <w:t>solten</w:t>
      </w:r>
      <w:proofErr w:type="spellEnd"/>
      <w:r>
        <w:t xml:space="preserve"> </w:t>
      </w:r>
      <w:proofErr w:type="spellStart"/>
      <w:r>
        <w:t>diligere</w:t>
      </w:r>
      <w:proofErr w:type="spellEnd"/>
      <w:r>
        <w:t xml:space="preserve"> proximum </w:t>
      </w:r>
      <w:proofErr w:type="spellStart"/>
      <w:r>
        <w:t>proxima</w:t>
      </w:r>
      <w:proofErr w:type="spellEnd"/>
      <w:r>
        <w:t xml:space="preserve"> </w:t>
      </w:r>
      <w:proofErr w:type="spellStart"/>
      <w:r>
        <w:t>dilectione</w:t>
      </w:r>
      <w:proofErr w:type="spellEnd"/>
      <w:r>
        <w:t xml:space="preserve">, unsern </w:t>
      </w:r>
      <w:proofErr w:type="spellStart"/>
      <w:r>
        <w:t>Naechsten</w:t>
      </w:r>
      <w:proofErr w:type="spellEnd"/>
      <w:r>
        <w:t xml:space="preserve"> lieben mit der </w:t>
      </w:r>
      <w:proofErr w:type="spellStart"/>
      <w:r>
        <w:t>naechsten</w:t>
      </w:r>
      <w:proofErr w:type="spellEnd"/>
      <w:r>
        <w:t xml:space="preserve"> Liebe / </w:t>
      </w:r>
      <w:proofErr w:type="spellStart"/>
      <w:r>
        <w:t>ihne</w:t>
      </w:r>
      <w:proofErr w:type="spellEnd"/>
      <w:r>
        <w:t xml:space="preserve"> lieben als unser Selbst / und so seine Wohlfarth suchen / als selbige unserm </w:t>
      </w:r>
      <w:proofErr w:type="spellStart"/>
      <w:r>
        <w:t>Vermoegen</w:t>
      </w:r>
      <w:proofErr w:type="spellEnd"/>
      <w:r>
        <w:t xml:space="preserve"> nach zu </w:t>
      </w:r>
      <w:proofErr w:type="spellStart"/>
      <w:r>
        <w:t>befoerdern</w:t>
      </w:r>
      <w:proofErr w:type="spellEnd"/>
      <w:r>
        <w:t xml:space="preserve"> / und nicht uns </w:t>
      </w:r>
      <w:proofErr w:type="spellStart"/>
      <w:r>
        <w:t>geluesten</w:t>
      </w:r>
      <w:proofErr w:type="spellEnd"/>
      <w:r>
        <w:t xml:space="preserve"> lassen / etwas von </w:t>
      </w:r>
      <w:proofErr w:type="spellStart"/>
      <w:r>
        <w:t>ihme</w:t>
      </w:r>
      <w:proofErr w:type="spellEnd"/>
      <w:r>
        <w:t xml:space="preserve"> an uns selbst zuziehen / </w:t>
      </w:r>
      <w:proofErr w:type="spellStart"/>
      <w:r>
        <w:t>ihme</w:t>
      </w:r>
      <w:proofErr w:type="spellEnd"/>
      <w:r>
        <w:t xml:space="preserve"> auch kein Unrecht thun. Dieses ist die </w:t>
      </w:r>
      <w:proofErr w:type="spellStart"/>
      <w:r>
        <w:t>Meynung</w:t>
      </w:r>
      <w:proofErr w:type="spellEnd"/>
      <w:r>
        <w:t xml:space="preserve"> des </w:t>
      </w:r>
      <w:proofErr w:type="spellStart"/>
      <w:r>
        <w:t>neundten</w:t>
      </w:r>
      <w:proofErr w:type="spellEnd"/>
      <w:r>
        <w:t xml:space="preserve"> und </w:t>
      </w:r>
      <w:proofErr w:type="spellStart"/>
      <w:r>
        <w:t>zehenden</w:t>
      </w:r>
      <w:proofErr w:type="spellEnd"/>
      <w:r>
        <w:t xml:space="preserve"> Gebotes / und die Summa der andern Tafel. </w:t>
      </w:r>
    </w:p>
    <w:p w14:paraId="7BD9C5FE" w14:textId="77777777" w:rsidR="006164D3" w:rsidRDefault="006164D3" w:rsidP="006164D3">
      <w:pPr>
        <w:spacing w:after="0" w:line="240" w:lineRule="auto"/>
      </w:pPr>
      <w:r>
        <w:br w:type="page"/>
      </w:r>
    </w:p>
    <w:p w14:paraId="6C8D9975" w14:textId="77777777" w:rsidR="006164D3" w:rsidRDefault="006164D3" w:rsidP="006164D3">
      <w:pPr>
        <w:pStyle w:val="berschrift1"/>
        <w:rPr>
          <w:sz w:val="48"/>
        </w:rPr>
      </w:pPr>
      <w:r>
        <w:t>Das XIII. Capitel.</w:t>
      </w:r>
    </w:p>
    <w:p w14:paraId="0F4504D5" w14:textId="77777777" w:rsidR="006164D3" w:rsidRDefault="006164D3" w:rsidP="006164D3">
      <w:pPr>
        <w:pStyle w:val="StandardWeb"/>
      </w:pPr>
      <w:r>
        <w:t xml:space="preserve">Selbstische </w:t>
      </w:r>
      <w:proofErr w:type="spellStart"/>
      <w:r>
        <w:t>Dispositiones</w:t>
      </w:r>
      <w:proofErr w:type="spellEnd"/>
      <w:r>
        <w:t xml:space="preserve"> </w:t>
      </w:r>
      <w:proofErr w:type="spellStart"/>
      <w:r>
        <w:t>muessen</w:t>
      </w:r>
      <w:proofErr w:type="spellEnd"/>
      <w:r>
        <w:t xml:space="preserve"> </w:t>
      </w:r>
      <w:proofErr w:type="spellStart"/>
      <w:r>
        <w:t>verlauegnet</w:t>
      </w:r>
      <w:proofErr w:type="spellEnd"/>
      <w:r>
        <w:t xml:space="preserve"> werden. </w:t>
      </w:r>
    </w:p>
    <w:p w14:paraId="65D7256F" w14:textId="77777777" w:rsidR="006164D3" w:rsidRDefault="006164D3" w:rsidP="006164D3">
      <w:pPr>
        <w:pStyle w:val="StandardWeb"/>
      </w:pPr>
      <w:r>
        <w:t xml:space="preserve">Und I. Eigen-Lieben. </w:t>
      </w:r>
    </w:p>
    <w:p w14:paraId="09C40D29" w14:textId="77777777" w:rsidR="006164D3" w:rsidRDefault="006164D3" w:rsidP="006164D3">
      <w:pPr>
        <w:pStyle w:val="StandardWeb"/>
      </w:pPr>
      <w:proofErr w:type="spellStart"/>
      <w:r>
        <w:t>Nachdeme</w:t>
      </w:r>
      <w:proofErr w:type="spellEnd"/>
      <w:r>
        <w:t xml:space="preserve"> wir gesehen haben / in was Respect und aus was Ursachen Selbst muß </w:t>
      </w:r>
      <w:proofErr w:type="spellStart"/>
      <w:r>
        <w:t>verlaeugnet</w:t>
      </w:r>
      <w:proofErr w:type="spellEnd"/>
      <w:r>
        <w:t xml:space="preserve"> werden; so folget / daß ich nun weiter anzeigen muß die </w:t>
      </w:r>
      <w:proofErr w:type="spellStart"/>
      <w:r>
        <w:t>Stuecke</w:t>
      </w:r>
      <w:proofErr w:type="spellEnd"/>
      <w:r>
        <w:t xml:space="preserve"> insonderheit / darinnen Selbst muß </w:t>
      </w:r>
      <w:proofErr w:type="spellStart"/>
      <w:r>
        <w:t>verlauegnet</w:t>
      </w:r>
      <w:proofErr w:type="spellEnd"/>
      <w:r>
        <w:t xml:space="preserve"> werden / und dasjenige / was zu diesem wichtigen </w:t>
      </w:r>
      <w:proofErr w:type="spellStart"/>
      <w:r>
        <w:t>Werck</w:t>
      </w:r>
      <w:proofErr w:type="spellEnd"/>
      <w:r>
        <w:t xml:space="preserve"> sonst erfordert wird. Hier </w:t>
      </w:r>
      <w:proofErr w:type="spellStart"/>
      <w:r>
        <w:t>muesset</w:t>
      </w:r>
      <w:proofErr w:type="spellEnd"/>
      <w:r>
        <w:t xml:space="preserve"> ihr euch nun erinnern / was der seligmachende Glaube ist / daß wenn ihr sehet / wie Selbst sich </w:t>
      </w:r>
      <w:proofErr w:type="spellStart"/>
      <w:r>
        <w:t>deme</w:t>
      </w:r>
      <w:proofErr w:type="spellEnd"/>
      <w:r>
        <w:t xml:space="preserve"> widersetzet / ihr lernen </w:t>
      </w:r>
      <w:proofErr w:type="spellStart"/>
      <w:r>
        <w:t>mueget</w:t>
      </w:r>
      <w:proofErr w:type="spellEnd"/>
      <w:r>
        <w:t xml:space="preserve"> / wie ihr es </w:t>
      </w:r>
      <w:proofErr w:type="spellStart"/>
      <w:r>
        <w:t>verlauegnen</w:t>
      </w:r>
      <w:proofErr w:type="spellEnd"/>
      <w:r>
        <w:t xml:space="preserve"> sollet: Der seligmachende Glaube / ist ein solcher Glaube an Christum um </w:t>
      </w:r>
      <w:proofErr w:type="spellStart"/>
      <w:r>
        <w:t>Versoehnung</w:t>
      </w:r>
      <w:proofErr w:type="spellEnd"/>
      <w:r>
        <w:t xml:space="preserve"> mit GOtt / und dessen ewige </w:t>
      </w:r>
      <w:proofErr w:type="spellStart"/>
      <w:r>
        <w:t>Geniessung</w:t>
      </w:r>
      <w:proofErr w:type="spellEnd"/>
      <w:r>
        <w:t xml:space="preserve"> in der Herrlichkeit / daß er uns verursachet zu verachten / und in unsern </w:t>
      </w:r>
      <w:proofErr w:type="spellStart"/>
      <w:r>
        <w:t>Hertzen</w:t>
      </w:r>
      <w:proofErr w:type="spellEnd"/>
      <w:r>
        <w:t xml:space="preserve"> verlassen alle Dinge in der Welt / und uns zu </w:t>
      </w:r>
      <w:proofErr w:type="spellStart"/>
      <w:r>
        <w:t>uebergeben</w:t>
      </w:r>
      <w:proofErr w:type="spellEnd"/>
      <w:r>
        <w:t xml:space="preserve"> dem Geleit des Wortes und Geistes / dieselbe zu erlangen. Wann ein Mensch sich begeben </w:t>
      </w:r>
      <w:proofErr w:type="spellStart"/>
      <w:r>
        <w:t>kan</w:t>
      </w:r>
      <w:proofErr w:type="spellEnd"/>
      <w:r>
        <w:t xml:space="preserve"> aller Lust / Nutz und Ehre dieser Welt / erstlich / daß er in seinem </w:t>
      </w:r>
      <w:proofErr w:type="spellStart"/>
      <w:r>
        <w:t>Hertzen</w:t>
      </w:r>
      <w:proofErr w:type="spellEnd"/>
      <w:r>
        <w:t xml:space="preserve"> derselben nicht achtet / nicht liebet / nicht suchet / und hernach / daß er sie </w:t>
      </w:r>
      <w:proofErr w:type="spellStart"/>
      <w:r>
        <w:t>kan</w:t>
      </w:r>
      <w:proofErr w:type="spellEnd"/>
      <w:r>
        <w:t xml:space="preserve"> in der That selbst fahren lassen / wann es GOtt von </w:t>
      </w:r>
      <w:proofErr w:type="spellStart"/>
      <w:r>
        <w:t>ihme</w:t>
      </w:r>
      <w:proofErr w:type="spellEnd"/>
      <w:r>
        <w:t xml:space="preserve"> erfordern wird / wegen des </w:t>
      </w:r>
      <w:proofErr w:type="spellStart"/>
      <w:r>
        <w:t>vesten</w:t>
      </w:r>
      <w:proofErr w:type="spellEnd"/>
      <w:r>
        <w:t xml:space="preserve"> Vertrauen und Hoffnung / die er hat / Gottes in der ewigen Herrlichkeit zu geniessen / als welche </w:t>
      </w:r>
      <w:proofErr w:type="spellStart"/>
      <w:r>
        <w:t>Geniessung</w:t>
      </w:r>
      <w:proofErr w:type="spellEnd"/>
      <w:r>
        <w:t xml:space="preserve"> </w:t>
      </w:r>
      <w:proofErr w:type="spellStart"/>
      <w:r>
        <w:t>ihme</w:t>
      </w:r>
      <w:proofErr w:type="spellEnd"/>
      <w:r>
        <w:t xml:space="preserve"> erworben und verheissen ist durch JEsum Christum; derselbe ist ein Christ / ein </w:t>
      </w:r>
      <w:proofErr w:type="spellStart"/>
      <w:r>
        <w:t>Juenger</w:t>
      </w:r>
      <w:proofErr w:type="spellEnd"/>
      <w:r>
        <w:t xml:space="preserve"> Christi / ein wahrer </w:t>
      </w:r>
      <w:proofErr w:type="spellStart"/>
      <w:r>
        <w:t>Glaubiger</w:t>
      </w:r>
      <w:proofErr w:type="spellEnd"/>
      <w:r>
        <w:t xml:space="preserve">; und keiner dann ein solcher. Und wie gemeldet / daß GOtt in Einigkeit / und Vater / Sohn und H. Geist in </w:t>
      </w:r>
      <w:proofErr w:type="spellStart"/>
      <w:r>
        <w:t>Dreyfaltigkeit</w:t>
      </w:r>
      <w:proofErr w:type="spellEnd"/>
      <w:r>
        <w:t xml:space="preserve"> ist das </w:t>
      </w:r>
      <w:proofErr w:type="spellStart"/>
      <w:r>
        <w:t>Objectum</w:t>
      </w:r>
      <w:proofErr w:type="spellEnd"/>
      <w:r>
        <w:t xml:space="preserve"> unsers seligmachenden Glaubens / also ist es fleischlich Selbst in Einigkeit / und Lust / Nutz / Ehre in </w:t>
      </w:r>
      <w:proofErr w:type="spellStart"/>
      <w:r>
        <w:t>Dreyfaltigkeit</w:t>
      </w:r>
      <w:proofErr w:type="spellEnd"/>
      <w:r>
        <w:t xml:space="preserve"> / </w:t>
      </w:r>
      <w:proofErr w:type="spellStart"/>
      <w:r>
        <w:t>deme</w:t>
      </w:r>
      <w:proofErr w:type="spellEnd"/>
      <w:r>
        <w:t xml:space="preserve"> alle wahre Christen absagen und </w:t>
      </w:r>
      <w:proofErr w:type="spellStart"/>
      <w:r>
        <w:t>verlaeugnen</w:t>
      </w:r>
      <w:proofErr w:type="spellEnd"/>
      <w:r>
        <w:t xml:space="preserve"> </w:t>
      </w:r>
      <w:proofErr w:type="spellStart"/>
      <w:r>
        <w:t>muessen</w:t>
      </w:r>
      <w:proofErr w:type="spellEnd"/>
      <w:r>
        <w:t xml:space="preserve"> / als welches ist / davon wir abkehren </w:t>
      </w:r>
      <w:proofErr w:type="spellStart"/>
      <w:r>
        <w:t>muessen</w:t>
      </w:r>
      <w:proofErr w:type="spellEnd"/>
      <w:r>
        <w:t xml:space="preserve"> / wann wir zu GOtt uns bekehren. Daß also </w:t>
      </w:r>
      <w:proofErr w:type="spellStart"/>
      <w:r>
        <w:t>kuertzlich</w:t>
      </w:r>
      <w:proofErr w:type="spellEnd"/>
      <w:r>
        <w:t xml:space="preserve"> euer Selbst-</w:t>
      </w:r>
      <w:proofErr w:type="spellStart"/>
      <w:r>
        <w:t>Verlauegnung</w:t>
      </w:r>
      <w:proofErr w:type="spellEnd"/>
      <w:r>
        <w:t xml:space="preserve"> insgemein bestehet in </w:t>
      </w:r>
      <w:proofErr w:type="spellStart"/>
      <w:r>
        <w:t>Verlaeugnung</w:t>
      </w:r>
      <w:proofErr w:type="spellEnd"/>
      <w:r>
        <w:t xml:space="preserve"> euer eigen Disposition und Interesse, es habe Namen / wie es wolle / wenn es gegen GOtt dem Vater / Sohn und H. Geist / oder stehet nicht in einer </w:t>
      </w:r>
      <w:proofErr w:type="spellStart"/>
      <w:r>
        <w:t>gebuehrlichen</w:t>
      </w:r>
      <w:proofErr w:type="spellEnd"/>
      <w:r>
        <w:t xml:space="preserve"> Unterordnung unter </w:t>
      </w:r>
      <w:proofErr w:type="spellStart"/>
      <w:r>
        <w:t>ihme</w:t>
      </w:r>
      <w:proofErr w:type="spellEnd"/>
      <w:r>
        <w:t xml:space="preserve"> / und dieses Interesse, welches ihr </w:t>
      </w:r>
      <w:proofErr w:type="spellStart"/>
      <w:r>
        <w:t>verlaeugnen</w:t>
      </w:r>
      <w:proofErr w:type="spellEnd"/>
      <w:r>
        <w:t xml:space="preserve"> </w:t>
      </w:r>
      <w:proofErr w:type="spellStart"/>
      <w:r>
        <w:t>muesset</w:t>
      </w:r>
      <w:proofErr w:type="spellEnd"/>
      <w:r>
        <w:t xml:space="preserve"> / bestehet in eurer Lust / Nutz und Ehre. Demnach werde ich hievon unterschiedlich / aber </w:t>
      </w:r>
      <w:proofErr w:type="spellStart"/>
      <w:r>
        <w:t>kuertzlich</w:t>
      </w:r>
      <w:proofErr w:type="spellEnd"/>
      <w:r>
        <w:t xml:space="preserve"> handeln. </w:t>
      </w:r>
    </w:p>
    <w:p w14:paraId="41399EB5" w14:textId="77777777" w:rsidR="006164D3" w:rsidRDefault="006164D3" w:rsidP="006164D3">
      <w:pPr>
        <w:pStyle w:val="StandardWeb"/>
      </w:pPr>
      <w:r>
        <w:t xml:space="preserve">1. Der Anfang muß geschehen in </w:t>
      </w:r>
      <w:proofErr w:type="spellStart"/>
      <w:r>
        <w:t>Verlaeugnung</w:t>
      </w:r>
      <w:proofErr w:type="spellEnd"/>
      <w:r>
        <w:t xml:space="preserve"> und </w:t>
      </w:r>
      <w:proofErr w:type="spellStart"/>
      <w:r>
        <w:t>Toedtung</w:t>
      </w:r>
      <w:proofErr w:type="spellEnd"/>
      <w:r>
        <w:t xml:space="preserve"> euerer verdorbenen und selbstischen Disposition, oder ihr </w:t>
      </w:r>
      <w:proofErr w:type="spellStart"/>
      <w:r>
        <w:t>koennet</w:t>
      </w:r>
      <w:proofErr w:type="spellEnd"/>
      <w:r>
        <w:t xml:space="preserve"> nimmer </w:t>
      </w:r>
      <w:proofErr w:type="spellStart"/>
      <w:r>
        <w:t>wol</w:t>
      </w:r>
      <w:proofErr w:type="spellEnd"/>
      <w:r>
        <w:t xml:space="preserve"> </w:t>
      </w:r>
      <w:proofErr w:type="spellStart"/>
      <w:r>
        <w:t>verlauegnen</w:t>
      </w:r>
      <w:proofErr w:type="spellEnd"/>
      <w:r>
        <w:t xml:space="preserve"> euer selbstisch Interesse. Es ist nicht genug / diese </w:t>
      </w:r>
      <w:proofErr w:type="spellStart"/>
      <w:r>
        <w:t>Selbheit</w:t>
      </w:r>
      <w:proofErr w:type="spellEnd"/>
      <w:r>
        <w:t xml:space="preserve"> unter zuhalten / in </w:t>
      </w:r>
      <w:proofErr w:type="spellStart"/>
      <w:r>
        <w:t>deme</w:t>
      </w:r>
      <w:proofErr w:type="spellEnd"/>
      <w:r>
        <w:t xml:space="preserve"> ihr derselben etwas versaget / daß sie gerne haben </w:t>
      </w:r>
      <w:proofErr w:type="spellStart"/>
      <w:r>
        <w:t>wolte</w:t>
      </w:r>
      <w:proofErr w:type="spellEnd"/>
      <w:r>
        <w:t xml:space="preserve"> / sondern die selbstische </w:t>
      </w:r>
      <w:proofErr w:type="spellStart"/>
      <w:r>
        <w:t>Inclination</w:t>
      </w:r>
      <w:proofErr w:type="spellEnd"/>
      <w:r>
        <w:t xml:space="preserve"> und Natur selber muß so weit </w:t>
      </w:r>
      <w:proofErr w:type="spellStart"/>
      <w:r>
        <w:t>getoedtet</w:t>
      </w:r>
      <w:proofErr w:type="spellEnd"/>
      <w:r>
        <w:t xml:space="preserve"> und </w:t>
      </w:r>
      <w:proofErr w:type="spellStart"/>
      <w:r>
        <w:t>gedaempffet</w:t>
      </w:r>
      <w:proofErr w:type="spellEnd"/>
      <w:r>
        <w:t xml:space="preserve"> werden / daß sie nicht herrsche / wie sie zuvor zu thun </w:t>
      </w:r>
      <w:proofErr w:type="spellStart"/>
      <w:r>
        <w:t>pflag</w:t>
      </w:r>
      <w:proofErr w:type="spellEnd"/>
      <w:r>
        <w:t xml:space="preserve">: Dann dieses / das wir </w:t>
      </w:r>
      <w:proofErr w:type="spellStart"/>
      <w:r>
        <w:t>Selbheit</w:t>
      </w:r>
      <w:proofErr w:type="spellEnd"/>
      <w:r>
        <w:t xml:space="preserve"> heissen / ist nicht eure </w:t>
      </w:r>
      <w:proofErr w:type="spellStart"/>
      <w:r>
        <w:t>Persohn</w:t>
      </w:r>
      <w:proofErr w:type="spellEnd"/>
      <w:r>
        <w:t xml:space="preserve"> / auch nicht </w:t>
      </w:r>
      <w:proofErr w:type="spellStart"/>
      <w:r>
        <w:t>etwan</w:t>
      </w:r>
      <w:proofErr w:type="spellEnd"/>
      <w:r>
        <w:t xml:space="preserve"> ein geistlich / ordentlich / oder </w:t>
      </w:r>
      <w:proofErr w:type="spellStart"/>
      <w:r>
        <w:t>natuerlich</w:t>
      </w:r>
      <w:proofErr w:type="spellEnd"/>
      <w:r>
        <w:t xml:space="preserve"> Begehren eures Besten und </w:t>
      </w:r>
      <w:proofErr w:type="spellStart"/>
      <w:r>
        <w:t>Wolfarth</w:t>
      </w:r>
      <w:proofErr w:type="spellEnd"/>
      <w:r>
        <w:t xml:space="preserve">: Sondern es ist / daß die Seele unordentlich an euch selbst </w:t>
      </w:r>
      <w:proofErr w:type="spellStart"/>
      <w:r>
        <w:t>haenget</w:t>
      </w:r>
      <w:proofErr w:type="spellEnd"/>
      <w:r>
        <w:t xml:space="preserve"> / und abweichet von GOtt / an welchem sie hangen </w:t>
      </w:r>
      <w:proofErr w:type="spellStart"/>
      <w:r>
        <w:t>solte</w:t>
      </w:r>
      <w:proofErr w:type="spellEnd"/>
      <w:r>
        <w:t xml:space="preserve"> / und </w:t>
      </w:r>
      <w:proofErr w:type="spellStart"/>
      <w:r>
        <w:t>uebertraeget</w:t>
      </w:r>
      <w:proofErr w:type="spellEnd"/>
      <w:r>
        <w:t xml:space="preserve"> also Gottes Recht und Ehre zu euch selbst. Heiligkeit ist eine Neigung und </w:t>
      </w:r>
      <w:proofErr w:type="spellStart"/>
      <w:r>
        <w:t>Ubergebung</w:t>
      </w:r>
      <w:proofErr w:type="spellEnd"/>
      <w:r>
        <w:t xml:space="preserve"> zu GOTT / durch welche zwey </w:t>
      </w:r>
      <w:proofErr w:type="spellStart"/>
      <w:r>
        <w:t>Stueck</w:t>
      </w:r>
      <w:proofErr w:type="spellEnd"/>
      <w:r>
        <w:t xml:space="preserve"> wir sind </w:t>
      </w:r>
      <w:proofErr w:type="spellStart"/>
      <w:r>
        <w:t>ihme</w:t>
      </w:r>
      <w:proofErr w:type="spellEnd"/>
      <w:r>
        <w:t xml:space="preserve"> aus- und abgesondert. Gottlosigkeit ist eine Neigung / </w:t>
      </w:r>
      <w:proofErr w:type="spellStart"/>
      <w:r>
        <w:t>Ubergebung</w:t>
      </w:r>
      <w:proofErr w:type="spellEnd"/>
      <w:r>
        <w:t xml:space="preserve"> und </w:t>
      </w:r>
      <w:proofErr w:type="spellStart"/>
      <w:r>
        <w:t>Wiedmung</w:t>
      </w:r>
      <w:proofErr w:type="spellEnd"/>
      <w:r>
        <w:t xml:space="preserve"> unser zu uns selbst </w:t>
      </w:r>
      <w:proofErr w:type="spellStart"/>
      <w:r>
        <w:t>ueber</w:t>
      </w:r>
      <w:proofErr w:type="spellEnd"/>
      <w:r>
        <w:t xml:space="preserve"> GOtt / oder als unterschieden von </w:t>
      </w:r>
      <w:proofErr w:type="spellStart"/>
      <w:r>
        <w:t>ihme</w:t>
      </w:r>
      <w:proofErr w:type="spellEnd"/>
      <w:r>
        <w:t xml:space="preserve">. Und diese </w:t>
      </w:r>
      <w:proofErr w:type="spellStart"/>
      <w:r>
        <w:t>neigung</w:t>
      </w:r>
      <w:proofErr w:type="spellEnd"/>
      <w:r>
        <w:t xml:space="preserve"> / Disposition und Absonderung des Menschen zu sich selbst / an statt Gottes ist es / das ich nenne Selbst / oder </w:t>
      </w:r>
      <w:proofErr w:type="spellStart"/>
      <w:r>
        <w:t>Selbheit</w:t>
      </w:r>
      <w:proofErr w:type="spellEnd"/>
      <w:r>
        <w:t xml:space="preserve"> / und dieses Selbst muß </w:t>
      </w:r>
      <w:proofErr w:type="spellStart"/>
      <w:r>
        <w:t>getoedtet</w:t>
      </w:r>
      <w:proofErr w:type="spellEnd"/>
      <w:r>
        <w:t xml:space="preserve"> seyn / so weit als es herrschen </w:t>
      </w:r>
      <w:proofErr w:type="spellStart"/>
      <w:r>
        <w:t>wil</w:t>
      </w:r>
      <w:proofErr w:type="spellEnd"/>
      <w:r>
        <w:t xml:space="preserve">. </w:t>
      </w:r>
    </w:p>
    <w:p w14:paraId="5A8A642A" w14:textId="77777777" w:rsidR="006164D3" w:rsidRDefault="006164D3" w:rsidP="006164D3">
      <w:pPr>
        <w:pStyle w:val="StandardWeb"/>
      </w:pPr>
      <w:r>
        <w:t xml:space="preserve">Demnach haben wir erst in acht zu nehmen / </w:t>
      </w:r>
      <w:proofErr w:type="spellStart"/>
      <w:r>
        <w:t>worinnen</w:t>
      </w:r>
      <w:proofErr w:type="spellEnd"/>
      <w:r>
        <w:t xml:space="preserve"> die selbstische Disposition bestehe / die </w:t>
      </w:r>
      <w:proofErr w:type="spellStart"/>
      <w:r>
        <w:t>getoedtet</w:t>
      </w:r>
      <w:proofErr w:type="spellEnd"/>
      <w:r>
        <w:t xml:space="preserve"> muß werden / und dann hernach / </w:t>
      </w:r>
      <w:proofErr w:type="spellStart"/>
      <w:r>
        <w:t>worinnen</w:t>
      </w:r>
      <w:proofErr w:type="spellEnd"/>
      <w:r>
        <w:t xml:space="preserve"> das selbstische Interesse bestehet / das </w:t>
      </w:r>
      <w:proofErr w:type="spellStart"/>
      <w:r>
        <w:t>verlaeugnet</w:t>
      </w:r>
      <w:proofErr w:type="spellEnd"/>
      <w:r>
        <w:t xml:space="preserve"> werden muß. Erstlich / die selbstische Disposition bestehet in folgenden unterschiedlichen </w:t>
      </w:r>
      <w:proofErr w:type="spellStart"/>
      <w:r>
        <w:t>Stuecken</w:t>
      </w:r>
      <w:proofErr w:type="spellEnd"/>
      <w:r>
        <w:t xml:space="preserve">. </w:t>
      </w:r>
    </w:p>
    <w:p w14:paraId="0A317401" w14:textId="77777777" w:rsidR="006164D3" w:rsidRDefault="006164D3" w:rsidP="006164D3">
      <w:pPr>
        <w:pStyle w:val="StandardWeb"/>
      </w:pPr>
      <w:r>
        <w:t xml:space="preserve">Das vornehmste </w:t>
      </w:r>
      <w:proofErr w:type="spellStart"/>
      <w:r>
        <w:t>Stueck</w:t>
      </w:r>
      <w:proofErr w:type="spellEnd"/>
      <w:r>
        <w:t xml:space="preserve"> desselben bestehet in einer unordentlichen Eigen-Liebe. Dieses Uebel ist so </w:t>
      </w:r>
      <w:proofErr w:type="spellStart"/>
      <w:r>
        <w:t>tieff</w:t>
      </w:r>
      <w:proofErr w:type="spellEnd"/>
      <w:r>
        <w:t xml:space="preserve"> </w:t>
      </w:r>
      <w:proofErr w:type="spellStart"/>
      <w:r>
        <w:t>gewurtzelt</w:t>
      </w:r>
      <w:proofErr w:type="spellEnd"/>
      <w:r>
        <w:t xml:space="preserve"> in dem menschlichen </w:t>
      </w:r>
      <w:proofErr w:type="spellStart"/>
      <w:r>
        <w:t>Hertzen</w:t>
      </w:r>
      <w:proofErr w:type="spellEnd"/>
      <w:r>
        <w:t xml:space="preserve"> / daß es mag </w:t>
      </w:r>
      <w:proofErr w:type="spellStart"/>
      <w:r>
        <w:t>billich</w:t>
      </w:r>
      <w:proofErr w:type="spellEnd"/>
      <w:r>
        <w:t xml:space="preserve"> genannt werden seine </w:t>
      </w:r>
      <w:proofErr w:type="spellStart"/>
      <w:r>
        <w:t>natuerliche</w:t>
      </w:r>
      <w:proofErr w:type="spellEnd"/>
      <w:r>
        <w:t xml:space="preserve"> Zuneigung / die darum auf dem Grund lieget / unter allen </w:t>
      </w:r>
      <w:proofErr w:type="spellStart"/>
      <w:r>
        <w:t>wuercklichen</w:t>
      </w:r>
      <w:proofErr w:type="spellEnd"/>
      <w:r>
        <w:t xml:space="preserve"> </w:t>
      </w:r>
      <w:proofErr w:type="spellStart"/>
      <w:r>
        <w:t>Suenden</w:t>
      </w:r>
      <w:proofErr w:type="spellEnd"/>
      <w:r>
        <w:t xml:space="preserve"> / wie sie Namen haben / und muß </w:t>
      </w:r>
      <w:proofErr w:type="spellStart"/>
      <w:r>
        <w:t>veraendert</w:t>
      </w:r>
      <w:proofErr w:type="spellEnd"/>
      <w:r>
        <w:t xml:space="preserve"> werden in eine neue Natur / die vornehmlich bestehet in der Liebe Gottes: </w:t>
      </w:r>
      <w:proofErr w:type="spellStart"/>
      <w:r>
        <w:t>Diß</w:t>
      </w:r>
      <w:proofErr w:type="spellEnd"/>
      <w:r>
        <w:t xml:space="preserve"> ist das Hertz selbst der </w:t>
      </w:r>
      <w:proofErr w:type="spellStart"/>
      <w:r>
        <w:t>Erbsuende</w:t>
      </w:r>
      <w:proofErr w:type="spellEnd"/>
      <w:r>
        <w:t xml:space="preserve">, dieses saget / was der Mensch von Natur ist / nemlich ein unordentlicher Eigen-Lieber: und wie er ist / also ist auch sein Thun beschaffen: Hierinnen sind virtualiter alle andere Laster in der Welt begriffen / gleichwie alle Gnaden verfasset werden in der Liebe Gottes. 1. Die </w:t>
      </w:r>
      <w:proofErr w:type="spellStart"/>
      <w:r>
        <w:t>Facultaet</w:t>
      </w:r>
      <w:proofErr w:type="spellEnd"/>
      <w:r>
        <w:t xml:space="preserve"> oder Krafft der Seelen / darinnen diese Disposition vornehmlich ihren Sitz hat / ist der Wille: Und ist ihr vornehmster Act eine unordentliche </w:t>
      </w:r>
      <w:proofErr w:type="spellStart"/>
      <w:r>
        <w:t>Hangung</w:t>
      </w:r>
      <w:proofErr w:type="spellEnd"/>
      <w:r>
        <w:t xml:space="preserve"> des Menschen und Gefallen an </w:t>
      </w:r>
      <w:proofErr w:type="spellStart"/>
      <w:r>
        <w:t>ihme</w:t>
      </w:r>
      <w:proofErr w:type="spellEnd"/>
      <w:r>
        <w:t xml:space="preserve"> selbst: Und diese ist die unordentliche Eigen-Liebe / die erstlich muß </w:t>
      </w:r>
      <w:proofErr w:type="spellStart"/>
      <w:r>
        <w:t>getoedtet</w:t>
      </w:r>
      <w:proofErr w:type="spellEnd"/>
      <w:r>
        <w:t xml:space="preserve"> seyn. </w:t>
      </w:r>
    </w:p>
    <w:p w14:paraId="263C0E8D" w14:textId="77777777" w:rsidR="006164D3" w:rsidRDefault="006164D3" w:rsidP="006164D3">
      <w:pPr>
        <w:pStyle w:val="StandardWeb"/>
      </w:pPr>
      <w:r>
        <w:t xml:space="preserve">2. Die andere </w:t>
      </w:r>
      <w:proofErr w:type="spellStart"/>
      <w:r>
        <w:t>Facultaet</w:t>
      </w:r>
      <w:proofErr w:type="spellEnd"/>
      <w:r>
        <w:t xml:space="preserve"> oder Krafft der Seelen / die Selbst verdorben hat / ist der Verstand / und da findet sich zuerst die </w:t>
      </w:r>
      <w:proofErr w:type="spellStart"/>
      <w:r>
        <w:t>Suende</w:t>
      </w:r>
      <w:proofErr w:type="spellEnd"/>
      <w:r>
        <w:t xml:space="preserve"> der Selbst-Erhebung / welche ist das ander </w:t>
      </w:r>
      <w:proofErr w:type="spellStart"/>
      <w:r>
        <w:t>Stueck</w:t>
      </w:r>
      <w:proofErr w:type="spellEnd"/>
      <w:r>
        <w:t xml:space="preserve"> der </w:t>
      </w:r>
      <w:proofErr w:type="spellStart"/>
      <w:r>
        <w:t>Selbheit</w:t>
      </w:r>
      <w:proofErr w:type="spellEnd"/>
      <w:r>
        <w:t xml:space="preserve"> / das </w:t>
      </w:r>
      <w:proofErr w:type="spellStart"/>
      <w:r>
        <w:t>getoedtet</w:t>
      </w:r>
      <w:proofErr w:type="spellEnd"/>
      <w:r>
        <w:t xml:space="preserve"> werden muß. Wie es </w:t>
      </w:r>
      <w:proofErr w:type="spellStart"/>
      <w:r>
        <w:t>natuerlich</w:t>
      </w:r>
      <w:proofErr w:type="spellEnd"/>
      <w:r>
        <w:t xml:space="preserve"> ist dem Menschen / voller </w:t>
      </w:r>
      <w:proofErr w:type="spellStart"/>
      <w:r>
        <w:t>Suenden</w:t>
      </w:r>
      <w:proofErr w:type="spellEnd"/>
      <w:r>
        <w:t xml:space="preserve"> / schlecht und elend zu seyn / also ist es </w:t>
      </w:r>
      <w:proofErr w:type="spellStart"/>
      <w:r>
        <w:t>ihme</w:t>
      </w:r>
      <w:proofErr w:type="spellEnd"/>
      <w:r>
        <w:t xml:space="preserve"> auch </w:t>
      </w:r>
      <w:proofErr w:type="spellStart"/>
      <w:r>
        <w:t>natuerlich</w:t>
      </w:r>
      <w:proofErr w:type="spellEnd"/>
      <w:r>
        <w:t xml:space="preserve"> / daß er sich selbst sonderlich </w:t>
      </w:r>
      <w:proofErr w:type="spellStart"/>
      <w:r>
        <w:t>tugendhafft</w:t>
      </w:r>
      <w:proofErr w:type="spellEnd"/>
      <w:r>
        <w:t xml:space="preserve"> / geschickt und </w:t>
      </w:r>
      <w:proofErr w:type="spellStart"/>
      <w:r>
        <w:t>ehrenwuerdig</w:t>
      </w:r>
      <w:proofErr w:type="spellEnd"/>
      <w:r>
        <w:t xml:space="preserve"> achtet. Alle Menschen </w:t>
      </w:r>
      <w:proofErr w:type="spellStart"/>
      <w:r>
        <w:t>ueberheben</w:t>
      </w:r>
      <w:proofErr w:type="spellEnd"/>
      <w:r>
        <w:t xml:space="preserve"> sich selbst von Natur / und </w:t>
      </w:r>
      <w:proofErr w:type="spellStart"/>
      <w:r>
        <w:t>wolten</w:t>
      </w:r>
      <w:proofErr w:type="spellEnd"/>
      <w:r>
        <w:t xml:space="preserve"> also / daß alle andere sie hoch erheben </w:t>
      </w:r>
      <w:proofErr w:type="spellStart"/>
      <w:r>
        <w:t>solten</w:t>
      </w:r>
      <w:proofErr w:type="spellEnd"/>
      <w:r>
        <w:t xml:space="preserve">: </w:t>
      </w:r>
      <w:proofErr w:type="spellStart"/>
      <w:r>
        <w:t>Diß</w:t>
      </w:r>
      <w:proofErr w:type="spellEnd"/>
      <w:r>
        <w:t xml:space="preserve"> ist die </w:t>
      </w:r>
      <w:proofErr w:type="spellStart"/>
      <w:r>
        <w:t>Suende</w:t>
      </w:r>
      <w:proofErr w:type="spellEnd"/>
      <w:r>
        <w:t xml:space="preserve"> der Hoffart. Davon an seinem Ort. </w:t>
      </w:r>
    </w:p>
    <w:p w14:paraId="6906F5EF" w14:textId="77777777" w:rsidR="006164D3" w:rsidRDefault="006164D3" w:rsidP="006164D3">
      <w:pPr>
        <w:spacing w:after="0" w:line="240" w:lineRule="auto"/>
      </w:pPr>
      <w:r>
        <w:br w:type="page"/>
      </w:r>
    </w:p>
    <w:p w14:paraId="4B15D34D" w14:textId="77777777" w:rsidR="006164D3" w:rsidRDefault="006164D3" w:rsidP="006164D3">
      <w:pPr>
        <w:pStyle w:val="berschrift1"/>
        <w:rPr>
          <w:sz w:val="48"/>
        </w:rPr>
      </w:pPr>
      <w:r>
        <w:t>Das XIV. Capitel.</w:t>
      </w:r>
    </w:p>
    <w:p w14:paraId="1F580605" w14:textId="77777777" w:rsidR="006164D3" w:rsidRDefault="006164D3" w:rsidP="006164D3">
      <w:pPr>
        <w:pStyle w:val="StandardWeb"/>
      </w:pPr>
      <w:r>
        <w:rPr>
          <w:rStyle w:val="Fett"/>
          <w:rFonts w:eastAsiaTheme="majorEastAsia"/>
        </w:rPr>
        <w:t>Eigen-</w:t>
      </w:r>
      <w:proofErr w:type="spellStart"/>
      <w:r>
        <w:rPr>
          <w:rStyle w:val="Fett"/>
          <w:rFonts w:eastAsiaTheme="majorEastAsia"/>
        </w:rPr>
        <w:t>Duenckel</w:t>
      </w:r>
      <w:proofErr w:type="spellEnd"/>
      <w:r>
        <w:rPr>
          <w:rStyle w:val="Fett"/>
          <w:rFonts w:eastAsiaTheme="majorEastAsia"/>
        </w:rPr>
        <w:t xml:space="preserve">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0EEBA784" w14:textId="77777777" w:rsidR="006164D3" w:rsidRDefault="006164D3" w:rsidP="006164D3">
      <w:pPr>
        <w:pStyle w:val="StandardWeb"/>
      </w:pPr>
      <w:r>
        <w:t xml:space="preserve">Das </w:t>
      </w:r>
      <w:proofErr w:type="spellStart"/>
      <w:r>
        <w:t>naechste</w:t>
      </w:r>
      <w:proofErr w:type="spellEnd"/>
      <w:r>
        <w:t xml:space="preserve"> </w:t>
      </w:r>
      <w:proofErr w:type="spellStart"/>
      <w:r>
        <w:t>Stueck</w:t>
      </w:r>
      <w:proofErr w:type="spellEnd"/>
      <w:r>
        <w:t xml:space="preserve"> der </w:t>
      </w:r>
      <w:proofErr w:type="spellStart"/>
      <w:r>
        <w:t>Selbheit</w:t>
      </w:r>
      <w:proofErr w:type="spellEnd"/>
      <w:r>
        <w:t xml:space="preserve"> / das </w:t>
      </w:r>
      <w:proofErr w:type="spellStart"/>
      <w:r>
        <w:t>getoedtet</w:t>
      </w:r>
      <w:proofErr w:type="spellEnd"/>
      <w:r>
        <w:t xml:space="preserve"> werden muß / ist in derselben </w:t>
      </w:r>
      <w:proofErr w:type="spellStart"/>
      <w:r>
        <w:t>Facultaet</w:t>
      </w:r>
      <w:proofErr w:type="spellEnd"/>
      <w:r>
        <w:t xml:space="preserve"> der Seelen / und wird genannt Eigen-</w:t>
      </w:r>
      <w:proofErr w:type="spellStart"/>
      <w:r>
        <w:t>Duenckel</w:t>
      </w:r>
      <w:proofErr w:type="spellEnd"/>
      <w:r>
        <w:t xml:space="preserve">: welches bestehet in </w:t>
      </w:r>
      <w:proofErr w:type="spellStart"/>
      <w:r>
        <w:t>zweyen</w:t>
      </w:r>
      <w:proofErr w:type="spellEnd"/>
      <w:r>
        <w:t xml:space="preserve"> </w:t>
      </w:r>
      <w:proofErr w:type="spellStart"/>
      <w:r>
        <w:t>Stuecken</w:t>
      </w:r>
      <w:proofErr w:type="spellEnd"/>
      <w:r>
        <w:t xml:space="preserve">: Das erste ist eine Zuneigung zu unserer eigenen </w:t>
      </w:r>
      <w:proofErr w:type="spellStart"/>
      <w:r>
        <w:t>Meynung</w:t>
      </w:r>
      <w:proofErr w:type="spellEnd"/>
      <w:r>
        <w:t xml:space="preserve"> oder </w:t>
      </w:r>
      <w:proofErr w:type="spellStart"/>
      <w:r>
        <w:t>Gedancken</w:t>
      </w:r>
      <w:proofErr w:type="spellEnd"/>
      <w:r>
        <w:t xml:space="preserve"> / so weit als sie sonderlich unser eigen ist; Das ander ist / daß wir </w:t>
      </w:r>
      <w:proofErr w:type="spellStart"/>
      <w:r>
        <w:t>hoehere</w:t>
      </w:r>
      <w:proofErr w:type="spellEnd"/>
      <w:r>
        <w:t xml:space="preserve"> und bessere </w:t>
      </w:r>
      <w:proofErr w:type="spellStart"/>
      <w:r>
        <w:t>Gedancken</w:t>
      </w:r>
      <w:proofErr w:type="spellEnd"/>
      <w:r>
        <w:t xml:space="preserve"> von diesen </w:t>
      </w:r>
      <w:proofErr w:type="spellStart"/>
      <w:r>
        <w:t>Meynungen</w:t>
      </w:r>
      <w:proofErr w:type="spellEnd"/>
      <w:r>
        <w:t xml:space="preserve"> haben / dann sie verdienen. Es </w:t>
      </w:r>
      <w:proofErr w:type="spellStart"/>
      <w:r>
        <w:t>seynd</w:t>
      </w:r>
      <w:proofErr w:type="spellEnd"/>
      <w:r>
        <w:t xml:space="preserve"> die Menschen von Natur geneiget / ihnen </w:t>
      </w:r>
      <w:proofErr w:type="spellStart"/>
      <w:r>
        <w:t>Meynungen</w:t>
      </w:r>
      <w:proofErr w:type="spellEnd"/>
      <w:r>
        <w:t xml:space="preserve"> zu entspinnen aus ihrem eigenen Gehirn / und eine Religion zu haben / die ihr eigen mag genannt werden / welche dann auch ihr eigen ist in </w:t>
      </w:r>
      <w:proofErr w:type="spellStart"/>
      <w:r>
        <w:t>zweyerley</w:t>
      </w:r>
      <w:proofErr w:type="spellEnd"/>
      <w:r>
        <w:t xml:space="preserve"> Respect. 1. Weil sie sie selbst erdacht / und GOtt sie ihnen nicht </w:t>
      </w:r>
      <w:proofErr w:type="spellStart"/>
      <w:r>
        <w:t>geoffenbahret</w:t>
      </w:r>
      <w:proofErr w:type="spellEnd"/>
      <w:r>
        <w:t xml:space="preserve"> hat. 2. Weil sie sich schicket und reimet mit ihren fleischlichen Enden. Die Menschen sind viel fertiger / ihnen selbst einen Glauben zu machen / dann anzunehmen dasjenige / was GOtt ihnen </w:t>
      </w:r>
      <w:proofErr w:type="spellStart"/>
      <w:r>
        <w:t>geoffenbahret</w:t>
      </w:r>
      <w:proofErr w:type="spellEnd"/>
      <w:r>
        <w:t xml:space="preserve"> hat. Sie sind viel fertiger / eine Lehre anzunehmen / die da gehet ihren fleischlichen Nutzen / Ehre oder Lust und Gemach zu </w:t>
      </w:r>
      <w:proofErr w:type="spellStart"/>
      <w:r>
        <w:t>befoerdern</w:t>
      </w:r>
      <w:proofErr w:type="spellEnd"/>
      <w:r>
        <w:t xml:space="preserve"> / dann die da gehet auf Selbst-</w:t>
      </w:r>
      <w:proofErr w:type="spellStart"/>
      <w:r>
        <w:t>Verlaeugnung</w:t>
      </w:r>
      <w:proofErr w:type="spellEnd"/>
      <w:r>
        <w:t xml:space="preserve"> / Selbst-Erniedrigung / daß GOtt </w:t>
      </w:r>
      <w:proofErr w:type="spellStart"/>
      <w:r>
        <w:t>moege</w:t>
      </w:r>
      <w:proofErr w:type="spellEnd"/>
      <w:r>
        <w:t xml:space="preserve"> erhoben werden. Wann sie dann nun vors ander solche </w:t>
      </w:r>
      <w:proofErr w:type="spellStart"/>
      <w:r>
        <w:t>Meynungen</w:t>
      </w:r>
      <w:proofErr w:type="spellEnd"/>
      <w:r>
        <w:t xml:space="preserve"> erfunden und angenommen haben / die eigentlich ihr eigen sind / da haben sie ein weit </w:t>
      </w:r>
      <w:proofErr w:type="spellStart"/>
      <w:r>
        <w:t>groesser</w:t>
      </w:r>
      <w:proofErr w:type="spellEnd"/>
      <w:r>
        <w:t xml:space="preserve"> Belieben an / weil sie ihr eigen sind / und halten sie hoch ihrer selbst halben. O daß ihr nur recht verstehen </w:t>
      </w:r>
      <w:proofErr w:type="spellStart"/>
      <w:r>
        <w:t>moechtet</w:t>
      </w:r>
      <w:proofErr w:type="spellEnd"/>
      <w:r>
        <w:t xml:space="preserve"> / wie gemein und </w:t>
      </w:r>
      <w:proofErr w:type="spellStart"/>
      <w:r>
        <w:t>gefaehrlich</w:t>
      </w:r>
      <w:proofErr w:type="spellEnd"/>
      <w:r>
        <w:t xml:space="preserve"> der Eigen-</w:t>
      </w:r>
      <w:proofErr w:type="spellStart"/>
      <w:r>
        <w:t>Duenckel</w:t>
      </w:r>
      <w:proofErr w:type="spellEnd"/>
      <w:r>
        <w:t xml:space="preserve"> in der Welt ist! Eben auch unter denen / die </w:t>
      </w:r>
      <w:proofErr w:type="spellStart"/>
      <w:r>
        <w:t>demuethig</w:t>
      </w:r>
      <w:proofErr w:type="spellEnd"/>
      <w:r>
        <w:t xml:space="preserve"> scheinen / und selbst </w:t>
      </w:r>
      <w:proofErr w:type="spellStart"/>
      <w:r>
        <w:t>gedencken</w:t>
      </w:r>
      <w:proofErr w:type="spellEnd"/>
      <w:r>
        <w:t xml:space="preserve"> von sich / es sey der Geist Gottes / der ihren Verstand am meisten treibe / da hat doch Selbst seinen Thron </w:t>
      </w:r>
      <w:proofErr w:type="spellStart"/>
      <w:r>
        <w:t>auffgerichtet</w:t>
      </w:r>
      <w:proofErr w:type="spellEnd"/>
      <w:r>
        <w:t xml:space="preserve">: O wie heimlich und </w:t>
      </w:r>
      <w:proofErr w:type="spellStart"/>
      <w:r>
        <w:t>unvermercket</w:t>
      </w:r>
      <w:proofErr w:type="spellEnd"/>
      <w:r>
        <w:t xml:space="preserve"> </w:t>
      </w:r>
      <w:proofErr w:type="spellStart"/>
      <w:r>
        <w:t>wil</w:t>
      </w:r>
      <w:proofErr w:type="spellEnd"/>
      <w:r>
        <w:t xml:space="preserve"> Selbst einschleichen / und euch einbilden / es sey ein lauter selbst-</w:t>
      </w:r>
      <w:proofErr w:type="spellStart"/>
      <w:r>
        <w:t>verlaeugnendes</w:t>
      </w:r>
      <w:proofErr w:type="spellEnd"/>
      <w:r>
        <w:t xml:space="preserve"> Licht / das euch leitet / und daß es diese oder jene </w:t>
      </w:r>
      <w:proofErr w:type="spellStart"/>
      <w:r>
        <w:t>Meynung</w:t>
      </w:r>
      <w:proofErr w:type="spellEnd"/>
      <w:r>
        <w:t xml:space="preserve"> nicht </w:t>
      </w:r>
      <w:proofErr w:type="spellStart"/>
      <w:r>
        <w:t>wil</w:t>
      </w:r>
      <w:proofErr w:type="spellEnd"/>
      <w:r>
        <w:t xml:space="preserve"> fahren lassen / sey / dieweil die </w:t>
      </w:r>
      <w:proofErr w:type="spellStart"/>
      <w:r>
        <w:t>Warheit</w:t>
      </w:r>
      <w:proofErr w:type="spellEnd"/>
      <w:r>
        <w:t xml:space="preserve"> ihn zwinge / selbige zu vertheidigen / oder es sey die Erleuchtung des heiligen Geistes / da es </w:t>
      </w:r>
      <w:proofErr w:type="spellStart"/>
      <w:r>
        <w:t>nichtes</w:t>
      </w:r>
      <w:proofErr w:type="spellEnd"/>
      <w:r>
        <w:t xml:space="preserve"> ist / als eine Schlange / die Selbst </w:t>
      </w:r>
      <w:proofErr w:type="spellStart"/>
      <w:r>
        <w:t>auffgefasset</w:t>
      </w:r>
      <w:proofErr w:type="spellEnd"/>
      <w:r>
        <w:t xml:space="preserve"> hat / und nicht </w:t>
      </w:r>
      <w:proofErr w:type="spellStart"/>
      <w:r>
        <w:t>wil</w:t>
      </w:r>
      <w:proofErr w:type="spellEnd"/>
      <w:r>
        <w:t xml:space="preserve"> fahren lassen / weil sie sein eigen ist. Nachdem mahl die Papisten zu weit gegangen sind / in dem sie gelehret / wie die Menschen nur </w:t>
      </w:r>
      <w:proofErr w:type="spellStart"/>
      <w:r>
        <w:t>solten</w:t>
      </w:r>
      <w:proofErr w:type="spellEnd"/>
      <w:r>
        <w:t xml:space="preserve"> an der Kirchen und ihren Lehrern hangen / und glauben / was die glauben; so nimmt Eigen-</w:t>
      </w:r>
      <w:proofErr w:type="spellStart"/>
      <w:r>
        <w:t>Duenckel</w:t>
      </w:r>
      <w:proofErr w:type="spellEnd"/>
      <w:r>
        <w:t xml:space="preserve"> Gelegenheit von ihrem Irrthum / und gehet zu weit an die andere Seite / und bildet einem jeden angehenden und noch </w:t>
      </w:r>
      <w:proofErr w:type="spellStart"/>
      <w:r>
        <w:t>unverstaendigen</w:t>
      </w:r>
      <w:proofErr w:type="spellEnd"/>
      <w:r>
        <w:t xml:space="preserve"> Christen ein / er sey so weise / als seine erfahrenste </w:t>
      </w:r>
      <w:proofErr w:type="spellStart"/>
      <w:r>
        <w:t>Brueder</w:t>
      </w:r>
      <w:proofErr w:type="spellEnd"/>
      <w:r>
        <w:t xml:space="preserve"> die Prediger / und einem jeden rohen und ungelehrten Menschen / er sey </w:t>
      </w:r>
      <w:proofErr w:type="spellStart"/>
      <w:r>
        <w:t>verstaendiger</w:t>
      </w:r>
      <w:proofErr w:type="spellEnd"/>
      <w:r>
        <w:t xml:space="preserve"> und weiser / als die im Wort Gottes und der </w:t>
      </w:r>
      <w:proofErr w:type="spellStart"/>
      <w:r>
        <w:t>Warheit</w:t>
      </w:r>
      <w:proofErr w:type="spellEnd"/>
      <w:r>
        <w:t xml:space="preserve"> studieret haben mit Fleiß und Gebet alle ihre </w:t>
      </w:r>
      <w:proofErr w:type="spellStart"/>
      <w:r>
        <w:t>Lebetage</w:t>
      </w:r>
      <w:proofErr w:type="spellEnd"/>
      <w:r>
        <w:t xml:space="preserve">: und darum verachten und </w:t>
      </w:r>
      <w:proofErr w:type="spellStart"/>
      <w:r>
        <w:t>verwerffen</w:t>
      </w:r>
      <w:proofErr w:type="spellEnd"/>
      <w:r>
        <w:t xml:space="preserve"> sie die </w:t>
      </w:r>
      <w:proofErr w:type="spellStart"/>
      <w:r>
        <w:t>Gelehrtigkeit</w:t>
      </w:r>
      <w:proofErr w:type="spellEnd"/>
      <w:r>
        <w:t xml:space="preserve"> / </w:t>
      </w:r>
      <w:proofErr w:type="spellStart"/>
      <w:r>
        <w:t>Weißheit</w:t>
      </w:r>
      <w:proofErr w:type="spellEnd"/>
      <w:r>
        <w:t xml:space="preserve"> und Fleiß / die sie nicht verstehen oder </w:t>
      </w:r>
      <w:proofErr w:type="spellStart"/>
      <w:r>
        <w:t>begreiffen</w:t>
      </w:r>
      <w:proofErr w:type="spellEnd"/>
      <w:r>
        <w:t xml:space="preserve"> </w:t>
      </w:r>
      <w:proofErr w:type="spellStart"/>
      <w:r>
        <w:t>koennen</w:t>
      </w:r>
      <w:proofErr w:type="spellEnd"/>
      <w:r>
        <w:t xml:space="preserve">; damit / weil sie sehen / daß sie es nicht in ihnen haben / sie </w:t>
      </w:r>
      <w:proofErr w:type="spellStart"/>
      <w:r>
        <w:t>moegen</w:t>
      </w:r>
      <w:proofErr w:type="spellEnd"/>
      <w:r>
        <w:t xml:space="preserve"> eben so weise geachtet werden / ohne dieselbe / als die solche haben / und also auch bey Ehren bleiben. O was hat diese </w:t>
      </w:r>
      <w:proofErr w:type="spellStart"/>
      <w:r>
        <w:t>Suende</w:t>
      </w:r>
      <w:proofErr w:type="spellEnd"/>
      <w:r>
        <w:t xml:space="preserve"> des Eigen-</w:t>
      </w:r>
      <w:proofErr w:type="spellStart"/>
      <w:r>
        <w:t>Duenckels</w:t>
      </w:r>
      <w:proofErr w:type="spellEnd"/>
      <w:r>
        <w:t xml:space="preserve"> ein Spiel in der Welt gemachet! An vielen Orten bestehet der Vornehmsten Religion darinnen / wer der Weiseste / Gelehrteste und </w:t>
      </w:r>
      <w:proofErr w:type="spellStart"/>
      <w:r>
        <w:t>Geschicklichste</w:t>
      </w:r>
      <w:proofErr w:type="spellEnd"/>
      <w:r>
        <w:t xml:space="preserve"> sey in den Augen der Menschen / und dahin ist ihr beten / </w:t>
      </w:r>
      <w:proofErr w:type="spellStart"/>
      <w:r>
        <w:t>conferiren</w:t>
      </w:r>
      <w:proofErr w:type="spellEnd"/>
      <w:r>
        <w:t xml:space="preserve"> / lehren / gerichtet / daß sie ihren Eigen-</w:t>
      </w:r>
      <w:proofErr w:type="spellStart"/>
      <w:r>
        <w:t>Duenckel</w:t>
      </w:r>
      <w:proofErr w:type="spellEnd"/>
      <w:r>
        <w:t xml:space="preserve"> </w:t>
      </w:r>
      <w:proofErr w:type="spellStart"/>
      <w:r>
        <w:t>ueben</w:t>
      </w:r>
      <w:proofErr w:type="spellEnd"/>
      <w:r>
        <w:t xml:space="preserve"> / und daß ein jeder siehet / daß sie auch was wissen. Dahero kommt es / daß sie so leicht etwas neues annehmen; welches entweder wenig annehmen / oder welches sie selbst erfunden / auf daß / weil sie etwas sonderliches sind / Selbst desto besser </w:t>
      </w:r>
      <w:proofErr w:type="spellStart"/>
      <w:r>
        <w:t>moege</w:t>
      </w:r>
      <w:proofErr w:type="spellEnd"/>
      <w:r>
        <w:t xml:space="preserve"> in acht genommen werden / und sie etwas haben </w:t>
      </w:r>
      <w:proofErr w:type="spellStart"/>
      <w:r>
        <w:t>moegen</w:t>
      </w:r>
      <w:proofErr w:type="spellEnd"/>
      <w:r>
        <w:t xml:space="preserve"> / das ihr eigen mag genannt werden: Dahero kommts auch / daß sie so wenig Argwohn haben auf ihre eigene </w:t>
      </w:r>
      <w:proofErr w:type="spellStart"/>
      <w:r>
        <w:t>Meynungen</w:t>
      </w:r>
      <w:proofErr w:type="spellEnd"/>
      <w:r>
        <w:t xml:space="preserve"> / und lassen nimmer ihren Fleisch </w:t>
      </w:r>
      <w:proofErr w:type="spellStart"/>
      <w:r>
        <w:t>unpartheyisch</w:t>
      </w:r>
      <w:proofErr w:type="spellEnd"/>
      <w:r>
        <w:t xml:space="preserve"> seyn / auf daß sie </w:t>
      </w:r>
      <w:proofErr w:type="spellStart"/>
      <w:r>
        <w:t>pruefen</w:t>
      </w:r>
      <w:proofErr w:type="spellEnd"/>
      <w:r>
        <w:t xml:space="preserve"> </w:t>
      </w:r>
      <w:proofErr w:type="spellStart"/>
      <w:r>
        <w:t>moechten</w:t>
      </w:r>
      <w:proofErr w:type="spellEnd"/>
      <w:r>
        <w:t xml:space="preserve"> ob er aus GOtt sey oder nicht / sondern richten denselben vielmehr dahin / daß sie </w:t>
      </w:r>
      <w:proofErr w:type="spellStart"/>
      <w:r>
        <w:t>moegen</w:t>
      </w:r>
      <w:proofErr w:type="spellEnd"/>
      <w:r>
        <w:t xml:space="preserve"> ihre </w:t>
      </w:r>
      <w:proofErr w:type="spellStart"/>
      <w:r>
        <w:t>Meynung</w:t>
      </w:r>
      <w:proofErr w:type="spellEnd"/>
      <w:r>
        <w:t xml:space="preserve"> vertheidigen / und wiederlegen / was im Gegentheil </w:t>
      </w:r>
      <w:proofErr w:type="spellStart"/>
      <w:r>
        <w:t>moechte</w:t>
      </w:r>
      <w:proofErr w:type="spellEnd"/>
      <w:r>
        <w:t xml:space="preserve"> </w:t>
      </w:r>
      <w:proofErr w:type="spellStart"/>
      <w:r>
        <w:t>angefuehret</w:t>
      </w:r>
      <w:proofErr w:type="spellEnd"/>
      <w:r>
        <w:t xml:space="preserve"> werden: Dahero kommts / daß die Leute so schlechte </w:t>
      </w:r>
      <w:proofErr w:type="spellStart"/>
      <w:r>
        <w:t>Gedancken</w:t>
      </w:r>
      <w:proofErr w:type="spellEnd"/>
      <w:r>
        <w:t xml:space="preserve"> haben von </w:t>
      </w:r>
      <w:proofErr w:type="spellStart"/>
      <w:r>
        <w:t>dererjenigen</w:t>
      </w:r>
      <w:proofErr w:type="spellEnd"/>
      <w:r>
        <w:t xml:space="preserve"> </w:t>
      </w:r>
      <w:proofErr w:type="spellStart"/>
      <w:r>
        <w:t>Meynung</w:t>
      </w:r>
      <w:proofErr w:type="spellEnd"/>
      <w:r>
        <w:t xml:space="preserve"> / die sie </w:t>
      </w:r>
      <w:proofErr w:type="spellStart"/>
      <w:r>
        <w:t>uebertreffen</w:t>
      </w:r>
      <w:proofErr w:type="spellEnd"/>
      <w:r>
        <w:t xml:space="preserve"> in </w:t>
      </w:r>
      <w:proofErr w:type="spellStart"/>
      <w:r>
        <w:t>Wissenschafft</w:t>
      </w:r>
      <w:proofErr w:type="spellEnd"/>
      <w:r>
        <w:t xml:space="preserve"> / und daß die Stimme des Korahs und der andern </w:t>
      </w:r>
      <w:proofErr w:type="spellStart"/>
      <w:r>
        <w:t>Auffruehrer</w:t>
      </w:r>
      <w:proofErr w:type="spellEnd"/>
      <w:r>
        <w:t xml:space="preserve"> Num. 17/ 3. so gemein geworden ist in dem Mund der unwissenden und </w:t>
      </w:r>
      <w:proofErr w:type="spellStart"/>
      <w:r>
        <w:t>stoltzen</w:t>
      </w:r>
      <w:proofErr w:type="spellEnd"/>
      <w:r>
        <w:t xml:space="preserve"> Schein-Christen: Ihr macht es zu viel / (sagen sie zu Lehrern und Predigern) denn die </w:t>
      </w:r>
      <w:proofErr w:type="spellStart"/>
      <w:r>
        <w:t>gantze</w:t>
      </w:r>
      <w:proofErr w:type="spellEnd"/>
      <w:r>
        <w:t xml:space="preserve"> Gemeine ist </w:t>
      </w:r>
      <w:proofErr w:type="spellStart"/>
      <w:r>
        <w:t>ueberall</w:t>
      </w:r>
      <w:proofErr w:type="spellEnd"/>
      <w:r>
        <w:t xml:space="preserve"> heilig / und der HErr ist unter ihnen / warum erhebt ihr euch </w:t>
      </w:r>
      <w:proofErr w:type="spellStart"/>
      <w:r>
        <w:t>ueber</w:t>
      </w:r>
      <w:proofErr w:type="spellEnd"/>
      <w:r>
        <w:t xml:space="preserve"> die Gemeine des HErrn? Die Heiligkeit der </w:t>
      </w:r>
      <w:proofErr w:type="spellStart"/>
      <w:r>
        <w:t>gantzen</w:t>
      </w:r>
      <w:proofErr w:type="spellEnd"/>
      <w:r>
        <w:t xml:space="preserve"> Gemeine / und eines jeglichen Gliedes / und die Gegenwart Gottes selber </w:t>
      </w:r>
      <w:proofErr w:type="spellStart"/>
      <w:r>
        <w:t>unte</w:t>
      </w:r>
      <w:proofErr w:type="spellEnd"/>
      <w:r>
        <w:t xml:space="preserve"> </w:t>
      </w:r>
      <w:proofErr w:type="spellStart"/>
      <w:r>
        <w:t>rihnen</w:t>
      </w:r>
      <w:proofErr w:type="spellEnd"/>
      <w:r>
        <w:t xml:space="preserve"> / ist es / die sie vorwenden gegen Moses und Aaron / daß sie nicht sollten die </w:t>
      </w:r>
      <w:proofErr w:type="spellStart"/>
      <w:r>
        <w:t>Hoechsten</w:t>
      </w:r>
      <w:proofErr w:type="spellEnd"/>
      <w:r>
        <w:t xml:space="preserve"> seyn / als wann unter einem so heiligen </w:t>
      </w:r>
      <w:proofErr w:type="spellStart"/>
      <w:r>
        <w:t>Volck</w:t>
      </w:r>
      <w:proofErr w:type="spellEnd"/>
      <w:r>
        <w:t xml:space="preserve"> / das GOtt der HErr selber lehrete / nicht </w:t>
      </w:r>
      <w:proofErr w:type="spellStart"/>
      <w:r>
        <w:t>noethig</w:t>
      </w:r>
      <w:proofErr w:type="spellEnd"/>
      <w:r>
        <w:t xml:space="preserve"> </w:t>
      </w:r>
      <w:proofErr w:type="spellStart"/>
      <w:r>
        <w:t>waere</w:t>
      </w:r>
      <w:proofErr w:type="spellEnd"/>
      <w:r>
        <w:t xml:space="preserve"> / daß </w:t>
      </w:r>
      <w:proofErr w:type="spellStart"/>
      <w:r>
        <w:t>menschen</w:t>
      </w:r>
      <w:proofErr w:type="spellEnd"/>
      <w:r>
        <w:t xml:space="preserve"> sich </w:t>
      </w:r>
      <w:proofErr w:type="spellStart"/>
      <w:r>
        <w:t>solten</w:t>
      </w:r>
      <w:proofErr w:type="spellEnd"/>
      <w:r>
        <w:t xml:space="preserve"> erheben </w:t>
      </w:r>
      <w:proofErr w:type="spellStart"/>
      <w:r>
        <w:t>ueber</w:t>
      </w:r>
      <w:proofErr w:type="spellEnd"/>
      <w:r>
        <w:t xml:space="preserve"> die Gemein des HErrn. Allein es war Selbst / das </w:t>
      </w:r>
      <w:proofErr w:type="spellStart"/>
      <w:r>
        <w:t>gemeynet</w:t>
      </w:r>
      <w:proofErr w:type="spellEnd"/>
      <w:r>
        <w:t xml:space="preserve"> war / was auch immer vorgewandt wurde. Von diesem Eigen-</w:t>
      </w:r>
      <w:proofErr w:type="spellStart"/>
      <w:r>
        <w:t>Duenckel</w:t>
      </w:r>
      <w:proofErr w:type="spellEnd"/>
      <w:r>
        <w:t xml:space="preserve"> ist es / daß die wichtigsten allgemeinen Lehren / da Selbst nicht ein sonderlich Recht zu hat / so wenig geachtet werden / und daß man da keinen Schmack an hat; da hingegen ein viel geringer </w:t>
      </w:r>
      <w:proofErr w:type="spellStart"/>
      <w:r>
        <w:t>Punct</w:t>
      </w:r>
      <w:proofErr w:type="spellEnd"/>
      <w:r>
        <w:t xml:space="preserve"> / den Selbst </w:t>
      </w:r>
      <w:proofErr w:type="spellStart"/>
      <w:r>
        <w:t>erwehlet</w:t>
      </w:r>
      <w:proofErr w:type="spellEnd"/>
      <w:r>
        <w:t xml:space="preserve"> hat / besser den meisten schmecken / und </w:t>
      </w:r>
      <w:proofErr w:type="spellStart"/>
      <w:r>
        <w:t>eiferiger</w:t>
      </w:r>
      <w:proofErr w:type="spellEnd"/>
      <w:r>
        <w:t xml:space="preserve"> vertheidiget werden soll. Dahero kommts auch / daß die Leute so </w:t>
      </w:r>
      <w:proofErr w:type="spellStart"/>
      <w:r>
        <w:t>kuehn</w:t>
      </w:r>
      <w:proofErr w:type="spellEnd"/>
      <w:r>
        <w:t xml:space="preserve"> und </w:t>
      </w:r>
      <w:proofErr w:type="spellStart"/>
      <w:r>
        <w:t>confident</w:t>
      </w:r>
      <w:proofErr w:type="spellEnd"/>
      <w:r>
        <w:t xml:space="preserve"> sind in ihrer </w:t>
      </w:r>
      <w:proofErr w:type="spellStart"/>
      <w:r>
        <w:t>Meynung</w:t>
      </w:r>
      <w:proofErr w:type="spellEnd"/>
      <w:r>
        <w:t xml:space="preserve">; daß ob schon das Ding </w:t>
      </w:r>
      <w:proofErr w:type="spellStart"/>
      <w:r>
        <w:t>zweiffelhafftig</w:t>
      </w:r>
      <w:proofErr w:type="spellEnd"/>
      <w:r>
        <w:t xml:space="preserve"> / auch wohl gar in den Augen weiser Leute (die </w:t>
      </w:r>
      <w:proofErr w:type="spellStart"/>
      <w:r>
        <w:t>verstaendiger</w:t>
      </w:r>
      <w:proofErr w:type="spellEnd"/>
      <w:r>
        <w:t xml:space="preserve"> denn sie sind) falsch ist / dennoch aber ein Narr hindurch </w:t>
      </w:r>
      <w:proofErr w:type="spellStart"/>
      <w:r>
        <w:t>faehret</w:t>
      </w:r>
      <w:proofErr w:type="spellEnd"/>
      <w:r>
        <w:t xml:space="preserve"> </w:t>
      </w:r>
      <w:proofErr w:type="spellStart"/>
      <w:r>
        <w:t>durstiglich</w:t>
      </w:r>
      <w:proofErr w:type="spellEnd"/>
      <w:r>
        <w:t xml:space="preserve"> / Prov. 14/ 16. Er </w:t>
      </w:r>
      <w:proofErr w:type="spellStart"/>
      <w:r>
        <w:t>kan</w:t>
      </w:r>
      <w:proofErr w:type="spellEnd"/>
      <w:r>
        <w:t xml:space="preserve"> seinen Eigen-</w:t>
      </w:r>
      <w:proofErr w:type="spellStart"/>
      <w:r>
        <w:t>Duenckel</w:t>
      </w:r>
      <w:proofErr w:type="spellEnd"/>
      <w:r>
        <w:t xml:space="preserve"> und </w:t>
      </w:r>
      <w:proofErr w:type="spellStart"/>
      <w:r>
        <w:t>Meynung</w:t>
      </w:r>
      <w:proofErr w:type="spellEnd"/>
      <w:r>
        <w:t xml:space="preserve"> mit so </w:t>
      </w:r>
      <w:proofErr w:type="spellStart"/>
      <w:r>
        <w:t>unverschaemter</w:t>
      </w:r>
      <w:proofErr w:type="spellEnd"/>
      <w:r>
        <w:t xml:space="preserve"> </w:t>
      </w:r>
      <w:proofErr w:type="spellStart"/>
      <w:r>
        <w:t>Stimm</w:t>
      </w:r>
      <w:proofErr w:type="spellEnd"/>
      <w:r>
        <w:t xml:space="preserve"> / und </w:t>
      </w:r>
      <w:proofErr w:type="spellStart"/>
      <w:r>
        <w:t>stoltzen</w:t>
      </w:r>
      <w:proofErr w:type="spellEnd"/>
      <w:r>
        <w:t xml:space="preserve"> Verachtung / was von der andern Seiten </w:t>
      </w:r>
      <w:proofErr w:type="spellStart"/>
      <w:r>
        <w:t>moechte</w:t>
      </w:r>
      <w:proofErr w:type="spellEnd"/>
      <w:r>
        <w:t xml:space="preserve"> eingebracht werden / vertheidigen / als ob er </w:t>
      </w:r>
      <w:proofErr w:type="spellStart"/>
      <w:r>
        <w:t>defendirte</w:t>
      </w:r>
      <w:proofErr w:type="spellEnd"/>
      <w:r>
        <w:t xml:space="preserve"> / daß die Sonne hell sey / und andere </w:t>
      </w:r>
      <w:proofErr w:type="spellStart"/>
      <w:r>
        <w:t>wolten</w:t>
      </w:r>
      <w:proofErr w:type="spellEnd"/>
      <w:r>
        <w:t xml:space="preserve"> beweisen / sie sey finster; Da doch leider eigen Interesse ist das Leben / die </w:t>
      </w:r>
      <w:proofErr w:type="spellStart"/>
      <w:r>
        <w:t>Stuecke</w:t>
      </w:r>
      <w:proofErr w:type="spellEnd"/>
      <w:r>
        <w:t xml:space="preserve"> und </w:t>
      </w:r>
      <w:proofErr w:type="spellStart"/>
      <w:r>
        <w:t>Wuerdigkeit</w:t>
      </w:r>
      <w:proofErr w:type="spellEnd"/>
      <w:r>
        <w:t xml:space="preserve"> der Sachen / die vertheidiget. Daher kommts auch / daß viele Leute so unfriedlich und </w:t>
      </w:r>
      <w:proofErr w:type="spellStart"/>
      <w:r>
        <w:t>unvergnueget</w:t>
      </w:r>
      <w:proofErr w:type="spellEnd"/>
      <w:r>
        <w:t xml:space="preserve"> sind mit anderer Leute Wort oder Wandel; sie </w:t>
      </w:r>
      <w:proofErr w:type="spellStart"/>
      <w:r>
        <w:t>koennen</w:t>
      </w:r>
      <w:proofErr w:type="spellEnd"/>
      <w:r>
        <w:t xml:space="preserve"> kaum ein Wort </w:t>
      </w:r>
      <w:proofErr w:type="spellStart"/>
      <w:r>
        <w:t>hoeren</w:t>
      </w:r>
      <w:proofErr w:type="spellEnd"/>
      <w:r>
        <w:t xml:space="preserve"> oder lesen / so sind diese streitige </w:t>
      </w:r>
      <w:proofErr w:type="spellStart"/>
      <w:r>
        <w:t>Theire</w:t>
      </w:r>
      <w:proofErr w:type="spellEnd"/>
      <w:r>
        <w:t xml:space="preserve"> alsobald fertig darauf zu fassen / als wann sie nun eine Gelegenheit erlanget / ihre Macht und </w:t>
      </w:r>
      <w:proofErr w:type="spellStart"/>
      <w:r>
        <w:t>Tapfferkeit</w:t>
      </w:r>
      <w:proofErr w:type="spellEnd"/>
      <w:r>
        <w:t xml:space="preserve"> sehen zulassen / und ungerne </w:t>
      </w:r>
      <w:proofErr w:type="spellStart"/>
      <w:r>
        <w:t>wolten</w:t>
      </w:r>
      <w:proofErr w:type="spellEnd"/>
      <w:r>
        <w:t xml:space="preserve"> fahren lassen ein solches Kleinod / und Gelegenheit zu siegen und </w:t>
      </w:r>
      <w:proofErr w:type="spellStart"/>
      <w:r>
        <w:t>triumphiren</w:t>
      </w:r>
      <w:proofErr w:type="spellEnd"/>
      <w:r>
        <w:t xml:space="preserve">: Und </w:t>
      </w:r>
      <w:proofErr w:type="spellStart"/>
      <w:r>
        <w:t>dannenhero</w:t>
      </w:r>
      <w:proofErr w:type="spellEnd"/>
      <w:r>
        <w:t xml:space="preserve"> </w:t>
      </w:r>
      <w:proofErr w:type="spellStart"/>
      <w:r>
        <w:t>fuellet</w:t>
      </w:r>
      <w:proofErr w:type="spellEnd"/>
      <w:r>
        <w:t xml:space="preserve"> auch das </w:t>
      </w:r>
      <w:proofErr w:type="spellStart"/>
      <w:r>
        <w:t>Schimpffen</w:t>
      </w:r>
      <w:proofErr w:type="spellEnd"/>
      <w:r>
        <w:t xml:space="preserve"> auf die Worte / Person oder Thaten ihres Gegenpartes / den </w:t>
      </w:r>
      <w:proofErr w:type="spellStart"/>
      <w:r>
        <w:t>groesten</w:t>
      </w:r>
      <w:proofErr w:type="spellEnd"/>
      <w:r>
        <w:t xml:space="preserve"> Theil ihrer </w:t>
      </w:r>
      <w:proofErr w:type="spellStart"/>
      <w:r>
        <w:t>Schrifften</w:t>
      </w:r>
      <w:proofErr w:type="spellEnd"/>
      <w:r>
        <w:t xml:space="preserve">. Daher kommt es / daß sie nicht allein </w:t>
      </w:r>
      <w:proofErr w:type="spellStart"/>
      <w:r>
        <w:t>Ketzereyen</w:t>
      </w:r>
      <w:proofErr w:type="spellEnd"/>
      <w:r>
        <w:t xml:space="preserve"> und Monstra machen von </w:t>
      </w:r>
      <w:proofErr w:type="spellStart"/>
      <w:r>
        <w:t>ertraeglichen</w:t>
      </w:r>
      <w:proofErr w:type="spellEnd"/>
      <w:r>
        <w:t xml:space="preserve"> </w:t>
      </w:r>
      <w:proofErr w:type="spellStart"/>
      <w:r>
        <w:t>Irrthuemern</w:t>
      </w:r>
      <w:proofErr w:type="spellEnd"/>
      <w:r>
        <w:t xml:space="preserve"> / sondern auch von der </w:t>
      </w:r>
      <w:proofErr w:type="spellStart"/>
      <w:r>
        <w:t>Warheit</w:t>
      </w:r>
      <w:proofErr w:type="spellEnd"/>
      <w:r>
        <w:t xml:space="preserve"> selbst / wo diese </w:t>
      </w:r>
      <w:proofErr w:type="spellStart"/>
      <w:r>
        <w:t>unausloeschliche</w:t>
      </w:r>
      <w:proofErr w:type="spellEnd"/>
      <w:r>
        <w:t xml:space="preserve"> Schuld </w:t>
      </w:r>
      <w:proofErr w:type="spellStart"/>
      <w:r>
        <w:t>darinn</w:t>
      </w:r>
      <w:proofErr w:type="spellEnd"/>
      <w:r>
        <w:t xml:space="preserve"> ist / daß sie widerspricht der </w:t>
      </w:r>
      <w:proofErr w:type="spellStart"/>
      <w:r>
        <w:t>Weißheit</w:t>
      </w:r>
      <w:proofErr w:type="spellEnd"/>
      <w:r>
        <w:t xml:space="preserve"> dieser eigen-</w:t>
      </w:r>
      <w:proofErr w:type="spellStart"/>
      <w:r>
        <w:t>duenckenden</w:t>
      </w:r>
      <w:proofErr w:type="spellEnd"/>
      <w:r>
        <w:t xml:space="preserve"> Menschen. Dahero ist es / daß ihre eigene </w:t>
      </w:r>
      <w:proofErr w:type="spellStart"/>
      <w:r>
        <w:t>Meynungen</w:t>
      </w:r>
      <w:proofErr w:type="spellEnd"/>
      <w:r>
        <w:t xml:space="preserve"> fleißiger getrieben / und mit einem doppelten wo nicht </w:t>
      </w:r>
      <w:proofErr w:type="spellStart"/>
      <w:r>
        <w:t>zehenfaeltigen</w:t>
      </w:r>
      <w:proofErr w:type="spellEnd"/>
      <w:r>
        <w:t xml:space="preserve"> </w:t>
      </w:r>
      <w:proofErr w:type="spellStart"/>
      <w:r>
        <w:t>Eyfer</w:t>
      </w:r>
      <w:proofErr w:type="spellEnd"/>
      <w:r>
        <w:t xml:space="preserve"> und Fleiß vertheidiget werden / als die gemeinen Lehren / da alle Gottselige in der Welt so viel Recht an haben / als sie / ob schon die gemein angenommenen Lehren unvergleichlich wichtiger und </w:t>
      </w:r>
      <w:proofErr w:type="spellStart"/>
      <w:r>
        <w:t>groesser</w:t>
      </w:r>
      <w:proofErr w:type="spellEnd"/>
      <w:r>
        <w:t xml:space="preserve"> sind. Daher kommt es / daß die Menschen </w:t>
      </w:r>
      <w:proofErr w:type="spellStart"/>
      <w:r>
        <w:t>vester</w:t>
      </w:r>
      <w:proofErr w:type="spellEnd"/>
      <w:r>
        <w:t xml:space="preserve"> halten dasjenige / welches ihr eigen ist / da sie leichter fahren lassen dasselbe / was GOttes ist / ein jeder muß mit ihnen eines seyn / und seinem eigenen Verstande absagen / und selbigen </w:t>
      </w:r>
      <w:proofErr w:type="spellStart"/>
      <w:r>
        <w:t>verlaeugnen</w:t>
      </w:r>
      <w:proofErr w:type="spellEnd"/>
      <w:r>
        <w:t xml:space="preserve"> / ausgenommen sie selbst; und daß es andern muß </w:t>
      </w:r>
      <w:proofErr w:type="spellStart"/>
      <w:r>
        <w:t>ruehmlich</w:t>
      </w:r>
      <w:proofErr w:type="spellEnd"/>
      <w:r>
        <w:t xml:space="preserve"> seyn / ihre </w:t>
      </w:r>
      <w:proofErr w:type="spellStart"/>
      <w:r>
        <w:t>Meynungen</w:t>
      </w:r>
      <w:proofErr w:type="spellEnd"/>
      <w:r>
        <w:t xml:space="preserve"> zu billigen / ihre Ehre aber / daß sie keinem weichen / sondern alle </w:t>
      </w:r>
      <w:proofErr w:type="spellStart"/>
      <w:r>
        <w:t>muessen</w:t>
      </w:r>
      <w:proofErr w:type="spellEnd"/>
      <w:r>
        <w:t xml:space="preserve"> zu ihnen und ihrer </w:t>
      </w:r>
      <w:proofErr w:type="spellStart"/>
      <w:r>
        <w:t>Meynung</w:t>
      </w:r>
      <w:proofErr w:type="spellEnd"/>
      <w:r>
        <w:t xml:space="preserve"> sich bequemen. Alles dieses ist die Frucht vom Selbst / wann es herrschet in dem Verstand der Menschen / die vielleicht </w:t>
      </w:r>
      <w:proofErr w:type="spellStart"/>
      <w:r>
        <w:t>gedencken</w:t>
      </w:r>
      <w:proofErr w:type="spellEnd"/>
      <w:r>
        <w:t xml:space="preserve"> </w:t>
      </w:r>
      <w:proofErr w:type="spellStart"/>
      <w:r>
        <w:t>moegen</w:t>
      </w:r>
      <w:proofErr w:type="spellEnd"/>
      <w:r>
        <w:t xml:space="preserve"> / es sey CHristus oder der Heil. Geist / den sie in ihren </w:t>
      </w:r>
      <w:proofErr w:type="spellStart"/>
      <w:r>
        <w:t>Hertzen</w:t>
      </w:r>
      <w:proofErr w:type="spellEnd"/>
      <w:r>
        <w:t xml:space="preserve"> erheben. </w:t>
      </w:r>
    </w:p>
    <w:p w14:paraId="01862130" w14:textId="77777777" w:rsidR="006164D3" w:rsidRDefault="006164D3" w:rsidP="006164D3">
      <w:pPr>
        <w:pStyle w:val="StandardWeb"/>
      </w:pPr>
      <w:r>
        <w:t xml:space="preserve">Doch aber muß dieses nicht mißverstanden werden; Ich sage oder </w:t>
      </w:r>
      <w:proofErr w:type="spellStart"/>
      <w:r>
        <w:t>meyne</w:t>
      </w:r>
      <w:proofErr w:type="spellEnd"/>
      <w:r>
        <w:t xml:space="preserve"> nicht / daß einer </w:t>
      </w:r>
      <w:proofErr w:type="spellStart"/>
      <w:r>
        <w:t>solte</w:t>
      </w:r>
      <w:proofErr w:type="spellEnd"/>
      <w:r>
        <w:t xml:space="preserve"> etwas / das er gewiß versichert ist wahr zu seyn / fahren lassen / aus Furcht des Eigen-</w:t>
      </w:r>
      <w:proofErr w:type="spellStart"/>
      <w:r>
        <w:t>Duenckels</w:t>
      </w:r>
      <w:proofErr w:type="spellEnd"/>
      <w:r>
        <w:t xml:space="preserve">; auch nicht / daß er muß alsobald seinen Verstand oder </w:t>
      </w:r>
      <w:proofErr w:type="spellStart"/>
      <w:r>
        <w:t>Vernunfft</w:t>
      </w:r>
      <w:proofErr w:type="spellEnd"/>
      <w:r>
        <w:t xml:space="preserve"> gefangen nehmen / wann </w:t>
      </w:r>
      <w:proofErr w:type="spellStart"/>
      <w:r>
        <w:t>ihme</w:t>
      </w:r>
      <w:proofErr w:type="spellEnd"/>
      <w:r>
        <w:t xml:space="preserve"> nur ein Gelehrter / oder </w:t>
      </w:r>
      <w:proofErr w:type="spellStart"/>
      <w:r>
        <w:t>Staercker</w:t>
      </w:r>
      <w:proofErr w:type="spellEnd"/>
      <w:r>
        <w:t xml:space="preserve"> oder grosse Menge widerspricht. Vielweniger muß ich </w:t>
      </w:r>
      <w:proofErr w:type="spellStart"/>
      <w:r>
        <w:t>laeugnen</w:t>
      </w:r>
      <w:proofErr w:type="spellEnd"/>
      <w:r>
        <w:t xml:space="preserve"> die Gnade GOttes / die mich selig / weise gemacht hat durch seine Erleuchtung / der ich zuvor </w:t>
      </w:r>
      <w:proofErr w:type="spellStart"/>
      <w:r>
        <w:t>thoericht</w:t>
      </w:r>
      <w:proofErr w:type="spellEnd"/>
      <w:r>
        <w:t xml:space="preserve"> / ungehorsam und in Irrthum betrogen war in den Tagen meiner Unwissenheit. Die </w:t>
      </w:r>
      <w:proofErr w:type="spellStart"/>
      <w:r>
        <w:t>Wel</w:t>
      </w:r>
      <w:proofErr w:type="spellEnd"/>
      <w:r>
        <w:t xml:space="preserve"> </w:t>
      </w:r>
      <w:proofErr w:type="spellStart"/>
      <w:r>
        <w:t>tmuß</w:t>
      </w:r>
      <w:proofErr w:type="spellEnd"/>
      <w:r>
        <w:t xml:space="preserve"> uns die </w:t>
      </w:r>
      <w:proofErr w:type="spellStart"/>
      <w:r>
        <w:t>Freyheit</w:t>
      </w:r>
      <w:proofErr w:type="spellEnd"/>
      <w:r>
        <w:t xml:space="preserve"> geben / daß wir </w:t>
      </w:r>
      <w:proofErr w:type="spellStart"/>
      <w:r>
        <w:t>ueber</w:t>
      </w:r>
      <w:proofErr w:type="spellEnd"/>
      <w:r>
        <w:t xml:space="preserve"> unsere eigene Thorheit </w:t>
      </w:r>
      <w:proofErr w:type="spellStart"/>
      <w:r>
        <w:t>triumphiren</w:t>
      </w:r>
      <w:proofErr w:type="spellEnd"/>
      <w:r>
        <w:t xml:space="preserve"> mit Paulo Tit. 3/ 3.4.5. und mit demselben Paulo sagen / daß wir nicht besser als unsinnig waren / da wir Feinde des Evangelii waren / Actor. 26/ 11. und mit jenem Manne / Joh. 9. v. 25. Eines weiß ich / daß ich blind war / und bin nun sehend worden. Es ist kein Eigen-</w:t>
      </w:r>
      <w:proofErr w:type="spellStart"/>
      <w:r>
        <w:t>Duenckel</w:t>
      </w:r>
      <w:proofErr w:type="spellEnd"/>
      <w:r>
        <w:t xml:space="preserve"> in einem Menschen / der da gebracht ist von dem verblendeten und tollen Stande der </w:t>
      </w:r>
      <w:proofErr w:type="spellStart"/>
      <w:r>
        <w:t>Suenden</w:t>
      </w:r>
      <w:proofErr w:type="spellEnd"/>
      <w:r>
        <w:t xml:space="preserve"> zu dem Lichte der Geheiligten / daß er weiß / er sey nun weiser denn zuvor / und daß er zuvor ausser seinem Verstande / aber nunmehr zu demselben wiederkommen sey; So ist es auch kein Eigen-</w:t>
      </w:r>
      <w:proofErr w:type="spellStart"/>
      <w:r>
        <w:t>Duenckel</w:t>
      </w:r>
      <w:proofErr w:type="spellEnd"/>
      <w:r>
        <w:t xml:space="preserve"> in dem schlechtesten und </w:t>
      </w:r>
      <w:proofErr w:type="spellStart"/>
      <w:r>
        <w:t>einfaeltigsten</w:t>
      </w:r>
      <w:proofErr w:type="spellEnd"/>
      <w:r>
        <w:t xml:space="preserve"> Christen / wenn er </w:t>
      </w:r>
      <w:proofErr w:type="spellStart"/>
      <w:r>
        <w:t>solte</w:t>
      </w:r>
      <w:proofErr w:type="spellEnd"/>
      <w:r>
        <w:t xml:space="preserve"> </w:t>
      </w:r>
      <w:proofErr w:type="spellStart"/>
      <w:r>
        <w:t>gedencken</w:t>
      </w:r>
      <w:proofErr w:type="spellEnd"/>
      <w:r>
        <w:t xml:space="preserve"> / daß ein Gottloser viel </w:t>
      </w:r>
      <w:proofErr w:type="spellStart"/>
      <w:r>
        <w:t>thoerichter</w:t>
      </w:r>
      <w:proofErr w:type="spellEnd"/>
      <w:r>
        <w:t xml:space="preserve"> sey denn er: Oder in einem Prediger oder andern Mann / den Gott mit mehr als gemeiner </w:t>
      </w:r>
      <w:proofErr w:type="spellStart"/>
      <w:r>
        <w:t>Wissenschafft</w:t>
      </w:r>
      <w:proofErr w:type="spellEnd"/>
      <w:r>
        <w:t xml:space="preserve"> begabet / daß er </w:t>
      </w:r>
      <w:proofErr w:type="spellStart"/>
      <w:r>
        <w:t>vest</w:t>
      </w:r>
      <w:proofErr w:type="spellEnd"/>
      <w:r>
        <w:t xml:space="preserve"> stehet bey der </w:t>
      </w:r>
      <w:proofErr w:type="spellStart"/>
      <w:r>
        <w:t>Warheit</w:t>
      </w:r>
      <w:proofErr w:type="spellEnd"/>
      <w:r>
        <w:t xml:space="preserve"> / deren er versichert ist / und daß er siehet / und mit Maß widerspricht dem Irrthum der andern / und daß er weiß / daß er in den </w:t>
      </w:r>
      <w:proofErr w:type="spellStart"/>
      <w:r>
        <w:t>Stuecken</w:t>
      </w:r>
      <w:proofErr w:type="spellEnd"/>
      <w:r>
        <w:t xml:space="preserve"> weiser ist denn sie. GOtt erfordert nicht / daß wir alsobald eines jeden </w:t>
      </w:r>
      <w:proofErr w:type="spellStart"/>
      <w:r>
        <w:t>Meynung</w:t>
      </w:r>
      <w:proofErr w:type="spellEnd"/>
      <w:r>
        <w:t xml:space="preserve"> annehmen / und auf und nieder von einer Seiten zur andern wallen / und es mit jeglicher </w:t>
      </w:r>
      <w:proofErr w:type="spellStart"/>
      <w:r>
        <w:t>Parthey</w:t>
      </w:r>
      <w:proofErr w:type="spellEnd"/>
      <w:r>
        <w:t xml:space="preserve"> halten / da wir </w:t>
      </w:r>
      <w:proofErr w:type="spellStart"/>
      <w:r>
        <w:t>beykommen</w:t>
      </w:r>
      <w:proofErr w:type="spellEnd"/>
      <w:r>
        <w:t xml:space="preserve"> / aus Furcht / daß wir uns </w:t>
      </w:r>
      <w:proofErr w:type="spellStart"/>
      <w:r>
        <w:t>moechten</w:t>
      </w:r>
      <w:proofErr w:type="spellEnd"/>
      <w:r>
        <w:t xml:space="preserve"> weiser denn sie achten. David </w:t>
      </w:r>
      <w:proofErr w:type="spellStart"/>
      <w:r>
        <w:t>wuste</w:t>
      </w:r>
      <w:proofErr w:type="spellEnd"/>
      <w:r>
        <w:t xml:space="preserve"> / daß er weiser denn seine Feinde / und gelehrter denn seine Lehrer war / Psal. 119/ 98. 99. Und wahre </w:t>
      </w:r>
      <w:proofErr w:type="spellStart"/>
      <w:r>
        <w:t>Glaubige</w:t>
      </w:r>
      <w:proofErr w:type="spellEnd"/>
      <w:r>
        <w:t xml:space="preserve"> scheuen sich nicht zu sagen: Wir wissen / daß wir von GOTT sind / und die </w:t>
      </w:r>
      <w:proofErr w:type="spellStart"/>
      <w:r>
        <w:t>gantze</w:t>
      </w:r>
      <w:proofErr w:type="spellEnd"/>
      <w:r>
        <w:t xml:space="preserve"> Welt im Argen lieget / 1. Johan. 5/ 19. und ca. 3/ 19. und </w:t>
      </w:r>
      <w:proofErr w:type="spellStart"/>
      <w:r>
        <w:t>cap</w:t>
      </w:r>
      <w:proofErr w:type="spellEnd"/>
      <w:r>
        <w:t xml:space="preserve">. 2/ 3. Paulus </w:t>
      </w:r>
      <w:proofErr w:type="spellStart"/>
      <w:r>
        <w:t>wolte</w:t>
      </w:r>
      <w:proofErr w:type="spellEnd"/>
      <w:r>
        <w:t xml:space="preserve"> darum nicht nachlassen Petrum zu straffen / damit er nicht angesehen </w:t>
      </w:r>
      <w:proofErr w:type="spellStart"/>
      <w:r>
        <w:t>wuerde</w:t>
      </w:r>
      <w:proofErr w:type="spellEnd"/>
      <w:r>
        <w:t xml:space="preserve"> als </w:t>
      </w:r>
      <w:proofErr w:type="spellStart"/>
      <w:r>
        <w:t>Eigenduenckelisch</w:t>
      </w:r>
      <w:proofErr w:type="spellEnd"/>
      <w:r>
        <w:t xml:space="preserve"> / Gal. 1. Bey vielen ist der Eigen-</w:t>
      </w:r>
      <w:proofErr w:type="spellStart"/>
      <w:r>
        <w:t>Duenckel</w:t>
      </w:r>
      <w:proofErr w:type="spellEnd"/>
      <w:r>
        <w:t xml:space="preserve"> so </w:t>
      </w:r>
      <w:proofErr w:type="spellStart"/>
      <w:r>
        <w:t>ueberaus</w:t>
      </w:r>
      <w:proofErr w:type="spellEnd"/>
      <w:r>
        <w:t xml:space="preserve"> </w:t>
      </w:r>
      <w:proofErr w:type="spellStart"/>
      <w:r>
        <w:t>starck</w:t>
      </w:r>
      <w:proofErr w:type="spellEnd"/>
      <w:r>
        <w:t xml:space="preserve"> / daß sie </w:t>
      </w:r>
      <w:proofErr w:type="spellStart"/>
      <w:r>
        <w:t>meynen</w:t>
      </w:r>
      <w:proofErr w:type="spellEnd"/>
      <w:r>
        <w:t xml:space="preserve"> / ein jeder sey eigen-</w:t>
      </w:r>
      <w:proofErr w:type="spellStart"/>
      <w:r>
        <w:t>duenckelisch</w:t>
      </w:r>
      <w:proofErr w:type="spellEnd"/>
      <w:r>
        <w:t xml:space="preserve"> / der nicht ihren </w:t>
      </w:r>
      <w:proofErr w:type="spellStart"/>
      <w:r>
        <w:t>Duenckel</w:t>
      </w:r>
      <w:proofErr w:type="spellEnd"/>
      <w:r>
        <w:t xml:space="preserve"> und </w:t>
      </w:r>
      <w:proofErr w:type="spellStart"/>
      <w:r>
        <w:t>Meynung</w:t>
      </w:r>
      <w:proofErr w:type="spellEnd"/>
      <w:r>
        <w:t xml:space="preserve"> alsobald billige und annehme. </w:t>
      </w:r>
    </w:p>
    <w:p w14:paraId="11B3E4B0" w14:textId="77777777" w:rsidR="006164D3" w:rsidRDefault="006164D3" w:rsidP="006164D3">
      <w:pPr>
        <w:pStyle w:val="StandardWeb"/>
      </w:pPr>
      <w:r>
        <w:t xml:space="preserve">Allein / wenn Selbst die Leute unterweiset / </w:t>
      </w:r>
      <w:proofErr w:type="spellStart"/>
      <w:r>
        <w:t>erwehlet</w:t>
      </w:r>
      <w:proofErr w:type="spellEnd"/>
      <w:r>
        <w:t xml:space="preserve"> ihren Text / und gibt ihnen an die Hand / was sie thun oder reden sollen / und nichts </w:t>
      </w:r>
      <w:proofErr w:type="spellStart"/>
      <w:r>
        <w:t>schmaecket</w:t>
      </w:r>
      <w:proofErr w:type="spellEnd"/>
      <w:r>
        <w:t xml:space="preserve"> ihnen / es sey denn / daß Selbst insgemein oder insonderheit sein Interesse darinnen habe: Wenn die Leute schlechter dinge weise sind in ihren Augen / und </w:t>
      </w:r>
      <w:proofErr w:type="spellStart"/>
      <w:r>
        <w:t>vomparative</w:t>
      </w:r>
      <w:proofErr w:type="spellEnd"/>
      <w:r>
        <w:t xml:space="preserve">, weiser denn die / die viel mehr wissen als sie: Wenn es ihnen Grundes genug ist / diese oder jene </w:t>
      </w:r>
      <w:proofErr w:type="spellStart"/>
      <w:r>
        <w:t>Meynung</w:t>
      </w:r>
      <w:proofErr w:type="spellEnd"/>
      <w:r>
        <w:t xml:space="preserve"> anzunehmen / zu behalten und zu verfechten / wenn nur Selbst etwas dabey zu erwarten: Wenn sie </w:t>
      </w:r>
      <w:proofErr w:type="spellStart"/>
      <w:r>
        <w:t>gedenckenn</w:t>
      </w:r>
      <w:proofErr w:type="spellEnd"/>
      <w:r>
        <w:t xml:space="preserve"> / sie wissen das / das sie doch in der </w:t>
      </w:r>
      <w:proofErr w:type="spellStart"/>
      <w:r>
        <w:t>Warheit</w:t>
      </w:r>
      <w:proofErr w:type="spellEnd"/>
      <w:r>
        <w:t xml:space="preserve"> nicht wissen / und halten das wenige / so sie wissen / </w:t>
      </w:r>
      <w:proofErr w:type="spellStart"/>
      <w:r>
        <w:t>hoeher</w:t>
      </w:r>
      <w:proofErr w:type="spellEnd"/>
      <w:r>
        <w:t xml:space="preserve"> / dann ein hundertmal </w:t>
      </w:r>
      <w:proofErr w:type="spellStart"/>
      <w:r>
        <w:t>groessere</w:t>
      </w:r>
      <w:proofErr w:type="spellEnd"/>
      <w:r>
        <w:t xml:space="preserve"> </w:t>
      </w:r>
      <w:proofErr w:type="spellStart"/>
      <w:r>
        <w:t>Wissenschafft</w:t>
      </w:r>
      <w:proofErr w:type="spellEnd"/>
      <w:r>
        <w:t xml:space="preserve"> / die sie nicht haben / da ist </w:t>
      </w:r>
      <w:proofErr w:type="spellStart"/>
      <w:r>
        <w:t>Zweiffels</w:t>
      </w:r>
      <w:proofErr w:type="spellEnd"/>
      <w:r>
        <w:t xml:space="preserve"> frey ein grosser Eigen-</w:t>
      </w:r>
      <w:proofErr w:type="spellStart"/>
      <w:r>
        <w:t>Duenckel</w:t>
      </w:r>
      <w:proofErr w:type="spellEnd"/>
      <w:r>
        <w:t xml:space="preserve"> / und die es nicht an ihnen sehen wollen / wenn es in einem geringeren Maß bey ihm ist / </w:t>
      </w:r>
      <w:proofErr w:type="spellStart"/>
      <w:r>
        <w:t>soltens</w:t>
      </w:r>
      <w:proofErr w:type="spellEnd"/>
      <w:r>
        <w:t xml:space="preserve"> ja / </w:t>
      </w:r>
      <w:proofErr w:type="spellStart"/>
      <w:r>
        <w:t>meyne</w:t>
      </w:r>
      <w:proofErr w:type="spellEnd"/>
      <w:r>
        <w:t xml:space="preserve"> ich / </w:t>
      </w:r>
      <w:proofErr w:type="spellStart"/>
      <w:r>
        <w:t>mercken</w:t>
      </w:r>
      <w:proofErr w:type="spellEnd"/>
      <w:r>
        <w:t xml:space="preserve"> </w:t>
      </w:r>
      <w:proofErr w:type="spellStart"/>
      <w:r>
        <w:t>koennen</w:t>
      </w:r>
      <w:proofErr w:type="spellEnd"/>
      <w:r>
        <w:t xml:space="preserve"> / wenn sie es so grob / als dieses ist / bey sich befinden: Der nicht glauben </w:t>
      </w:r>
      <w:proofErr w:type="spellStart"/>
      <w:r>
        <w:t>wil</w:t>
      </w:r>
      <w:proofErr w:type="spellEnd"/>
      <w:r>
        <w:t xml:space="preserve"> / daß einer </w:t>
      </w:r>
      <w:proofErr w:type="spellStart"/>
      <w:r>
        <w:t>truncken</w:t>
      </w:r>
      <w:proofErr w:type="spellEnd"/>
      <w:r>
        <w:t xml:space="preserve"> ist / wenn er ihn </w:t>
      </w:r>
      <w:proofErr w:type="spellStart"/>
      <w:r>
        <w:t>hoeret</w:t>
      </w:r>
      <w:proofErr w:type="spellEnd"/>
      <w:r>
        <w:t xml:space="preserve"> </w:t>
      </w:r>
      <w:proofErr w:type="spellStart"/>
      <w:r>
        <w:t>reusptern</w:t>
      </w:r>
      <w:proofErr w:type="spellEnd"/>
      <w:r>
        <w:t xml:space="preserve"> und </w:t>
      </w:r>
      <w:proofErr w:type="spellStart"/>
      <w:r>
        <w:t>stammern</w:t>
      </w:r>
      <w:proofErr w:type="spellEnd"/>
      <w:r>
        <w:t xml:space="preserve"> / wird gewiß nicht daran </w:t>
      </w:r>
      <w:proofErr w:type="spellStart"/>
      <w:r>
        <w:t>zweiffeln</w:t>
      </w:r>
      <w:proofErr w:type="spellEnd"/>
      <w:r>
        <w:t xml:space="preserve"> / wenn er ihn </w:t>
      </w:r>
      <w:proofErr w:type="spellStart"/>
      <w:r>
        <w:t>sihet</w:t>
      </w:r>
      <w:proofErr w:type="spellEnd"/>
      <w:r>
        <w:t xml:space="preserve"> auf der Gassen sich im Koth </w:t>
      </w:r>
      <w:proofErr w:type="spellStart"/>
      <w:r>
        <w:t>weltzen</w:t>
      </w:r>
      <w:proofErr w:type="spellEnd"/>
      <w:r>
        <w:t xml:space="preserve">. </w:t>
      </w:r>
    </w:p>
    <w:p w14:paraId="3D58FAE5" w14:textId="77777777" w:rsidR="006164D3" w:rsidRDefault="006164D3" w:rsidP="006164D3">
      <w:pPr>
        <w:pStyle w:val="StandardWeb"/>
      </w:pPr>
      <w:r>
        <w:t xml:space="preserve">Demnach sehe ein jeder ja zu / daß Selbst in dem Verstande </w:t>
      </w:r>
      <w:proofErr w:type="spellStart"/>
      <w:r>
        <w:t>getoedtet</w:t>
      </w:r>
      <w:proofErr w:type="spellEnd"/>
      <w:r>
        <w:t xml:space="preserve"> und niedergerissen werde. Der Verstand ist GOttes Thron / der Sitz der </w:t>
      </w:r>
      <w:proofErr w:type="spellStart"/>
      <w:r>
        <w:t>Warheit</w:t>
      </w:r>
      <w:proofErr w:type="spellEnd"/>
      <w:r>
        <w:t xml:space="preserve"> / der Tempel des Geistes / und soll Selbst </w:t>
      </w:r>
      <w:proofErr w:type="spellStart"/>
      <w:r>
        <w:t>alldar</w:t>
      </w:r>
      <w:proofErr w:type="spellEnd"/>
      <w:r>
        <w:t xml:space="preserve"> herrschen? Der Verstand regieret die Seele / und alles euer Thun / und wo Selbst da herrschet / was einen Regenten werden ihr haben? Und wie </w:t>
      </w:r>
      <w:proofErr w:type="spellStart"/>
      <w:r>
        <w:t>wil</w:t>
      </w:r>
      <w:proofErr w:type="spellEnd"/>
      <w:r>
        <w:t xml:space="preserve"> euer Hertz und Leben beschaffen seyn? Wo euer Auge finster ist / euer Licht finster / wie groß </w:t>
      </w:r>
      <w:proofErr w:type="spellStart"/>
      <w:r>
        <w:t>wil</w:t>
      </w:r>
      <w:proofErr w:type="spellEnd"/>
      <w:r>
        <w:t xml:space="preserve"> alsdenn euer Finsterniß seyn? Ist es aber selbstisch / so ist es gewiß so weit finster. O glaubet dem Heil. Geist / Prov. 26/ 12. Wenn du einen </w:t>
      </w:r>
      <w:proofErr w:type="spellStart"/>
      <w:r>
        <w:t>sihest</w:t>
      </w:r>
      <w:proofErr w:type="spellEnd"/>
      <w:r>
        <w:t xml:space="preserve"> / der sich weise </w:t>
      </w:r>
      <w:proofErr w:type="spellStart"/>
      <w:r>
        <w:t>duencket</w:t>
      </w:r>
      <w:proofErr w:type="spellEnd"/>
      <w:r>
        <w:t xml:space="preserve"> / </w:t>
      </w:r>
      <w:proofErr w:type="spellStart"/>
      <w:r>
        <w:t>dad</w:t>
      </w:r>
      <w:proofErr w:type="spellEnd"/>
      <w:r>
        <w:t xml:space="preserve"> ist an einem Narrenmehr Hoffnung / als an </w:t>
      </w:r>
      <w:proofErr w:type="spellStart"/>
      <w:r>
        <w:t>ihme</w:t>
      </w:r>
      <w:proofErr w:type="spellEnd"/>
      <w:r>
        <w:t xml:space="preserve">. Denn / ein Narr / der nur unwissend ist aus Mangel der Unterrichtung / hat nicht ein solche </w:t>
      </w:r>
      <w:proofErr w:type="spellStart"/>
      <w:r>
        <w:t>Praejudicium</w:t>
      </w:r>
      <w:proofErr w:type="spellEnd"/>
      <w:r>
        <w:t xml:space="preserve"> gegen die </w:t>
      </w:r>
      <w:proofErr w:type="spellStart"/>
      <w:r>
        <w:t>Warheit</w:t>
      </w:r>
      <w:proofErr w:type="spellEnd"/>
      <w:r>
        <w:t xml:space="preserve"> / als ein Eigen-</w:t>
      </w:r>
      <w:proofErr w:type="spellStart"/>
      <w:r>
        <w:t>Duenckeler</w:t>
      </w:r>
      <w:proofErr w:type="spellEnd"/>
      <w:r>
        <w:t xml:space="preserve"> hat / so ist es auch nicht so schwer / ihn zu </w:t>
      </w:r>
      <w:proofErr w:type="spellStart"/>
      <w:r>
        <w:t>ueberwesen</w:t>
      </w:r>
      <w:proofErr w:type="spellEnd"/>
      <w:r>
        <w:t xml:space="preserve"> / daß er unwissend ist; oder ihn willig machen zu lernen: Der da weiß / daß er blind ist / </w:t>
      </w:r>
      <w:proofErr w:type="spellStart"/>
      <w:r>
        <w:t>laesset</w:t>
      </w:r>
      <w:proofErr w:type="spellEnd"/>
      <w:r>
        <w:t xml:space="preserve"> sich gerne leiten. Ferner / so haben die Eigen-</w:t>
      </w:r>
      <w:proofErr w:type="spellStart"/>
      <w:r>
        <w:t>Duenckler</w:t>
      </w:r>
      <w:proofErr w:type="spellEnd"/>
      <w:r>
        <w:t xml:space="preserve"> viel abzulegen / eher sie geschickt seyn die </w:t>
      </w:r>
      <w:proofErr w:type="spellStart"/>
      <w:r>
        <w:t>Warheit</w:t>
      </w:r>
      <w:proofErr w:type="spellEnd"/>
      <w:r>
        <w:t xml:space="preserve"> anzunehmen / daß sie dadurch zur Seligkeit </w:t>
      </w:r>
      <w:proofErr w:type="spellStart"/>
      <w:r>
        <w:t>befoerdert</w:t>
      </w:r>
      <w:proofErr w:type="spellEnd"/>
      <w:r>
        <w:t xml:space="preserve"> werden; O wie viel tausend sind verdorben durch Eigen-</w:t>
      </w:r>
      <w:proofErr w:type="spellStart"/>
      <w:r>
        <w:t>Duenckel</w:t>
      </w:r>
      <w:proofErr w:type="spellEnd"/>
      <w:r>
        <w:t xml:space="preserve">; dieser ist es / der sie verhindert / einige </w:t>
      </w:r>
      <w:proofErr w:type="spellStart"/>
      <w:r>
        <w:t>Wissenschafft</w:t>
      </w:r>
      <w:proofErr w:type="spellEnd"/>
      <w:r>
        <w:t xml:space="preserve"> zu fassen / oder einiger Gnaden </w:t>
      </w:r>
      <w:proofErr w:type="spellStart"/>
      <w:r>
        <w:t>faehig</w:t>
      </w:r>
      <w:proofErr w:type="spellEnd"/>
      <w:r>
        <w:t xml:space="preserve"> zu werden / und </w:t>
      </w:r>
      <w:proofErr w:type="spellStart"/>
      <w:r>
        <w:t>verstoeret</w:t>
      </w:r>
      <w:proofErr w:type="spellEnd"/>
      <w:r>
        <w:t xml:space="preserve"> also in ihnen allen wahren Fried und Trost: Dieser vertheidiget und heget alle </w:t>
      </w:r>
      <w:proofErr w:type="spellStart"/>
      <w:r>
        <w:t>Suenden</w:t>
      </w:r>
      <w:proofErr w:type="spellEnd"/>
      <w:r>
        <w:t xml:space="preserve">. Ob wir schon den Leuten zeigen </w:t>
      </w:r>
      <w:proofErr w:type="spellStart"/>
      <w:r>
        <w:t>koennen</w:t>
      </w:r>
      <w:proofErr w:type="spellEnd"/>
      <w:r>
        <w:t xml:space="preserve"> das </w:t>
      </w:r>
      <w:proofErr w:type="spellStart"/>
      <w:r>
        <w:t>ausdrueckliche</w:t>
      </w:r>
      <w:proofErr w:type="spellEnd"/>
      <w:r>
        <w:t xml:space="preserve"> Wort GOttes / dieses oder jenes Christliches </w:t>
      </w:r>
      <w:proofErr w:type="spellStart"/>
      <w:r>
        <w:t>Werck</w:t>
      </w:r>
      <w:proofErr w:type="spellEnd"/>
      <w:r>
        <w:t xml:space="preserve"> zu thun / oder die </w:t>
      </w:r>
      <w:proofErr w:type="spellStart"/>
      <w:r>
        <w:t>Suende</w:t>
      </w:r>
      <w:proofErr w:type="spellEnd"/>
      <w:r>
        <w:t xml:space="preserve"> zu lassen / und </w:t>
      </w:r>
      <w:proofErr w:type="spellStart"/>
      <w:r>
        <w:t>ueberweisen</w:t>
      </w:r>
      <w:proofErr w:type="spellEnd"/>
      <w:r>
        <w:t xml:space="preserve"> sie mit den </w:t>
      </w:r>
      <w:proofErr w:type="spellStart"/>
      <w:r>
        <w:t>klaresten</w:t>
      </w:r>
      <w:proofErr w:type="spellEnd"/>
      <w:r>
        <w:t xml:space="preserve"> </w:t>
      </w:r>
      <w:proofErr w:type="spellStart"/>
      <w:r>
        <w:t>Gruenden</w:t>
      </w:r>
      <w:proofErr w:type="spellEnd"/>
      <w:r>
        <w:t xml:space="preserve"> / dennoch so </w:t>
      </w:r>
      <w:proofErr w:type="spellStart"/>
      <w:r>
        <w:t>schliesset</w:t>
      </w:r>
      <w:proofErr w:type="spellEnd"/>
      <w:r>
        <w:t xml:space="preserve"> der Eigen-</w:t>
      </w:r>
      <w:proofErr w:type="spellStart"/>
      <w:r>
        <w:t>Duenckel</w:t>
      </w:r>
      <w:proofErr w:type="spellEnd"/>
      <w:r>
        <w:t xml:space="preserve"> die </w:t>
      </w:r>
      <w:proofErr w:type="spellStart"/>
      <w:r>
        <w:t>Thuer</w:t>
      </w:r>
      <w:proofErr w:type="spellEnd"/>
      <w:r>
        <w:t xml:space="preserve"> gegen allen diesen. Ja / so wunderbarlich hat diese </w:t>
      </w:r>
      <w:proofErr w:type="spellStart"/>
      <w:r>
        <w:t>Suende</w:t>
      </w:r>
      <w:proofErr w:type="spellEnd"/>
      <w:r>
        <w:t xml:space="preserve"> die Oberhand / daß die unwissende und </w:t>
      </w:r>
      <w:proofErr w:type="spellStart"/>
      <w:r>
        <w:t>unverstaendigsten</w:t>
      </w:r>
      <w:proofErr w:type="spellEnd"/>
      <w:r>
        <w:t xml:space="preserve"> Leute / die schier </w:t>
      </w:r>
      <w:proofErr w:type="spellStart"/>
      <w:r>
        <w:t>gantz</w:t>
      </w:r>
      <w:proofErr w:type="spellEnd"/>
      <w:r>
        <w:t xml:space="preserve"> nichts wissen / dennoch in ihrem Eigen-</w:t>
      </w:r>
      <w:proofErr w:type="spellStart"/>
      <w:r>
        <w:t>Duenckel</w:t>
      </w:r>
      <w:proofErr w:type="spellEnd"/>
      <w:r>
        <w:t xml:space="preserve"> so </w:t>
      </w:r>
      <w:proofErr w:type="spellStart"/>
      <w:r>
        <w:t>stoltz</w:t>
      </w:r>
      <w:proofErr w:type="spellEnd"/>
      <w:r>
        <w:t xml:space="preserve"> sind / als </w:t>
      </w:r>
      <w:proofErr w:type="spellStart"/>
      <w:r>
        <w:t>waeren</w:t>
      </w:r>
      <w:proofErr w:type="spellEnd"/>
      <w:r>
        <w:t xml:space="preserve"> sie die allerweisesten: Diejenigen / die nicht begehren zu lernen / und </w:t>
      </w:r>
      <w:proofErr w:type="spellStart"/>
      <w:r>
        <w:t>koennen</w:t>
      </w:r>
      <w:proofErr w:type="spellEnd"/>
      <w:r>
        <w:t xml:space="preserve"> keine Rechenschafft geben von ihrer </w:t>
      </w:r>
      <w:proofErr w:type="spellStart"/>
      <w:r>
        <w:t>Wissenschafft</w:t>
      </w:r>
      <w:proofErr w:type="spellEnd"/>
      <w:r>
        <w:t xml:space="preserve"> / </w:t>
      </w:r>
      <w:proofErr w:type="spellStart"/>
      <w:r>
        <w:t>nura</w:t>
      </w:r>
      <w:proofErr w:type="spellEnd"/>
      <w:r>
        <w:t xml:space="preserve"> </w:t>
      </w:r>
      <w:proofErr w:type="spellStart"/>
      <w:r>
        <w:t>us</w:t>
      </w:r>
      <w:proofErr w:type="spellEnd"/>
      <w:r>
        <w:t xml:space="preserve"> dem Catechismo / und dem Fundament der Christlichen Religion / </w:t>
      </w:r>
      <w:proofErr w:type="spellStart"/>
      <w:r>
        <w:t>koennen</w:t>
      </w:r>
      <w:proofErr w:type="spellEnd"/>
      <w:r>
        <w:t xml:space="preserve"> nicht beten / oder kaum ein </w:t>
      </w:r>
      <w:proofErr w:type="spellStart"/>
      <w:r>
        <w:t>verstaendlich</w:t>
      </w:r>
      <w:proofErr w:type="spellEnd"/>
      <w:r>
        <w:t xml:space="preserve"> Wort reden in Dingen die ihre Seligkeit angehen / sondern entschuldigen sich / sie seyen </w:t>
      </w:r>
      <w:proofErr w:type="spellStart"/>
      <w:r>
        <w:t>einfaeltig</w:t>
      </w:r>
      <w:proofErr w:type="spellEnd"/>
      <w:r>
        <w:t xml:space="preserve"> / haben nicht </w:t>
      </w:r>
      <w:proofErr w:type="spellStart"/>
      <w:r>
        <w:t>studiret</w:t>
      </w:r>
      <w:proofErr w:type="spellEnd"/>
      <w:r>
        <w:t xml:space="preserve"> / etc. Eben dieselben widerstreben doch </w:t>
      </w:r>
      <w:proofErr w:type="spellStart"/>
      <w:r>
        <w:t>hoffaertiger</w:t>
      </w:r>
      <w:proofErr w:type="spellEnd"/>
      <w:r>
        <w:t xml:space="preserve"> Weise ihren Lehrern / und </w:t>
      </w:r>
      <w:proofErr w:type="spellStart"/>
      <w:r>
        <w:t>waeren</w:t>
      </w:r>
      <w:proofErr w:type="spellEnd"/>
      <w:r>
        <w:t xml:space="preserve"> sie auch die </w:t>
      </w:r>
      <w:proofErr w:type="spellStart"/>
      <w:r>
        <w:t>Verstaendigsten</w:t>
      </w:r>
      <w:proofErr w:type="spellEnd"/>
      <w:r>
        <w:t xml:space="preserve"> im </w:t>
      </w:r>
      <w:proofErr w:type="spellStart"/>
      <w:r>
        <w:t>gantzen</w:t>
      </w:r>
      <w:proofErr w:type="spellEnd"/>
      <w:r>
        <w:t xml:space="preserve"> Lande: Reden wir nur gegen ihren falschen </w:t>
      </w:r>
      <w:proofErr w:type="spellStart"/>
      <w:r>
        <w:t>Duenckel</w:t>
      </w:r>
      <w:proofErr w:type="spellEnd"/>
      <w:r>
        <w:t xml:space="preserve"> / in </w:t>
      </w:r>
      <w:proofErr w:type="spellStart"/>
      <w:r>
        <w:t>etwan</w:t>
      </w:r>
      <w:proofErr w:type="spellEnd"/>
      <w:r>
        <w:t xml:space="preserve"> einer Lehre oder ihrem Leben / ob sie auch bey solchem Leben </w:t>
      </w:r>
      <w:proofErr w:type="spellStart"/>
      <w:r>
        <w:t>koennen</w:t>
      </w:r>
      <w:proofErr w:type="spellEnd"/>
      <w:r>
        <w:t xml:space="preserve"> Glieder der Kirchen seyn / und also sich der Gnaden derselbigen zu erfreuen haben / da sind sie so </w:t>
      </w:r>
      <w:proofErr w:type="spellStart"/>
      <w:r>
        <w:t>kuehn</w:t>
      </w:r>
      <w:proofErr w:type="spellEnd"/>
      <w:r>
        <w:t xml:space="preserve"> und unsinnig gegen ihre Prediger / als ob wir eben so </w:t>
      </w:r>
      <w:proofErr w:type="spellStart"/>
      <w:r>
        <w:t>unwissen</w:t>
      </w:r>
      <w:proofErr w:type="spellEnd"/>
      <w:r>
        <w:t xml:space="preserve"> </w:t>
      </w:r>
      <w:proofErr w:type="spellStart"/>
      <w:r>
        <w:t>waeren</w:t>
      </w:r>
      <w:proofErr w:type="spellEnd"/>
      <w:r>
        <w:t xml:space="preserve"> / wie sie sind / und sie die weisesten Leute von der Welt </w:t>
      </w:r>
      <w:proofErr w:type="spellStart"/>
      <w:r>
        <w:t>waeren</w:t>
      </w:r>
      <w:proofErr w:type="spellEnd"/>
      <w:r>
        <w:t xml:space="preserve"> / daß also Hoffart und Eigen-</w:t>
      </w:r>
      <w:proofErr w:type="spellStart"/>
      <w:r>
        <w:t>Duenckel</w:t>
      </w:r>
      <w:proofErr w:type="spellEnd"/>
      <w:r>
        <w:t xml:space="preserve"> die Leute gleich wie rasend machet. Wir </w:t>
      </w:r>
      <w:proofErr w:type="spellStart"/>
      <w:r>
        <w:t>koennen</w:t>
      </w:r>
      <w:proofErr w:type="spellEnd"/>
      <w:r>
        <w:t xml:space="preserve"> niemand </w:t>
      </w:r>
      <w:proofErr w:type="spellStart"/>
      <w:r>
        <w:t>demuetigen</w:t>
      </w:r>
      <w:proofErr w:type="spellEnd"/>
      <w:r>
        <w:t xml:space="preserve"> / seiner </w:t>
      </w:r>
      <w:proofErr w:type="spellStart"/>
      <w:r>
        <w:t>Suende</w:t>
      </w:r>
      <w:proofErr w:type="spellEnd"/>
      <w:r>
        <w:t xml:space="preserve"> halber / es sey denn / er erkenne die </w:t>
      </w:r>
      <w:proofErr w:type="spellStart"/>
      <w:r>
        <w:t>Suende</w:t>
      </w:r>
      <w:proofErr w:type="spellEnd"/>
      <w:r>
        <w:t xml:space="preserve"> und die Gefahr derselben: Eigen-</w:t>
      </w:r>
      <w:proofErr w:type="spellStart"/>
      <w:r>
        <w:t>Duenckel</w:t>
      </w:r>
      <w:proofErr w:type="spellEnd"/>
      <w:r>
        <w:t xml:space="preserve"> aber </w:t>
      </w:r>
      <w:proofErr w:type="spellStart"/>
      <w:r>
        <w:t>wil</w:t>
      </w:r>
      <w:proofErr w:type="spellEnd"/>
      <w:r>
        <w:t xml:space="preserve"> es ihn nicht erkennen lassen / oder zugeben / daß sie zu uns kommen / daß sie </w:t>
      </w:r>
      <w:proofErr w:type="spellStart"/>
      <w:r>
        <w:t>moechten</w:t>
      </w:r>
      <w:proofErr w:type="spellEnd"/>
      <w:r>
        <w:t xml:space="preserve"> unterwiesen werden / sondern sie sind weise genug zuvor; Sagen wir ihnen von </w:t>
      </w:r>
      <w:proofErr w:type="spellStart"/>
      <w:r>
        <w:t>Suende</w:t>
      </w:r>
      <w:proofErr w:type="spellEnd"/>
      <w:r>
        <w:t xml:space="preserve"> oder Gefahr derselben / so sind sie weiser / denn daß sie dem Worte GOttes oder uns Glauben zustellen: Sie </w:t>
      </w:r>
      <w:proofErr w:type="spellStart"/>
      <w:r>
        <w:t>sagens</w:t>
      </w:r>
      <w:proofErr w:type="spellEnd"/>
      <w:r>
        <w:t xml:space="preserve"> uns in die Augen / sie glauben nimmer / daß dieses oder das wahr sey / ob wir es ihnen schon in der </w:t>
      </w:r>
      <w:proofErr w:type="spellStart"/>
      <w:r>
        <w:t>Schrifft</w:t>
      </w:r>
      <w:proofErr w:type="spellEnd"/>
      <w:r>
        <w:t xml:space="preserve"> zeigen / O wie Herrlich ist </w:t>
      </w:r>
      <w:proofErr w:type="spellStart"/>
      <w:r>
        <w:t>ds</w:t>
      </w:r>
      <w:proofErr w:type="spellEnd"/>
      <w:r>
        <w:t xml:space="preserve"> Licht / das rund um euch her scheinet / und euch weise machen </w:t>
      </w:r>
      <w:proofErr w:type="spellStart"/>
      <w:r>
        <w:t>wolte</w:t>
      </w:r>
      <w:proofErr w:type="spellEnd"/>
      <w:r>
        <w:t xml:space="preserve"> / wenn Eigen-</w:t>
      </w:r>
      <w:proofErr w:type="spellStart"/>
      <w:r>
        <w:t>Duenckel</w:t>
      </w:r>
      <w:proofErr w:type="spellEnd"/>
      <w:r>
        <w:t xml:space="preserve"> es nicht hinderte / durch Einbildung / ihr seyd schon weise gnug / 1 Cor. 3/ 18. Diejenigen / die sich so selbst </w:t>
      </w:r>
      <w:proofErr w:type="spellStart"/>
      <w:r>
        <w:t>betruegen</w:t>
      </w:r>
      <w:proofErr w:type="spellEnd"/>
      <w:r>
        <w:t xml:space="preserve"> / daß sie sich </w:t>
      </w:r>
      <w:proofErr w:type="spellStart"/>
      <w:r>
        <w:t>duencken</w:t>
      </w:r>
      <w:proofErr w:type="spellEnd"/>
      <w:r>
        <w:t xml:space="preserve"> weise seyn / die </w:t>
      </w:r>
      <w:proofErr w:type="spellStart"/>
      <w:r>
        <w:t>muessen</w:t>
      </w:r>
      <w:proofErr w:type="spellEnd"/>
      <w:r>
        <w:t xml:space="preserve"> Narren werden in ihren Augen / wollen sie anders die wahre </w:t>
      </w:r>
      <w:proofErr w:type="spellStart"/>
      <w:r>
        <w:t>Weißheit</w:t>
      </w:r>
      <w:proofErr w:type="spellEnd"/>
      <w:r>
        <w:t xml:space="preserve"> erlangen; Und </w:t>
      </w:r>
      <w:proofErr w:type="spellStart"/>
      <w:r>
        <w:t>muessen</w:t>
      </w:r>
      <w:proofErr w:type="spellEnd"/>
      <w:r>
        <w:t xml:space="preserve"> bekennen / wie Paulus selber that / daß sie </w:t>
      </w:r>
      <w:proofErr w:type="spellStart"/>
      <w:r>
        <w:t>naerrisch</w:t>
      </w:r>
      <w:proofErr w:type="spellEnd"/>
      <w:r>
        <w:t xml:space="preserve"> und betrogen waren / unweise und irrige / da sie den </w:t>
      </w:r>
      <w:proofErr w:type="spellStart"/>
      <w:r>
        <w:t>Luesten</w:t>
      </w:r>
      <w:proofErr w:type="spellEnd"/>
      <w:r>
        <w:t xml:space="preserve"> dieneten / und wandelten in mancherley </w:t>
      </w:r>
      <w:proofErr w:type="spellStart"/>
      <w:r>
        <w:t>Wolluesten</w:t>
      </w:r>
      <w:proofErr w:type="spellEnd"/>
      <w:r>
        <w:t xml:space="preserve"> / Tit. 3/ 3. Diese Hoffart und Eigen-</w:t>
      </w:r>
      <w:proofErr w:type="spellStart"/>
      <w:r>
        <w:t>Duenckel</w:t>
      </w:r>
      <w:proofErr w:type="spellEnd"/>
      <w:r>
        <w:t xml:space="preserve"> ist gleich wie der Hefen im Bier / welcher das Ansehen hat / als </w:t>
      </w:r>
      <w:proofErr w:type="spellStart"/>
      <w:r>
        <w:t>fuelle</w:t>
      </w:r>
      <w:proofErr w:type="spellEnd"/>
      <w:r>
        <w:t xml:space="preserve"> er das Faß voll / und treibet es alles </w:t>
      </w:r>
      <w:proofErr w:type="spellStart"/>
      <w:r>
        <w:t>ueber</w:t>
      </w:r>
      <w:proofErr w:type="spellEnd"/>
      <w:r>
        <w:t xml:space="preserve"> / dieses ist die </w:t>
      </w:r>
      <w:proofErr w:type="spellStart"/>
      <w:r>
        <w:t>Wissenschafft</w:t>
      </w:r>
      <w:proofErr w:type="spellEnd"/>
      <w:r>
        <w:t xml:space="preserve"> / die </w:t>
      </w:r>
      <w:proofErr w:type="spellStart"/>
      <w:r>
        <w:t>aufblaeset</w:t>
      </w:r>
      <w:proofErr w:type="spellEnd"/>
      <w:r>
        <w:t xml:space="preserve"> / 1 Cor. 13. gleichwie ein Topf scheinet voll zu seyn / wenn er siedet / der zuvor halb ledig war / ist aber und bleibet ledig / siedet </w:t>
      </w:r>
      <w:proofErr w:type="spellStart"/>
      <w:r>
        <w:t>ueber</w:t>
      </w:r>
      <w:proofErr w:type="spellEnd"/>
      <w:r>
        <w:t xml:space="preserve"> / und wird lediger / denn zuvor. Also gehet es mit den Eigen-</w:t>
      </w:r>
      <w:proofErr w:type="spellStart"/>
      <w:r>
        <w:t>Duenckelern</w:t>
      </w:r>
      <w:proofErr w:type="spellEnd"/>
      <w:r>
        <w:t xml:space="preserve"> / die eine </w:t>
      </w:r>
      <w:proofErr w:type="spellStart"/>
      <w:r>
        <w:t>Wissenschafft</w:t>
      </w:r>
      <w:proofErr w:type="spellEnd"/>
      <w:r>
        <w:t xml:space="preserve"> haben / so </w:t>
      </w:r>
      <w:proofErr w:type="spellStart"/>
      <w:r>
        <w:t>obhin</w:t>
      </w:r>
      <w:proofErr w:type="spellEnd"/>
      <w:r>
        <w:t xml:space="preserve"> ist / da sie doch im Grunde ledig sind / und durch Hitze der Hoffart siedet ihnen auch noch das wenige / so sie haben / aus / mit ihrem Schaden. Die </w:t>
      </w:r>
      <w:proofErr w:type="spellStart"/>
      <w:r>
        <w:t>Demuethigen</w:t>
      </w:r>
      <w:proofErr w:type="spellEnd"/>
      <w:r>
        <w:t xml:space="preserve"> sind es / denen GOtt seine </w:t>
      </w:r>
      <w:proofErr w:type="spellStart"/>
      <w:r>
        <w:t>Geheimnuessen</w:t>
      </w:r>
      <w:proofErr w:type="spellEnd"/>
      <w:r>
        <w:t xml:space="preserve"> offenbaret / und die </w:t>
      </w:r>
      <w:proofErr w:type="spellStart"/>
      <w:r>
        <w:t>Hungerigen</w:t>
      </w:r>
      <w:proofErr w:type="spellEnd"/>
      <w:r>
        <w:t xml:space="preserve"> / die Er mit </w:t>
      </w:r>
      <w:proofErr w:type="spellStart"/>
      <w:r>
        <w:t>Guetern</w:t>
      </w:r>
      <w:proofErr w:type="spellEnd"/>
      <w:r>
        <w:t xml:space="preserve"> </w:t>
      </w:r>
      <w:proofErr w:type="spellStart"/>
      <w:r>
        <w:t>fuellet</w:t>
      </w:r>
      <w:proofErr w:type="spellEnd"/>
      <w:r>
        <w:t xml:space="preserve"> / und die Reichen / die Er leer </w:t>
      </w:r>
      <w:proofErr w:type="spellStart"/>
      <w:r>
        <w:t>laesset</w:t>
      </w:r>
      <w:proofErr w:type="spellEnd"/>
      <w:r>
        <w:t xml:space="preserve">. Er </w:t>
      </w:r>
      <w:proofErr w:type="spellStart"/>
      <w:r>
        <w:t>wil</w:t>
      </w:r>
      <w:proofErr w:type="spellEnd"/>
      <w:r>
        <w:t xml:space="preserve"> keine </w:t>
      </w:r>
      <w:proofErr w:type="spellStart"/>
      <w:r>
        <w:t>Juenger</w:t>
      </w:r>
      <w:proofErr w:type="spellEnd"/>
      <w:r>
        <w:t xml:space="preserve"> haben / die nicht zu seiner Schule kommen / wie kleine Kinder / daß man mit ihnen umgehen / und sie unterweisen </w:t>
      </w:r>
      <w:proofErr w:type="spellStart"/>
      <w:r>
        <w:t>kan</w:t>
      </w:r>
      <w:proofErr w:type="spellEnd"/>
      <w:r>
        <w:t xml:space="preserve"> / die sich nicht selbst zu alt / zu weise / oder zu gut achten. Wer da </w:t>
      </w:r>
      <w:proofErr w:type="spellStart"/>
      <w:r>
        <w:t>wil</w:t>
      </w:r>
      <w:proofErr w:type="spellEnd"/>
      <w:r>
        <w:t xml:space="preserve"> die Geheimnissen des Evangelii seliglich sehen und erlernen / der muß zu CHristo kriechen auf seinen Knien / und </w:t>
      </w:r>
      <w:proofErr w:type="spellStart"/>
      <w:r>
        <w:t>ruffen</w:t>
      </w:r>
      <w:proofErr w:type="spellEnd"/>
      <w:r>
        <w:t xml:space="preserve">: HERR sey mir </w:t>
      </w:r>
      <w:proofErr w:type="spellStart"/>
      <w:r>
        <w:t>Suender</w:t>
      </w:r>
      <w:proofErr w:type="spellEnd"/>
      <w:r>
        <w:t xml:space="preserve"> </w:t>
      </w:r>
      <w:proofErr w:type="spellStart"/>
      <w:r>
        <w:t>gnaedig</w:t>
      </w:r>
      <w:proofErr w:type="spellEnd"/>
      <w:r>
        <w:t xml:space="preserve">. Er </w:t>
      </w:r>
      <w:proofErr w:type="spellStart"/>
      <w:r>
        <w:t>wil</w:t>
      </w:r>
      <w:proofErr w:type="spellEnd"/>
      <w:r>
        <w:t xml:space="preserve"> nicht euer Hertz und </w:t>
      </w:r>
      <w:proofErr w:type="spellStart"/>
      <w:r>
        <w:t>Gemuethe</w:t>
      </w:r>
      <w:proofErr w:type="spellEnd"/>
      <w:r>
        <w:t xml:space="preserve"> erheben gen Himmel / es sey denn / daß ihr euch zuvor </w:t>
      </w:r>
      <w:proofErr w:type="spellStart"/>
      <w:r>
        <w:t>unwuerdig</w:t>
      </w:r>
      <w:proofErr w:type="spellEnd"/>
      <w:r>
        <w:t xml:space="preserve"> achtet / eure Augen gen Himmel </w:t>
      </w:r>
      <w:proofErr w:type="spellStart"/>
      <w:r>
        <w:t>auffzuheben</w:t>
      </w:r>
      <w:proofErr w:type="spellEnd"/>
      <w:r>
        <w:t xml:space="preserve"> / weil ihr gegen dem Himmel </w:t>
      </w:r>
      <w:proofErr w:type="spellStart"/>
      <w:r>
        <w:t>gesuendiget</w:t>
      </w:r>
      <w:proofErr w:type="spellEnd"/>
      <w:r>
        <w:t xml:space="preserve">: Und </w:t>
      </w:r>
      <w:proofErr w:type="spellStart"/>
      <w:r>
        <w:t>waere</w:t>
      </w:r>
      <w:proofErr w:type="spellEnd"/>
      <w:r>
        <w:t xml:space="preserve"> einer schon erhoben gen Himmel / und sich daselbst durch Eigen-</w:t>
      </w:r>
      <w:proofErr w:type="spellStart"/>
      <w:r>
        <w:t>Duenckel</w:t>
      </w:r>
      <w:proofErr w:type="spellEnd"/>
      <w:r>
        <w:t xml:space="preserve"> und Hoffart erheben </w:t>
      </w:r>
      <w:proofErr w:type="spellStart"/>
      <w:r>
        <w:t>wolte</w:t>
      </w:r>
      <w:proofErr w:type="spellEnd"/>
      <w:r>
        <w:t xml:space="preserve"> / er </w:t>
      </w:r>
      <w:proofErr w:type="spellStart"/>
      <w:r>
        <w:t>wuerde</w:t>
      </w:r>
      <w:proofErr w:type="spellEnd"/>
      <w:r>
        <w:t xml:space="preserve"> bald bekommen einen Pfahl ins Fleisch / diesen </w:t>
      </w:r>
      <w:proofErr w:type="spellStart"/>
      <w:r>
        <w:t>gefaehrlichen</w:t>
      </w:r>
      <w:proofErr w:type="spellEnd"/>
      <w:r>
        <w:t xml:space="preserve"> und </w:t>
      </w:r>
      <w:proofErr w:type="spellStart"/>
      <w:r>
        <w:t>gifftigen</w:t>
      </w:r>
      <w:proofErr w:type="spellEnd"/>
      <w:r>
        <w:t xml:space="preserve"> Wind / der ihn </w:t>
      </w:r>
      <w:proofErr w:type="spellStart"/>
      <w:r>
        <w:t>aufblaeset</w:t>
      </w:r>
      <w:proofErr w:type="spellEnd"/>
      <w:r>
        <w:t xml:space="preserve"> / auszulassen. Es habe einer gleich die </w:t>
      </w:r>
      <w:proofErr w:type="spellStart"/>
      <w:r>
        <w:t>Wissenschafft</w:t>
      </w:r>
      <w:proofErr w:type="spellEnd"/>
      <w:r>
        <w:t xml:space="preserve"> der herrlichsten und geistlichsten Sachen / so lange er </w:t>
      </w:r>
      <w:proofErr w:type="spellStart"/>
      <w:r>
        <w:t>hoffaertig</w:t>
      </w:r>
      <w:proofErr w:type="spellEnd"/>
      <w:r>
        <w:t xml:space="preserve"> und </w:t>
      </w:r>
      <w:proofErr w:type="spellStart"/>
      <w:r>
        <w:t>eigenduenckelisch</w:t>
      </w:r>
      <w:proofErr w:type="spellEnd"/>
      <w:r>
        <w:t xml:space="preserve"> ist / so </w:t>
      </w:r>
      <w:proofErr w:type="spellStart"/>
      <w:r>
        <w:t>kan</w:t>
      </w:r>
      <w:proofErr w:type="spellEnd"/>
      <w:r>
        <w:t xml:space="preserve"> es seinem </w:t>
      </w:r>
      <w:proofErr w:type="spellStart"/>
      <w:r>
        <w:t>Hertzen</w:t>
      </w:r>
      <w:proofErr w:type="spellEnd"/>
      <w:r>
        <w:t xml:space="preserve"> nicht schmecken / noch auf dasselbige einige </w:t>
      </w:r>
      <w:proofErr w:type="spellStart"/>
      <w:r>
        <w:t>Wirckungen</w:t>
      </w:r>
      <w:proofErr w:type="spellEnd"/>
      <w:r>
        <w:t xml:space="preserve"> haben. Demuth </w:t>
      </w:r>
      <w:proofErr w:type="spellStart"/>
      <w:r>
        <w:t>erhaelt</w:t>
      </w:r>
      <w:proofErr w:type="spellEnd"/>
      <w:r>
        <w:t xml:space="preserve"> und </w:t>
      </w:r>
      <w:proofErr w:type="spellStart"/>
      <w:r>
        <w:t>naehret</w:t>
      </w:r>
      <w:proofErr w:type="spellEnd"/>
      <w:r>
        <w:t xml:space="preserve"> / Hoffart aber verdirbet alle Gnaden; der Geist Gottes </w:t>
      </w:r>
      <w:proofErr w:type="spellStart"/>
      <w:r>
        <w:t>wil</w:t>
      </w:r>
      <w:proofErr w:type="spellEnd"/>
      <w:r>
        <w:t xml:space="preserve"> nicht wohnen bey de </w:t>
      </w:r>
      <w:proofErr w:type="spellStart"/>
      <w:r>
        <w:t>Stoltzen</w:t>
      </w:r>
      <w:proofErr w:type="spellEnd"/>
      <w:r>
        <w:t xml:space="preserve">; entweder er </w:t>
      </w:r>
      <w:proofErr w:type="spellStart"/>
      <w:r>
        <w:t>wil</w:t>
      </w:r>
      <w:proofErr w:type="spellEnd"/>
      <w:r>
        <w:t xml:space="preserve"> euch aus euch selber treiben / oder ihr treibet ihn von euch: Einige scheinbare Heiligkeit und Trost haben die Eigen-</w:t>
      </w:r>
      <w:proofErr w:type="spellStart"/>
      <w:r>
        <w:t>Duenckeler</w:t>
      </w:r>
      <w:proofErr w:type="spellEnd"/>
      <w:r>
        <w:t xml:space="preserve"> / welcher nur sind die </w:t>
      </w:r>
      <w:proofErr w:type="spellStart"/>
      <w:r>
        <w:t>betruegliche</w:t>
      </w:r>
      <w:proofErr w:type="spellEnd"/>
      <w:r>
        <w:t xml:space="preserve"> </w:t>
      </w:r>
      <w:proofErr w:type="spellStart"/>
      <w:r>
        <w:t>Schmeicheleyen</w:t>
      </w:r>
      <w:proofErr w:type="spellEnd"/>
      <w:r>
        <w:t xml:space="preserve"> des </w:t>
      </w:r>
      <w:proofErr w:type="spellStart"/>
      <w:r>
        <w:t>Selbstes</w:t>
      </w:r>
      <w:proofErr w:type="spellEnd"/>
      <w:r>
        <w:t xml:space="preserve"> / und die fernere Lockung / die Satan seinen Dienern thut. (Satan </w:t>
      </w:r>
      <w:proofErr w:type="spellStart"/>
      <w:r>
        <w:t>troestet</w:t>
      </w:r>
      <w:proofErr w:type="spellEnd"/>
      <w:r>
        <w:t xml:space="preserve"> eine Zeitlang eben so </w:t>
      </w:r>
      <w:proofErr w:type="spellStart"/>
      <w:r>
        <w:t>wol</w:t>
      </w:r>
      <w:proofErr w:type="spellEnd"/>
      <w:r>
        <w:t xml:space="preserve"> die Seinen / als der H. Geist die waren Heiligen / und seine </w:t>
      </w:r>
      <w:proofErr w:type="spellStart"/>
      <w:r>
        <w:t>Juenger</w:t>
      </w:r>
      <w:proofErr w:type="spellEnd"/>
      <w:r>
        <w:t xml:space="preserve"> haben </w:t>
      </w:r>
      <w:proofErr w:type="spellStart"/>
      <w:r>
        <w:t>ebemaeßige</w:t>
      </w:r>
      <w:proofErr w:type="spellEnd"/>
      <w:r>
        <w:t xml:space="preserve"> ihre Freude.) Allein / die </w:t>
      </w:r>
      <w:proofErr w:type="spellStart"/>
      <w:r>
        <w:t>demuethige</w:t>
      </w:r>
      <w:proofErr w:type="spellEnd"/>
      <w:r>
        <w:t xml:space="preserve"> Seel ist es / die da </w:t>
      </w:r>
      <w:proofErr w:type="spellStart"/>
      <w:r>
        <w:t>gegruendeten</w:t>
      </w:r>
      <w:proofErr w:type="spellEnd"/>
      <w:r>
        <w:t xml:space="preserve"> Trost hat. Aus dem Staube der Demuth </w:t>
      </w:r>
      <w:proofErr w:type="spellStart"/>
      <w:r>
        <w:t>koennen</w:t>
      </w:r>
      <w:proofErr w:type="spellEnd"/>
      <w:r>
        <w:t xml:space="preserve"> wir am </w:t>
      </w:r>
      <w:proofErr w:type="spellStart"/>
      <w:r>
        <w:t>klaresten</w:t>
      </w:r>
      <w:proofErr w:type="spellEnd"/>
      <w:r>
        <w:t xml:space="preserve"> in die Herrlichkeit sehen / und sie folgendes auch am lieblichsten schmecken. Wie hoch auch der Regen herab kommet / so sind es doch die tieffesten </w:t>
      </w:r>
      <w:proofErr w:type="spellStart"/>
      <w:r>
        <w:t>Thaeler</w:t>
      </w:r>
      <w:proofErr w:type="spellEnd"/>
      <w:r>
        <w:t xml:space="preserve"> / die am meisten davon bekommen / und die es auch am </w:t>
      </w:r>
      <w:proofErr w:type="spellStart"/>
      <w:r>
        <w:t>laengsten</w:t>
      </w:r>
      <w:proofErr w:type="spellEnd"/>
      <w:r>
        <w:t xml:space="preserve"> behalten; Der Glaube selber </w:t>
      </w:r>
      <w:proofErr w:type="spellStart"/>
      <w:r>
        <w:t>kan</w:t>
      </w:r>
      <w:proofErr w:type="spellEnd"/>
      <w:r>
        <w:t xml:space="preserve"> nichts beschaffen bey den </w:t>
      </w:r>
      <w:proofErr w:type="spellStart"/>
      <w:r>
        <w:t>Hoffaertigen</w:t>
      </w:r>
      <w:proofErr w:type="spellEnd"/>
      <w:r>
        <w:t xml:space="preserve"> und Eigen-</w:t>
      </w:r>
      <w:proofErr w:type="spellStart"/>
      <w:r>
        <w:t>Duencklern</w:t>
      </w:r>
      <w:proofErr w:type="spellEnd"/>
      <w:r>
        <w:t xml:space="preserve">: Das Evangelium ist ihnen entweder eine Thorheit / oder </w:t>
      </w:r>
      <w:proofErr w:type="spellStart"/>
      <w:r>
        <w:t>Ergernues</w:t>
      </w:r>
      <w:proofErr w:type="spellEnd"/>
      <w:r>
        <w:t xml:space="preserve">: Allein die </w:t>
      </w:r>
      <w:proofErr w:type="spellStart"/>
      <w:r>
        <w:t>Demuethigen</w:t>
      </w:r>
      <w:proofErr w:type="spellEnd"/>
      <w:r>
        <w:t xml:space="preserve"> stimmen </w:t>
      </w:r>
      <w:proofErr w:type="spellStart"/>
      <w:r>
        <w:t>ueberein</w:t>
      </w:r>
      <w:proofErr w:type="spellEnd"/>
      <w:r>
        <w:t xml:space="preserve"> mit desselben </w:t>
      </w:r>
      <w:proofErr w:type="spellStart"/>
      <w:r>
        <w:t>Geheimnuessen</w:t>
      </w:r>
      <w:proofErr w:type="spellEnd"/>
      <w:r>
        <w:t xml:space="preserve">: Demuth heget in uns die Furcht Gottes / und machet uns sagen: Wie </w:t>
      </w:r>
      <w:proofErr w:type="spellStart"/>
      <w:r>
        <w:t>solte</w:t>
      </w:r>
      <w:proofErr w:type="spellEnd"/>
      <w:r>
        <w:t xml:space="preserve"> ich so ein groß </w:t>
      </w:r>
      <w:proofErr w:type="spellStart"/>
      <w:r>
        <w:t>Ubel</w:t>
      </w:r>
      <w:proofErr w:type="spellEnd"/>
      <w:r>
        <w:t xml:space="preserve"> thun? Oder solches nothwendiges </w:t>
      </w:r>
      <w:proofErr w:type="spellStart"/>
      <w:r>
        <w:t>Werck</w:t>
      </w:r>
      <w:proofErr w:type="spellEnd"/>
      <w:r>
        <w:t xml:space="preserve"> unterlassen: Eigen-</w:t>
      </w:r>
      <w:proofErr w:type="spellStart"/>
      <w:r>
        <w:t>Duenckel</w:t>
      </w:r>
      <w:proofErr w:type="spellEnd"/>
      <w:r>
        <w:t xml:space="preserve"> aber und Hoffart ist blind und </w:t>
      </w:r>
      <w:proofErr w:type="spellStart"/>
      <w:r>
        <w:t>kuehn</w:t>
      </w:r>
      <w:proofErr w:type="spellEnd"/>
      <w:r>
        <w:t xml:space="preserve"> / verwirret den Verstand des Menschen / daß er nicht </w:t>
      </w:r>
      <w:proofErr w:type="spellStart"/>
      <w:r>
        <w:t>kan</w:t>
      </w:r>
      <w:proofErr w:type="spellEnd"/>
      <w:r>
        <w:t xml:space="preserve"> unterscheiden / unter </w:t>
      </w:r>
      <w:proofErr w:type="spellStart"/>
      <w:r>
        <w:t>ehilig</w:t>
      </w:r>
      <w:proofErr w:type="spellEnd"/>
      <w:r>
        <w:t xml:space="preserve"> und gemein / oder unrein: Es machet sie so unehrerbietig </w:t>
      </w:r>
      <w:proofErr w:type="spellStart"/>
      <w:r>
        <w:t>kuehn</w:t>
      </w:r>
      <w:proofErr w:type="spellEnd"/>
      <w:r>
        <w:t xml:space="preserve"> mit heiligen Sachen / welches ins gemein sich endet in gottlose Verachtung / so daß ein solcher zuletzt </w:t>
      </w:r>
      <w:proofErr w:type="spellStart"/>
      <w:r>
        <w:t>kan</w:t>
      </w:r>
      <w:proofErr w:type="spellEnd"/>
      <w:r>
        <w:t xml:space="preserve"> verachten die Ordnung Gottes / da er doch sein geistlich Leben von erhalten </w:t>
      </w:r>
      <w:proofErr w:type="spellStart"/>
      <w:r>
        <w:t>solte</w:t>
      </w:r>
      <w:proofErr w:type="spellEnd"/>
      <w:r>
        <w:t xml:space="preserve">. Busse und Hoffart sind </w:t>
      </w:r>
      <w:proofErr w:type="spellStart"/>
      <w:r>
        <w:t>toedtliche</w:t>
      </w:r>
      <w:proofErr w:type="spellEnd"/>
      <w:r>
        <w:t xml:space="preserve"> Feinde: Bußfertig und </w:t>
      </w:r>
      <w:proofErr w:type="spellStart"/>
      <w:r>
        <w:t>hoffaertig</w:t>
      </w:r>
      <w:proofErr w:type="spellEnd"/>
      <w:r>
        <w:t xml:space="preserve"> zu seyn / ist zugleich heiß und kalt / lebendig und todt zu seyn. Der </w:t>
      </w:r>
      <w:proofErr w:type="spellStart"/>
      <w:r>
        <w:t>Zoellner</w:t>
      </w:r>
      <w:proofErr w:type="spellEnd"/>
      <w:r>
        <w:t xml:space="preserve"> / der den </w:t>
      </w:r>
      <w:proofErr w:type="spellStart"/>
      <w:r>
        <w:t>Kopff</w:t>
      </w:r>
      <w:proofErr w:type="spellEnd"/>
      <w:r>
        <w:t xml:space="preserve"> </w:t>
      </w:r>
      <w:proofErr w:type="spellStart"/>
      <w:r>
        <w:t>haengen</w:t>
      </w:r>
      <w:proofErr w:type="spellEnd"/>
      <w:r>
        <w:t xml:space="preserve"> ließ / fand den Weg / GOtt zu schauen besser / denn der </w:t>
      </w:r>
      <w:proofErr w:type="spellStart"/>
      <w:r>
        <w:t>auffgeblasene</w:t>
      </w:r>
      <w:proofErr w:type="spellEnd"/>
      <w:r>
        <w:t xml:space="preserve"> </w:t>
      </w:r>
      <w:proofErr w:type="spellStart"/>
      <w:r>
        <w:t>Phariseer</w:t>
      </w:r>
      <w:proofErr w:type="spellEnd"/>
      <w:r>
        <w:t xml:space="preserve">; die tieffeste </w:t>
      </w:r>
      <w:proofErr w:type="spellStart"/>
      <w:r>
        <w:t>selbstverlauegnende</w:t>
      </w:r>
      <w:proofErr w:type="spellEnd"/>
      <w:r>
        <w:t xml:space="preserve"> Demuth ist der </w:t>
      </w:r>
      <w:proofErr w:type="spellStart"/>
      <w:r>
        <w:t>naechste</w:t>
      </w:r>
      <w:proofErr w:type="spellEnd"/>
      <w:r>
        <w:t xml:space="preserve"> Weg zum Himmel / und die </w:t>
      </w:r>
      <w:proofErr w:type="spellStart"/>
      <w:r>
        <w:t>hoechste</w:t>
      </w:r>
      <w:proofErr w:type="spellEnd"/>
      <w:r>
        <w:t xml:space="preserve"> selbst-erhebende Hoffart ist der </w:t>
      </w:r>
      <w:proofErr w:type="spellStart"/>
      <w:r>
        <w:t>naechste</w:t>
      </w:r>
      <w:proofErr w:type="spellEnd"/>
      <w:r>
        <w:t xml:space="preserve"> Weg zu </w:t>
      </w:r>
      <w:proofErr w:type="spellStart"/>
      <w:r>
        <w:t>Hoellen</w:t>
      </w:r>
      <w:proofErr w:type="spellEnd"/>
      <w:r>
        <w:t xml:space="preserve">: Ich </w:t>
      </w:r>
      <w:proofErr w:type="spellStart"/>
      <w:r>
        <w:t>wil</w:t>
      </w:r>
      <w:proofErr w:type="spellEnd"/>
      <w:r>
        <w:t xml:space="preserve"> lieber mit Maria sitzen zu des HERRN JEsu </w:t>
      </w:r>
      <w:proofErr w:type="spellStart"/>
      <w:r>
        <w:t>Fuessen</w:t>
      </w:r>
      <w:proofErr w:type="spellEnd"/>
      <w:r>
        <w:t xml:space="preserve"> / und selbige mit </w:t>
      </w:r>
      <w:proofErr w:type="spellStart"/>
      <w:r>
        <w:t>Thraenen</w:t>
      </w:r>
      <w:proofErr w:type="spellEnd"/>
      <w:r>
        <w:t xml:space="preserve"> waschen / dann mit der Mutter der Kinder </w:t>
      </w:r>
      <w:proofErr w:type="spellStart"/>
      <w:r>
        <w:t>Zebedei</w:t>
      </w:r>
      <w:proofErr w:type="spellEnd"/>
      <w:r>
        <w:t xml:space="preserve"> begehren zu seiner Rechten und </w:t>
      </w:r>
      <w:proofErr w:type="spellStart"/>
      <w:r>
        <w:t>Lincken</w:t>
      </w:r>
      <w:proofErr w:type="spellEnd"/>
      <w:r>
        <w:t xml:space="preserve"> zu sitzen in seinem Reich. Maria </w:t>
      </w:r>
      <w:proofErr w:type="spellStart"/>
      <w:r>
        <w:t>wurd</w:t>
      </w:r>
      <w:proofErr w:type="spellEnd"/>
      <w:r>
        <w:t xml:space="preserve"> nach der Art </w:t>
      </w:r>
      <w:proofErr w:type="spellStart"/>
      <w:r>
        <w:t>bedancket</w:t>
      </w:r>
      <w:proofErr w:type="spellEnd"/>
      <w:r>
        <w:t xml:space="preserve"> vor ihre Demuth / diesen aber wurde ihre Bitte schier abgeschlagen / weil so wenig Selbst-</w:t>
      </w:r>
      <w:proofErr w:type="spellStart"/>
      <w:r>
        <w:t>Verlaeugnung</w:t>
      </w:r>
      <w:proofErr w:type="spellEnd"/>
      <w:r>
        <w:t xml:space="preserve"> dabey war. Es </w:t>
      </w:r>
      <w:proofErr w:type="spellStart"/>
      <w:r>
        <w:t>pflegete</w:t>
      </w:r>
      <w:proofErr w:type="spellEnd"/>
      <w:r>
        <w:t xml:space="preserve"> der HErr niemand zu </w:t>
      </w:r>
      <w:proofErr w:type="spellStart"/>
      <w:r>
        <w:t>dancken</w:t>
      </w:r>
      <w:proofErr w:type="spellEnd"/>
      <w:r>
        <w:t xml:space="preserve"> vor seinen Dienst / und dennoch that er das / welches dem </w:t>
      </w:r>
      <w:proofErr w:type="spellStart"/>
      <w:r>
        <w:t>Dancken</w:t>
      </w:r>
      <w:proofErr w:type="spellEnd"/>
      <w:r>
        <w:t xml:space="preserve"> am </w:t>
      </w:r>
      <w:proofErr w:type="spellStart"/>
      <w:r>
        <w:t>naechsten</w:t>
      </w:r>
      <w:proofErr w:type="spellEnd"/>
      <w:r>
        <w:t xml:space="preserve"> war gegen dieses </w:t>
      </w:r>
      <w:proofErr w:type="spellStart"/>
      <w:r>
        <w:t>demuethige</w:t>
      </w:r>
      <w:proofErr w:type="spellEnd"/>
      <w:r>
        <w:t xml:space="preserve"> selbst-</w:t>
      </w:r>
      <w:proofErr w:type="spellStart"/>
      <w:r>
        <w:t>verlaeugnende</w:t>
      </w:r>
      <w:proofErr w:type="spellEnd"/>
      <w:r>
        <w:t xml:space="preserve"> Weiblein. Er </w:t>
      </w:r>
      <w:proofErr w:type="spellStart"/>
      <w:r>
        <w:t>pflegete</w:t>
      </w:r>
      <w:proofErr w:type="spellEnd"/>
      <w:r>
        <w:t xml:space="preserve"> seinen </w:t>
      </w:r>
      <w:proofErr w:type="spellStart"/>
      <w:r>
        <w:t>Juengern</w:t>
      </w:r>
      <w:proofErr w:type="spellEnd"/>
      <w:r>
        <w:t xml:space="preserve"> keine himmlische Bitte abzuschlagen / und dennoch war es schier ein Abschlag / den er Johanni und Jacobo gab / weil Selbst </w:t>
      </w:r>
      <w:proofErr w:type="spellStart"/>
      <w:r>
        <w:t>ihme</w:t>
      </w:r>
      <w:proofErr w:type="spellEnd"/>
      <w:r>
        <w:t xml:space="preserve"> diese Bitte vorbrachte. Er / der uns gelehret hat / daß wir uns nicht sollen um die Oberstelle </w:t>
      </w:r>
      <w:proofErr w:type="spellStart"/>
      <w:r>
        <w:t>draengen</w:t>
      </w:r>
      <w:proofErr w:type="spellEnd"/>
      <w:r>
        <w:t xml:space="preserve"> / damit wir nicht mit Schanden </w:t>
      </w:r>
      <w:proofErr w:type="spellStart"/>
      <w:r>
        <w:t>hoereten</w:t>
      </w:r>
      <w:proofErr w:type="spellEnd"/>
      <w:r>
        <w:t xml:space="preserve">: sitze hernieder; saget uns dabey / was wir von </w:t>
      </w:r>
      <w:proofErr w:type="spellStart"/>
      <w:r>
        <w:t>ihme</w:t>
      </w:r>
      <w:proofErr w:type="spellEnd"/>
      <w:r>
        <w:t xml:space="preserve"> zu gewarten haben: Und er / der uns befiehlet / daß wir </w:t>
      </w:r>
      <w:proofErr w:type="spellStart"/>
      <w:r>
        <w:t>solten</w:t>
      </w:r>
      <w:proofErr w:type="spellEnd"/>
      <w:r>
        <w:t xml:space="preserve"> unten an sitzen / daß wir </w:t>
      </w:r>
      <w:proofErr w:type="spellStart"/>
      <w:r>
        <w:t>hoeren</w:t>
      </w:r>
      <w:proofErr w:type="spellEnd"/>
      <w:r>
        <w:t xml:space="preserve"> </w:t>
      </w:r>
      <w:proofErr w:type="spellStart"/>
      <w:r>
        <w:t>moegen</w:t>
      </w:r>
      <w:proofErr w:type="spellEnd"/>
      <w:r>
        <w:t xml:space="preserve">: Freund </w:t>
      </w:r>
      <w:proofErr w:type="spellStart"/>
      <w:r>
        <w:t>ruecke</w:t>
      </w:r>
      <w:proofErr w:type="spellEnd"/>
      <w:r>
        <w:t xml:space="preserve"> hinauf; </w:t>
      </w:r>
      <w:proofErr w:type="spellStart"/>
      <w:r>
        <w:t>wil</w:t>
      </w:r>
      <w:proofErr w:type="spellEnd"/>
      <w:r>
        <w:t xml:space="preserve"> uns damit andeuten / wie er es selbst mit den </w:t>
      </w:r>
      <w:proofErr w:type="spellStart"/>
      <w:r>
        <w:t>Demuethigen</w:t>
      </w:r>
      <w:proofErr w:type="spellEnd"/>
      <w:r>
        <w:t xml:space="preserve"> mache. Ich </w:t>
      </w:r>
      <w:proofErr w:type="spellStart"/>
      <w:r>
        <w:t>wil</w:t>
      </w:r>
      <w:proofErr w:type="spellEnd"/>
      <w:r>
        <w:t xml:space="preserve"> lieber im Staube und Koth </w:t>
      </w:r>
      <w:proofErr w:type="spellStart"/>
      <w:r>
        <w:t>hoeren</w:t>
      </w:r>
      <w:proofErr w:type="spellEnd"/>
      <w:r>
        <w:t xml:space="preserve"> sein: Komme herauf / als in der </w:t>
      </w:r>
      <w:proofErr w:type="spellStart"/>
      <w:r>
        <w:t>hoechsten</w:t>
      </w:r>
      <w:proofErr w:type="spellEnd"/>
      <w:r>
        <w:t xml:space="preserve"> Selbst-</w:t>
      </w:r>
      <w:proofErr w:type="spellStart"/>
      <w:r>
        <w:t>Erhoehung</w:t>
      </w:r>
      <w:proofErr w:type="spellEnd"/>
      <w:r>
        <w:t xml:space="preserve">: setze dich hinunter in den Staub. O ihr </w:t>
      </w:r>
      <w:proofErr w:type="spellStart"/>
      <w:r>
        <w:t>stoltzen</w:t>
      </w:r>
      <w:proofErr w:type="spellEnd"/>
      <w:r>
        <w:t xml:space="preserve"> Eigen-</w:t>
      </w:r>
      <w:proofErr w:type="spellStart"/>
      <w:r>
        <w:t>Duenckeler</w:t>
      </w:r>
      <w:proofErr w:type="spellEnd"/>
      <w:r>
        <w:t xml:space="preserve"> / </w:t>
      </w:r>
      <w:proofErr w:type="spellStart"/>
      <w:r>
        <w:t>wuestet</w:t>
      </w:r>
      <w:proofErr w:type="spellEnd"/>
      <w:r>
        <w:t xml:space="preserve"> ihr nur / wie es einer </w:t>
      </w:r>
      <w:proofErr w:type="spellStart"/>
      <w:r>
        <w:t>demuethigen</w:t>
      </w:r>
      <w:proofErr w:type="spellEnd"/>
      <w:r>
        <w:t xml:space="preserve"> Seelen so </w:t>
      </w:r>
      <w:proofErr w:type="spellStart"/>
      <w:r>
        <w:t>wol</w:t>
      </w:r>
      <w:proofErr w:type="spellEnd"/>
      <w:r>
        <w:t xml:space="preserve"> thut / wenn sie </w:t>
      </w:r>
      <w:proofErr w:type="spellStart"/>
      <w:r>
        <w:t>fuehlet</w:t>
      </w:r>
      <w:proofErr w:type="spellEnd"/>
      <w:r>
        <w:t xml:space="preserve"> / daß CHristus sie erhebe aus dem Staube / ihr </w:t>
      </w:r>
      <w:proofErr w:type="spellStart"/>
      <w:r>
        <w:t>wuerdet</w:t>
      </w:r>
      <w:proofErr w:type="spellEnd"/>
      <w:r>
        <w:t xml:space="preserve"> euch bald erniedrigen / daß ihr seine </w:t>
      </w:r>
      <w:proofErr w:type="spellStart"/>
      <w:r>
        <w:t>Sueßigkeit</w:t>
      </w:r>
      <w:proofErr w:type="spellEnd"/>
      <w:r>
        <w:t xml:space="preserve"> bey der Erhebung </w:t>
      </w:r>
      <w:proofErr w:type="spellStart"/>
      <w:r>
        <w:t>fuehlen</w:t>
      </w:r>
      <w:proofErr w:type="spellEnd"/>
      <w:r>
        <w:t xml:space="preserve"> </w:t>
      </w:r>
      <w:proofErr w:type="spellStart"/>
      <w:r>
        <w:t>moechtet</w:t>
      </w:r>
      <w:proofErr w:type="spellEnd"/>
      <w:r>
        <w:t xml:space="preserve">. O wie eine herrliche </w:t>
      </w:r>
      <w:proofErr w:type="spellStart"/>
      <w:r>
        <w:t>Suessigkeit</w:t>
      </w:r>
      <w:proofErr w:type="spellEnd"/>
      <w:r>
        <w:t xml:space="preserve"> ist es / wenn einer sich befindet in den Armen Christi! Unser allgemeines Mitleiden / das uns verursachet </w:t>
      </w:r>
      <w:proofErr w:type="spellStart"/>
      <w:r>
        <w:t>auffzuhelffen</w:t>
      </w:r>
      <w:proofErr w:type="spellEnd"/>
      <w:r>
        <w:t xml:space="preserve"> einen der vor uns </w:t>
      </w:r>
      <w:proofErr w:type="spellStart"/>
      <w:r>
        <w:t>niederfaelleet</w:t>
      </w:r>
      <w:proofErr w:type="spellEnd"/>
      <w:r>
        <w:t xml:space="preserve"> / ist ein </w:t>
      </w:r>
      <w:proofErr w:type="spellStart"/>
      <w:r>
        <w:t>Fuencklein</w:t>
      </w:r>
      <w:proofErr w:type="spellEnd"/>
      <w:r>
        <w:t xml:space="preserve"> des Mitleidens in Christo. Niemand hat zu schaffen mit </w:t>
      </w:r>
      <w:proofErr w:type="spellStart"/>
      <w:r>
        <w:t>deme</w:t>
      </w:r>
      <w:proofErr w:type="spellEnd"/>
      <w:r>
        <w:t xml:space="preserve"> / der vor </w:t>
      </w:r>
      <w:proofErr w:type="spellStart"/>
      <w:r>
        <w:t>ihme</w:t>
      </w:r>
      <w:proofErr w:type="spellEnd"/>
      <w:r>
        <w:t xml:space="preserve"> hergehet / allein wenn einer vor uns in Ohnmacht </w:t>
      </w:r>
      <w:proofErr w:type="spellStart"/>
      <w:r>
        <w:t>faellet</w:t>
      </w:r>
      <w:proofErr w:type="spellEnd"/>
      <w:r>
        <w:t xml:space="preserve"> / da ist ein jeder fertig </w:t>
      </w:r>
      <w:proofErr w:type="spellStart"/>
      <w:r>
        <w:t>ihme</w:t>
      </w:r>
      <w:proofErr w:type="spellEnd"/>
      <w:r>
        <w:t xml:space="preserve"> </w:t>
      </w:r>
      <w:proofErr w:type="spellStart"/>
      <w:r>
        <w:t>auffzuhelffen</w:t>
      </w:r>
      <w:proofErr w:type="spellEnd"/>
      <w:r>
        <w:t xml:space="preserve">. O </w:t>
      </w:r>
      <w:proofErr w:type="spellStart"/>
      <w:r>
        <w:t>glueckseliger</w:t>
      </w:r>
      <w:proofErr w:type="spellEnd"/>
      <w:r>
        <w:t xml:space="preserve"> Fall / der uns machet die Armen Christi </w:t>
      </w:r>
      <w:proofErr w:type="spellStart"/>
      <w:r>
        <w:t>fuehlen</w:t>
      </w:r>
      <w:proofErr w:type="spellEnd"/>
      <w:r>
        <w:t xml:space="preserve">. Ob schon der Fall in </w:t>
      </w:r>
      <w:proofErr w:type="spellStart"/>
      <w:r>
        <w:t>Suenden</w:t>
      </w:r>
      <w:proofErr w:type="spellEnd"/>
      <w:r>
        <w:t xml:space="preserve"> nicht zu loben / der es </w:t>
      </w:r>
      <w:proofErr w:type="spellStart"/>
      <w:r>
        <w:t>veranlaesset</w:t>
      </w:r>
      <w:proofErr w:type="spellEnd"/>
      <w:r>
        <w:t xml:space="preserve"> / so ist doch der Fall der Demuth ein herrlicher Fall / der uns zu den Armen Christi bereitet. Er / der in seiner Todes-Angst und </w:t>
      </w:r>
      <w:proofErr w:type="spellStart"/>
      <w:r>
        <w:t>Kampff</w:t>
      </w:r>
      <w:proofErr w:type="spellEnd"/>
      <w:r>
        <w:t xml:space="preserve"> einen Engel hatte / der ihm dienete und </w:t>
      </w:r>
      <w:proofErr w:type="spellStart"/>
      <w:r>
        <w:t>staeckete</w:t>
      </w:r>
      <w:proofErr w:type="spellEnd"/>
      <w:r>
        <w:t xml:space="preserve"> / </w:t>
      </w:r>
      <w:proofErr w:type="spellStart"/>
      <w:r>
        <w:t>wil</w:t>
      </w:r>
      <w:proofErr w:type="spellEnd"/>
      <w:r>
        <w:t xml:space="preserve"> gewiß eine </w:t>
      </w:r>
      <w:proofErr w:type="spellStart"/>
      <w:r>
        <w:t>demuethige</w:t>
      </w:r>
      <w:proofErr w:type="spellEnd"/>
      <w:r>
        <w:t xml:space="preserve"> </w:t>
      </w:r>
      <w:proofErr w:type="spellStart"/>
      <w:r>
        <w:t>selbstverlaeugnende</w:t>
      </w:r>
      <w:proofErr w:type="spellEnd"/>
      <w:r>
        <w:t xml:space="preserve"> Seele nicht ohne den Engel / oder eine solche Krafft und Trost lassen / als sich zu ihrer </w:t>
      </w:r>
      <w:proofErr w:type="spellStart"/>
      <w:r>
        <w:t>gegenwaertigen</w:t>
      </w:r>
      <w:proofErr w:type="spellEnd"/>
      <w:r>
        <w:t xml:space="preserve"> Noth schicket. CHristus selbst </w:t>
      </w:r>
      <w:proofErr w:type="spellStart"/>
      <w:r>
        <w:t>wil</w:t>
      </w:r>
      <w:proofErr w:type="spellEnd"/>
      <w:r>
        <w:t xml:space="preserve"> sich nicht denen </w:t>
      </w:r>
      <w:proofErr w:type="spellStart"/>
      <w:r>
        <w:t>Hoffaertigen</w:t>
      </w:r>
      <w:proofErr w:type="spellEnd"/>
      <w:r>
        <w:t xml:space="preserve"> und Eigen-</w:t>
      </w:r>
      <w:proofErr w:type="spellStart"/>
      <w:r>
        <w:t>Duencklern</w:t>
      </w:r>
      <w:proofErr w:type="spellEnd"/>
      <w:r>
        <w:t xml:space="preserve"> mittheilen: Er ist </w:t>
      </w:r>
      <w:proofErr w:type="spellStart"/>
      <w:r>
        <w:t>Weißheit</w:t>
      </w:r>
      <w:proofErr w:type="spellEnd"/>
      <w:r>
        <w:t xml:space="preserve"> / aber nicht </w:t>
      </w:r>
      <w:proofErr w:type="spellStart"/>
      <w:r>
        <w:t>denenjenigen</w:t>
      </w:r>
      <w:proofErr w:type="spellEnd"/>
      <w:r>
        <w:t xml:space="preserve"> / die schon weise genug sind in ihren Augen: Er ist Gerechtigkeit / aber nicht denen / die sich selbst rechtfertigen: Er ist Heiligung / aber nicht denen / die sich nimmer unrein befunden oder achten: Er ist </w:t>
      </w:r>
      <w:proofErr w:type="spellStart"/>
      <w:r>
        <w:t>Erloesung</w:t>
      </w:r>
      <w:proofErr w:type="spellEnd"/>
      <w:r>
        <w:t xml:space="preserve"> / aber nicht denen / die sich nicht </w:t>
      </w:r>
      <w:proofErr w:type="spellStart"/>
      <w:r>
        <w:t>selbsten</w:t>
      </w:r>
      <w:proofErr w:type="spellEnd"/>
      <w:r>
        <w:t xml:space="preserve"> vor verdammet achten. Er hat die </w:t>
      </w:r>
      <w:proofErr w:type="spellStart"/>
      <w:r>
        <w:t>weissen</w:t>
      </w:r>
      <w:proofErr w:type="spellEnd"/>
      <w:r>
        <w:t xml:space="preserve"> Kleider / und den Schatz der Gnaden und der Herrlichkeit / aber allein vor diejenigen / die in Bußfertigkeit empfinden / daß sie arm / elend / blind und bloß sind. Meine lieben Freunde / ob ich zwar nicht gesinnet bin / den </w:t>
      </w:r>
      <w:proofErr w:type="spellStart"/>
      <w:r>
        <w:t>wolgegruendeten</w:t>
      </w:r>
      <w:proofErr w:type="spellEnd"/>
      <w:r>
        <w:t xml:space="preserve"> Friede und Trost eurer Seelen zu </w:t>
      </w:r>
      <w:proofErr w:type="spellStart"/>
      <w:r>
        <w:t>verunruhigen</w:t>
      </w:r>
      <w:proofErr w:type="spellEnd"/>
      <w:r>
        <w:t xml:space="preserve"> / dennoch </w:t>
      </w:r>
      <w:proofErr w:type="spellStart"/>
      <w:r>
        <w:t>wolte</w:t>
      </w:r>
      <w:proofErr w:type="spellEnd"/>
      <w:r>
        <w:t xml:space="preserve"> ich euch rathen / ihr </w:t>
      </w:r>
      <w:proofErr w:type="spellStart"/>
      <w:r>
        <w:t>moeget</w:t>
      </w:r>
      <w:proofErr w:type="spellEnd"/>
      <w:r>
        <w:t xml:space="preserve"> so gute </w:t>
      </w:r>
      <w:proofErr w:type="spellStart"/>
      <w:r>
        <w:t>Gedancken</w:t>
      </w:r>
      <w:proofErr w:type="spellEnd"/>
      <w:r>
        <w:t xml:space="preserve"> vor euch selber haben / als ihr wollet / forschet fleißig nach / damit es nur nicht herkomme von Eigen-</w:t>
      </w:r>
      <w:proofErr w:type="spellStart"/>
      <w:r>
        <w:t>Duenckel</w:t>
      </w:r>
      <w:proofErr w:type="spellEnd"/>
      <w:r>
        <w:t xml:space="preserve">; Und ihr </w:t>
      </w:r>
      <w:proofErr w:type="spellStart"/>
      <w:r>
        <w:t>moeget</w:t>
      </w:r>
      <w:proofErr w:type="spellEnd"/>
      <w:r>
        <w:t xml:space="preserve"> so viel Friede und Freude haben / als ihr wollet / sehet genau zu / ob es von GOtt oder eurem Eigen-</w:t>
      </w:r>
      <w:proofErr w:type="spellStart"/>
      <w:r>
        <w:t>Duenckel</w:t>
      </w:r>
      <w:proofErr w:type="spellEnd"/>
      <w:r>
        <w:t xml:space="preserve"> komme: Und wo ihr nicht dazu gelanget durch </w:t>
      </w:r>
      <w:proofErr w:type="spellStart"/>
      <w:r>
        <w:t>Selbstes</w:t>
      </w:r>
      <w:proofErr w:type="spellEnd"/>
      <w:r>
        <w:t xml:space="preserve"> Widerwillen / </w:t>
      </w:r>
      <w:proofErr w:type="spellStart"/>
      <w:r>
        <w:t>kan</w:t>
      </w:r>
      <w:proofErr w:type="spellEnd"/>
      <w:r>
        <w:t xml:space="preserve"> es gar leicht seyn / daß es von Selbst herkomme; Wo ihr euren Friede und Trost von Christo nicht gewonnen habet durch Selbst-</w:t>
      </w:r>
      <w:proofErr w:type="spellStart"/>
      <w:r>
        <w:t>Verlaeugnung</w:t>
      </w:r>
      <w:proofErr w:type="spellEnd"/>
      <w:r>
        <w:t xml:space="preserve"> / und als einen Raub des bestrittenen und </w:t>
      </w:r>
      <w:proofErr w:type="spellStart"/>
      <w:r>
        <w:t>ueberwundenen</w:t>
      </w:r>
      <w:proofErr w:type="spellEnd"/>
      <w:r>
        <w:t xml:space="preserve"> Fleisches / so habet ihr es nicht (ordentlicher Weise) von GOtt. Kommet ihr zu eurem Fried und Trost durch Demuth / Selbst-</w:t>
      </w:r>
      <w:proofErr w:type="spellStart"/>
      <w:r>
        <w:t>Verlaeugnung</w:t>
      </w:r>
      <w:proofErr w:type="spellEnd"/>
      <w:r>
        <w:t xml:space="preserve"> / </w:t>
      </w:r>
      <w:proofErr w:type="spellStart"/>
      <w:r>
        <w:t>Gedult</w:t>
      </w:r>
      <w:proofErr w:type="spellEnd"/>
      <w:r>
        <w:t xml:space="preserve"> / und </w:t>
      </w:r>
      <w:proofErr w:type="spellStart"/>
      <w:r>
        <w:t>Toedtung</w:t>
      </w:r>
      <w:proofErr w:type="spellEnd"/>
      <w:r>
        <w:t xml:space="preserve"> des Fleisches / und daß ihr werdet wie die kleinen Kinder / und aller Knechte / und daß ihr gelernet von CHristo / </w:t>
      </w:r>
      <w:proofErr w:type="spellStart"/>
      <w:r>
        <w:t>demuethig</w:t>
      </w:r>
      <w:proofErr w:type="spellEnd"/>
      <w:r>
        <w:t xml:space="preserve"> und </w:t>
      </w:r>
      <w:proofErr w:type="spellStart"/>
      <w:r>
        <w:t>sanfftmuethig</w:t>
      </w:r>
      <w:proofErr w:type="spellEnd"/>
      <w:r>
        <w:t xml:space="preserve"> zu seyn? Wo nicht / </w:t>
      </w:r>
      <w:proofErr w:type="spellStart"/>
      <w:r>
        <w:t>huetet</w:t>
      </w:r>
      <w:proofErr w:type="spellEnd"/>
      <w:r>
        <w:t xml:space="preserve"> euch / daß ihr nicht heget und pfleget / eine Selbstische Frucht / und ein Reiser aus der </w:t>
      </w:r>
      <w:proofErr w:type="spellStart"/>
      <w:r>
        <w:t>Hoellen</w:t>
      </w:r>
      <w:proofErr w:type="spellEnd"/>
      <w:r>
        <w:t xml:space="preserve"> / an statt der Frucht des Geistes / der Friede und Freude in den H. Geist. Findet ihr nicht grosse Ursachen bey euch / euch zu </w:t>
      </w:r>
      <w:proofErr w:type="spellStart"/>
      <w:r>
        <w:t>bekuemmern</w:t>
      </w:r>
      <w:proofErr w:type="spellEnd"/>
      <w:r>
        <w:t xml:space="preserve"> und traurig zu machen / so seyd ihr all zu gerecht vor CHristo; Wo ihr nicht </w:t>
      </w:r>
      <w:proofErr w:type="spellStart"/>
      <w:r>
        <w:t>seufftzet</w:t>
      </w:r>
      <w:proofErr w:type="spellEnd"/>
      <w:r>
        <w:t xml:space="preserve"> unter euren Unglauben und Unwissenheit so seyd ihr zu weise / </w:t>
      </w:r>
      <w:proofErr w:type="spellStart"/>
      <w:r>
        <w:t>CHristi</w:t>
      </w:r>
      <w:proofErr w:type="spellEnd"/>
      <w:r>
        <w:t xml:space="preserve"> </w:t>
      </w:r>
      <w:proofErr w:type="spellStart"/>
      <w:r>
        <w:t>Juenger</w:t>
      </w:r>
      <w:proofErr w:type="spellEnd"/>
      <w:r>
        <w:t xml:space="preserve"> zu seyn: Wo ihr nicht </w:t>
      </w:r>
      <w:proofErr w:type="spellStart"/>
      <w:r>
        <w:t>trauret</w:t>
      </w:r>
      <w:proofErr w:type="spellEnd"/>
      <w:r>
        <w:t xml:space="preserve"> unter dem </w:t>
      </w:r>
      <w:proofErr w:type="spellStart"/>
      <w:r>
        <w:t>Gestanck</w:t>
      </w:r>
      <w:proofErr w:type="spellEnd"/>
      <w:r>
        <w:t xml:space="preserve"> und </w:t>
      </w:r>
      <w:proofErr w:type="spellStart"/>
      <w:r>
        <w:t>Schmertzen</w:t>
      </w:r>
      <w:proofErr w:type="spellEnd"/>
      <w:r>
        <w:t xml:space="preserve"> der </w:t>
      </w:r>
      <w:proofErr w:type="spellStart"/>
      <w:r>
        <w:t>Suende</w:t>
      </w:r>
      <w:proofErr w:type="spellEnd"/>
      <w:r>
        <w:t xml:space="preserve"> / so seyd ihr zu gesund / </w:t>
      </w:r>
      <w:proofErr w:type="spellStart"/>
      <w:r>
        <w:t>CHristi</w:t>
      </w:r>
      <w:proofErr w:type="spellEnd"/>
      <w:r>
        <w:t xml:space="preserve"> Patienten zu seyn. Wo ihr fertiger seyd / euch selbst zu rechtfertigen / und zu entschuldigen / denn zu verdammen / und </w:t>
      </w:r>
      <w:proofErr w:type="spellStart"/>
      <w:r>
        <w:t>hoeret</w:t>
      </w:r>
      <w:proofErr w:type="spellEnd"/>
      <w:r>
        <w:t xml:space="preserve"> euch lieber loben und preisen / denn straffen / ermahnen / und unterrichten / und wollet gerne wie Diotrephes / allenthalben oben schwimmen / so seyd ihr zu hoch / daß </w:t>
      </w:r>
      <w:proofErr w:type="spellStart"/>
      <w:r>
        <w:t>Chrisuts</w:t>
      </w:r>
      <w:proofErr w:type="spellEnd"/>
      <w:r>
        <w:t xml:space="preserve"> Kund- und Gemeinschafft mit euch machen </w:t>
      </w:r>
      <w:proofErr w:type="spellStart"/>
      <w:r>
        <w:t>solte</w:t>
      </w:r>
      <w:proofErr w:type="spellEnd"/>
      <w:r>
        <w:t xml:space="preserve"> / und all zu voll vom Selbst / daß ihr Raum und Platz haben </w:t>
      </w:r>
      <w:proofErr w:type="spellStart"/>
      <w:r>
        <w:t>soltet</w:t>
      </w:r>
      <w:proofErr w:type="spellEnd"/>
      <w:r>
        <w:t xml:space="preserve"> vor seine Liebe / Geist / und himmlischen Trost. Da er uns das </w:t>
      </w:r>
      <w:proofErr w:type="spellStart"/>
      <w:r>
        <w:t>Gleichnues</w:t>
      </w:r>
      <w:proofErr w:type="spellEnd"/>
      <w:r>
        <w:t xml:space="preserve"> gab von der geilenden Witwen / </w:t>
      </w:r>
      <w:proofErr w:type="spellStart"/>
      <w:r>
        <w:t>wolte</w:t>
      </w:r>
      <w:proofErr w:type="spellEnd"/>
      <w:r>
        <w:t xml:space="preserve"> er / daß wir daraus lernen </w:t>
      </w:r>
      <w:proofErr w:type="spellStart"/>
      <w:r>
        <w:t>solten</w:t>
      </w:r>
      <w:proofErr w:type="spellEnd"/>
      <w:r>
        <w:t xml:space="preserve"> / daß </w:t>
      </w:r>
      <w:proofErr w:type="spellStart"/>
      <w:r>
        <w:t>blosse</w:t>
      </w:r>
      <w:proofErr w:type="spellEnd"/>
      <w:r>
        <w:t xml:space="preserve"> Nothwendigkeit nicht gnug sey / uns Trost- und </w:t>
      </w:r>
      <w:proofErr w:type="spellStart"/>
      <w:r>
        <w:t>Gnadenfaehig</w:t>
      </w:r>
      <w:proofErr w:type="spellEnd"/>
      <w:r>
        <w:t xml:space="preserve"> zu machen / (denn </w:t>
      </w:r>
      <w:proofErr w:type="spellStart"/>
      <w:r>
        <w:t>sonsten</w:t>
      </w:r>
      <w:proofErr w:type="spellEnd"/>
      <w:r>
        <w:t xml:space="preserve"> </w:t>
      </w:r>
      <w:proofErr w:type="spellStart"/>
      <w:r>
        <w:t>wuerden</w:t>
      </w:r>
      <w:proofErr w:type="spellEnd"/>
      <w:r>
        <w:t xml:space="preserve"> die </w:t>
      </w:r>
      <w:proofErr w:type="spellStart"/>
      <w:r>
        <w:t>aergesten</w:t>
      </w:r>
      <w:proofErr w:type="spellEnd"/>
      <w:r>
        <w:t xml:space="preserve"> die Gnaden-</w:t>
      </w:r>
      <w:proofErr w:type="spellStart"/>
      <w:r>
        <w:t>faehigsten</w:t>
      </w:r>
      <w:proofErr w:type="spellEnd"/>
      <w:r>
        <w:t xml:space="preserve"> seyn/) sondern / daß es </w:t>
      </w:r>
      <w:proofErr w:type="spellStart"/>
      <w:r>
        <w:t>muesse</w:t>
      </w:r>
      <w:proofErr w:type="spellEnd"/>
      <w:r>
        <w:t xml:space="preserve"> seyn eine Nothwendigkeit / die wir so </w:t>
      </w:r>
      <w:proofErr w:type="spellStart"/>
      <w:r>
        <w:t>fuehlen</w:t>
      </w:r>
      <w:proofErr w:type="spellEnd"/>
      <w:r>
        <w:t xml:space="preserve"> / daß sie uns </w:t>
      </w:r>
      <w:proofErr w:type="spellStart"/>
      <w:r>
        <w:t>demuethiget</w:t>
      </w:r>
      <w:proofErr w:type="spellEnd"/>
      <w:r>
        <w:t xml:space="preserve"> / und treibet uns </w:t>
      </w:r>
      <w:proofErr w:type="spellStart"/>
      <w:r>
        <w:t>unauffhoerlich</w:t>
      </w:r>
      <w:proofErr w:type="spellEnd"/>
      <w:r>
        <w:t xml:space="preserve"> / GOtt um seine Gnade </w:t>
      </w:r>
      <w:proofErr w:type="spellStart"/>
      <w:r>
        <w:t>anzuruffen</w:t>
      </w:r>
      <w:proofErr w:type="spellEnd"/>
      <w:r>
        <w:t xml:space="preserve">. Der </w:t>
      </w:r>
      <w:proofErr w:type="spellStart"/>
      <w:r>
        <w:t>verlohrne</w:t>
      </w:r>
      <w:proofErr w:type="spellEnd"/>
      <w:r>
        <w:t xml:space="preserve"> Sohn war elend / als er auch nicht </w:t>
      </w:r>
      <w:proofErr w:type="spellStart"/>
      <w:r>
        <w:t>einmahl</w:t>
      </w:r>
      <w:proofErr w:type="spellEnd"/>
      <w:r>
        <w:t xml:space="preserve"> die </w:t>
      </w:r>
      <w:proofErr w:type="spellStart"/>
      <w:r>
        <w:t>Traeber</w:t>
      </w:r>
      <w:proofErr w:type="spellEnd"/>
      <w:r>
        <w:t xml:space="preserve"> haben </w:t>
      </w:r>
      <w:proofErr w:type="spellStart"/>
      <w:r>
        <w:t>konte</w:t>
      </w:r>
      <w:proofErr w:type="spellEnd"/>
      <w:r>
        <w:t xml:space="preserve"> / allein sein Vater umfing ihn nicht / </w:t>
      </w:r>
      <w:proofErr w:type="spellStart"/>
      <w:r>
        <w:t>biß</w:t>
      </w:r>
      <w:proofErr w:type="spellEnd"/>
      <w:r>
        <w:t xml:space="preserve"> er zu sich selbst kam / und </w:t>
      </w:r>
      <w:proofErr w:type="spellStart"/>
      <w:r>
        <w:t>verlaeugnete</w:t>
      </w:r>
      <w:proofErr w:type="spellEnd"/>
      <w:r>
        <w:t xml:space="preserve"> sich selbst / und kehrte sich zu seinem Vater. Dazu aber wollen sich die Eigen-</w:t>
      </w:r>
      <w:proofErr w:type="spellStart"/>
      <w:r>
        <w:t>Duenckler</w:t>
      </w:r>
      <w:proofErr w:type="spellEnd"/>
      <w:r>
        <w:t xml:space="preserve"> nicht bereden lassen. Die erste Person / die Christum </w:t>
      </w:r>
      <w:proofErr w:type="spellStart"/>
      <w:r>
        <w:t>anruehrete</w:t>
      </w:r>
      <w:proofErr w:type="spellEnd"/>
      <w:r>
        <w:t xml:space="preserve"> nach seiner </w:t>
      </w:r>
      <w:proofErr w:type="spellStart"/>
      <w:r>
        <w:t>Aufferstehung</w:t>
      </w:r>
      <w:proofErr w:type="spellEnd"/>
      <w:r>
        <w:t xml:space="preserve"> / war nicht ein </w:t>
      </w:r>
      <w:proofErr w:type="spellStart"/>
      <w:r>
        <w:t>Koenig</w:t>
      </w:r>
      <w:proofErr w:type="spellEnd"/>
      <w:r>
        <w:t xml:space="preserve"> / Fuerst oder Graff / ja nicht einmal ein Mann / sondern ein Weib / die eine grosse </w:t>
      </w:r>
      <w:proofErr w:type="spellStart"/>
      <w:r>
        <w:t>Suenderin</w:t>
      </w:r>
      <w:proofErr w:type="spellEnd"/>
      <w:r>
        <w:t xml:space="preserve"> gewesen war. Da sie seine </w:t>
      </w:r>
      <w:proofErr w:type="spellStart"/>
      <w:r>
        <w:t>Fuesse</w:t>
      </w:r>
      <w:proofErr w:type="spellEnd"/>
      <w:r>
        <w:t xml:space="preserve"> </w:t>
      </w:r>
      <w:proofErr w:type="spellStart"/>
      <w:r>
        <w:t>umfassete</w:t>
      </w:r>
      <w:proofErr w:type="spellEnd"/>
      <w:r>
        <w:t xml:space="preserve"> / hatte die Liebe einen niedrigen und </w:t>
      </w:r>
      <w:proofErr w:type="spellStart"/>
      <w:r>
        <w:t>demuethigen</w:t>
      </w:r>
      <w:proofErr w:type="spellEnd"/>
      <w:r>
        <w:t xml:space="preserve"> Anfang / aber sie stieg hoch / und hatte ein herrlich Ende. CHristus hat uns gesaget / wo viel vergeben </w:t>
      </w:r>
      <w:proofErr w:type="spellStart"/>
      <w:r>
        <w:t>wuerde</w:t>
      </w:r>
      <w:proofErr w:type="spellEnd"/>
      <w:r>
        <w:t xml:space="preserve"> / da </w:t>
      </w:r>
      <w:proofErr w:type="spellStart"/>
      <w:r>
        <w:t>wuerde</w:t>
      </w:r>
      <w:proofErr w:type="spellEnd"/>
      <w:r>
        <w:t xml:space="preserve"> auch viel Liebe seyn / denn </w:t>
      </w:r>
      <w:proofErr w:type="spellStart"/>
      <w:r>
        <w:t>daselbsten</w:t>
      </w:r>
      <w:proofErr w:type="spellEnd"/>
      <w:r>
        <w:t xml:space="preserve"> ist am meisten von den </w:t>
      </w:r>
      <w:proofErr w:type="spellStart"/>
      <w:r>
        <w:t>Fruechten</w:t>
      </w:r>
      <w:proofErr w:type="spellEnd"/>
      <w:r>
        <w:t xml:space="preserve"> der Liebe GOttes / und am wenigsten von Selbst / sehr viel aber Selbst zu </w:t>
      </w:r>
      <w:proofErr w:type="spellStart"/>
      <w:r>
        <w:t>demuethigen</w:t>
      </w:r>
      <w:proofErr w:type="spellEnd"/>
      <w:r>
        <w:t xml:space="preserve"> und zu </w:t>
      </w:r>
      <w:proofErr w:type="spellStart"/>
      <w:r>
        <w:t>beschaemen</w:t>
      </w:r>
      <w:proofErr w:type="spellEnd"/>
      <w:r>
        <w:t xml:space="preserve">. Es ist nicht </w:t>
      </w:r>
      <w:proofErr w:type="spellStart"/>
      <w:r>
        <w:t>mueglich</w:t>
      </w:r>
      <w:proofErr w:type="spellEnd"/>
      <w:r>
        <w:t xml:space="preserve"> / daß die Liebe zu CHristo </w:t>
      </w:r>
      <w:proofErr w:type="spellStart"/>
      <w:r>
        <w:t>solte</w:t>
      </w:r>
      <w:proofErr w:type="spellEnd"/>
      <w:r>
        <w:t xml:space="preserve"> wohnen oder </w:t>
      </w:r>
      <w:proofErr w:type="spellStart"/>
      <w:r>
        <w:t>wuercken</w:t>
      </w:r>
      <w:proofErr w:type="spellEnd"/>
      <w:r>
        <w:t xml:space="preserve"> / als nur allein in den </w:t>
      </w:r>
      <w:proofErr w:type="spellStart"/>
      <w:r>
        <w:t>Demuethigen</w:t>
      </w:r>
      <w:proofErr w:type="spellEnd"/>
      <w:r>
        <w:t xml:space="preserve"> die in ihren </w:t>
      </w:r>
      <w:proofErr w:type="spellStart"/>
      <w:r>
        <w:t>Hertzen</w:t>
      </w:r>
      <w:proofErr w:type="spellEnd"/>
      <w:r>
        <w:t xml:space="preserve"> </w:t>
      </w:r>
      <w:proofErr w:type="spellStart"/>
      <w:r>
        <w:t>fuehlen</w:t>
      </w:r>
      <w:proofErr w:type="spellEnd"/>
      <w:r>
        <w:t xml:space="preserve"> / daß sie </w:t>
      </w:r>
      <w:proofErr w:type="spellStart"/>
      <w:r>
        <w:t>unwuerdig</w:t>
      </w:r>
      <w:proofErr w:type="spellEnd"/>
      <w:r>
        <w:t xml:space="preserve"> sind der Liebe / aber </w:t>
      </w:r>
      <w:proofErr w:type="spellStart"/>
      <w:r>
        <w:t>wuerdig</w:t>
      </w:r>
      <w:proofErr w:type="spellEnd"/>
      <w:r>
        <w:t xml:space="preserve"> des ewigen Zorns. Die </w:t>
      </w:r>
      <w:proofErr w:type="spellStart"/>
      <w:r>
        <w:t>Stoltzen</w:t>
      </w:r>
      <w:proofErr w:type="spellEnd"/>
      <w:r>
        <w:t xml:space="preserve"> und Eigen-</w:t>
      </w:r>
      <w:proofErr w:type="spellStart"/>
      <w:r>
        <w:t>Duenckler</w:t>
      </w:r>
      <w:proofErr w:type="spellEnd"/>
      <w:r>
        <w:t xml:space="preserve"> </w:t>
      </w:r>
      <w:proofErr w:type="spellStart"/>
      <w:r>
        <w:t>koennen</w:t>
      </w:r>
      <w:proofErr w:type="spellEnd"/>
      <w:r>
        <w:t xml:space="preserve"> ihn nicht liegen / denn sie achten nicht groß / ob Christus sie liebe. Aber die arme Seele / die </w:t>
      </w:r>
      <w:proofErr w:type="spellStart"/>
      <w:r>
        <w:t>verlohren</w:t>
      </w:r>
      <w:proofErr w:type="spellEnd"/>
      <w:r>
        <w:t xml:space="preserve"> war / </w:t>
      </w:r>
      <w:proofErr w:type="spellStart"/>
      <w:r>
        <w:t>wil</w:t>
      </w:r>
      <w:proofErr w:type="spellEnd"/>
      <w:r>
        <w:t xml:space="preserve"> denselben </w:t>
      </w:r>
      <w:proofErr w:type="spellStart"/>
      <w:r>
        <w:t>hertzlich</w:t>
      </w:r>
      <w:proofErr w:type="spellEnd"/>
      <w:r>
        <w:t xml:space="preserve"> lieben / der sie suchete und fand; und der todt war / </w:t>
      </w:r>
      <w:proofErr w:type="spellStart"/>
      <w:r>
        <w:t>wil</w:t>
      </w:r>
      <w:proofErr w:type="spellEnd"/>
      <w:r>
        <w:t xml:space="preserve"> lieben / wenn er sich lebendig befindet; und der von GOtt und seinem eigenen Gewissen verdammet war / </w:t>
      </w:r>
      <w:proofErr w:type="spellStart"/>
      <w:r>
        <w:t>wil</w:t>
      </w:r>
      <w:proofErr w:type="spellEnd"/>
      <w:r>
        <w:t xml:space="preserve"> gewiß den HErrn lieben / der ihn </w:t>
      </w:r>
      <w:proofErr w:type="spellStart"/>
      <w:r>
        <w:t>loß</w:t>
      </w:r>
      <w:proofErr w:type="spellEnd"/>
      <w:r>
        <w:t xml:space="preserve"> </w:t>
      </w:r>
      <w:proofErr w:type="spellStart"/>
      <w:r>
        <w:t>gekauffet</w:t>
      </w:r>
      <w:proofErr w:type="spellEnd"/>
      <w:r>
        <w:t xml:space="preserve"> hat. Darnach als die Leute von sich selbst halten / darnach ist auch dieser Unterscheid. Der selbst-hassende / selbst-richtende / selbst-</w:t>
      </w:r>
      <w:proofErr w:type="spellStart"/>
      <w:r>
        <w:t>verlaeugnende</w:t>
      </w:r>
      <w:proofErr w:type="spellEnd"/>
      <w:r>
        <w:t xml:space="preserve"> </w:t>
      </w:r>
      <w:proofErr w:type="spellStart"/>
      <w:r>
        <w:t>Suender</w:t>
      </w:r>
      <w:proofErr w:type="spellEnd"/>
      <w:r>
        <w:t xml:space="preserve"> wird </w:t>
      </w:r>
      <w:proofErr w:type="spellStart"/>
      <w:r>
        <w:t>entzuendet</w:t>
      </w:r>
      <w:proofErr w:type="spellEnd"/>
      <w:r>
        <w:t xml:space="preserve"> in Liebe gegen GOtt in Christo / weil er solch ein </w:t>
      </w:r>
      <w:proofErr w:type="spellStart"/>
      <w:r>
        <w:t>unwuerdiger</w:t>
      </w:r>
      <w:proofErr w:type="spellEnd"/>
      <w:r>
        <w:t xml:space="preserve"> / </w:t>
      </w:r>
      <w:proofErr w:type="spellStart"/>
      <w:r>
        <w:t>Suenden</w:t>
      </w:r>
      <w:proofErr w:type="spellEnd"/>
      <w:r>
        <w:t xml:space="preserve">-voller Wurm soll geliebet werden. Was / HErr? sagt er / ist das Blut Christi / die Vergebung der </w:t>
      </w:r>
      <w:proofErr w:type="spellStart"/>
      <w:r>
        <w:t>Suenden</w:t>
      </w:r>
      <w:proofErr w:type="spellEnd"/>
      <w:r>
        <w:t xml:space="preserve"> / der Geist der Gnaden / das Recht der </w:t>
      </w:r>
      <w:proofErr w:type="spellStart"/>
      <w:r>
        <w:t>Kindschafft</w:t>
      </w:r>
      <w:proofErr w:type="spellEnd"/>
      <w:r>
        <w:t xml:space="preserve"> / und die ewige Herrlichkeit / vor solch einen </w:t>
      </w:r>
      <w:proofErr w:type="spellStart"/>
      <w:r>
        <w:t>unwuerdigen</w:t>
      </w:r>
      <w:proofErr w:type="spellEnd"/>
      <w:r>
        <w:t xml:space="preserve"> </w:t>
      </w:r>
      <w:proofErr w:type="spellStart"/>
      <w:r>
        <w:t>Tropffen</w:t>
      </w:r>
      <w:proofErr w:type="spellEnd"/>
      <w:r>
        <w:t xml:space="preserve"> als ich bin / der dich so lange </w:t>
      </w:r>
      <w:proofErr w:type="spellStart"/>
      <w:r>
        <w:t>gereitzet</w:t>
      </w:r>
      <w:proofErr w:type="spellEnd"/>
      <w:r>
        <w:t xml:space="preserve"> / und so </w:t>
      </w:r>
      <w:proofErr w:type="spellStart"/>
      <w:r>
        <w:t>offt</w:t>
      </w:r>
      <w:proofErr w:type="spellEnd"/>
      <w:r>
        <w:t xml:space="preserve"> verachtet / und so gelebet / wie ich gethan habe / und der ich bin ein </w:t>
      </w:r>
      <w:proofErr w:type="spellStart"/>
      <w:r>
        <w:t>untuechtiger</w:t>
      </w:r>
      <w:proofErr w:type="spellEnd"/>
      <w:r>
        <w:t xml:space="preserve"> / </w:t>
      </w:r>
      <w:proofErr w:type="spellStart"/>
      <w:r>
        <w:t>nichtswuerdiger</w:t>
      </w:r>
      <w:proofErr w:type="spellEnd"/>
      <w:r>
        <w:t xml:space="preserve"> Wurm? O was ein Wunder der </w:t>
      </w:r>
      <w:proofErr w:type="spellStart"/>
      <w:r>
        <w:t>Barmhertzigkeit</w:t>
      </w:r>
      <w:proofErr w:type="spellEnd"/>
      <w:r>
        <w:t xml:space="preserve"> ist dieses! Allein die volle Seele achtet nicht des Honigseims. Der Eigen-</w:t>
      </w:r>
      <w:proofErr w:type="spellStart"/>
      <w:r>
        <w:t>Duenckeler</w:t>
      </w:r>
      <w:proofErr w:type="spellEnd"/>
      <w:r>
        <w:t xml:space="preserve"> / </w:t>
      </w:r>
      <w:proofErr w:type="spellStart"/>
      <w:r>
        <w:t>ungedemuethigter</w:t>
      </w:r>
      <w:proofErr w:type="spellEnd"/>
      <w:r>
        <w:t xml:space="preserve"> </w:t>
      </w:r>
      <w:proofErr w:type="spellStart"/>
      <w:r>
        <w:t>Suender</w:t>
      </w:r>
      <w:proofErr w:type="spellEnd"/>
      <w:r>
        <w:t xml:space="preserve"> / </w:t>
      </w:r>
      <w:proofErr w:type="spellStart"/>
      <w:r>
        <w:t>sihet</w:t>
      </w:r>
      <w:proofErr w:type="spellEnd"/>
      <w:r>
        <w:t xml:space="preserve"> auf CHristum so obenhin und </w:t>
      </w:r>
      <w:proofErr w:type="spellStart"/>
      <w:r>
        <w:t>unachtsamlich</w:t>
      </w:r>
      <w:proofErr w:type="spellEnd"/>
      <w:r>
        <w:t xml:space="preserve"> / als ein gesunder Mann auf einen </w:t>
      </w:r>
      <w:proofErr w:type="spellStart"/>
      <w:r>
        <w:t>Artzt</w:t>
      </w:r>
      <w:proofErr w:type="spellEnd"/>
      <w:r>
        <w:t xml:space="preserve"> / oder ein unschuldiger Mann / wenn </w:t>
      </w:r>
      <w:proofErr w:type="spellStart"/>
      <w:r>
        <w:t>ihme</w:t>
      </w:r>
      <w:proofErr w:type="spellEnd"/>
      <w:r>
        <w:t xml:space="preserve"> </w:t>
      </w:r>
      <w:proofErr w:type="spellStart"/>
      <w:r>
        <w:t>Perdon</w:t>
      </w:r>
      <w:proofErr w:type="spellEnd"/>
      <w:r>
        <w:t xml:space="preserve"> angeboten wird. </w:t>
      </w:r>
    </w:p>
    <w:p w14:paraId="199E090F" w14:textId="77777777" w:rsidR="006164D3" w:rsidRDefault="006164D3" w:rsidP="006164D3">
      <w:pPr>
        <w:pStyle w:val="StandardWeb"/>
      </w:pPr>
      <w:r>
        <w:t>Das gute aber / das noch bey den Eigen-</w:t>
      </w:r>
      <w:proofErr w:type="spellStart"/>
      <w:r>
        <w:t>Duenckelern</w:t>
      </w:r>
      <w:proofErr w:type="spellEnd"/>
      <w:r>
        <w:t xml:space="preserve"> ist / das kommt selten andern zu gute / viel weniger ihnen selbst: wie solche Leute sich nur selbst suchen / und ihnen selbst dienen / also gesegnet auch insgemein Gott ihre Arbeit nicht; sondern / wie sie verkehret sind / so verkehren sie auch gar leicht andere / und </w:t>
      </w:r>
      <w:proofErr w:type="spellStart"/>
      <w:r>
        <w:t>pflantzen</w:t>
      </w:r>
      <w:proofErr w:type="spellEnd"/>
      <w:r>
        <w:t xml:space="preserve"> fort ihren Eigen-</w:t>
      </w:r>
      <w:proofErr w:type="spellStart"/>
      <w:r>
        <w:t>Duenckel</w:t>
      </w:r>
      <w:proofErr w:type="spellEnd"/>
      <w:r>
        <w:t xml:space="preserve">. Zwey Wort eines </w:t>
      </w:r>
      <w:proofErr w:type="spellStart"/>
      <w:r>
        <w:t>demuethigen</w:t>
      </w:r>
      <w:proofErr w:type="spellEnd"/>
      <w:r>
        <w:t xml:space="preserve"> selbst-</w:t>
      </w:r>
      <w:proofErr w:type="spellStart"/>
      <w:r>
        <w:t>verlaeugnenden</w:t>
      </w:r>
      <w:proofErr w:type="spellEnd"/>
      <w:r>
        <w:t xml:space="preserve"> Mannes / schaffen </w:t>
      </w:r>
      <w:proofErr w:type="spellStart"/>
      <w:r>
        <w:t>offt</w:t>
      </w:r>
      <w:proofErr w:type="spellEnd"/>
      <w:r>
        <w:t xml:space="preserve"> mehr Nutzen / als eine </w:t>
      </w:r>
      <w:proofErr w:type="spellStart"/>
      <w:r>
        <w:t>gantze</w:t>
      </w:r>
      <w:proofErr w:type="spellEnd"/>
      <w:r>
        <w:t xml:space="preserve"> Predigt / eines solchen selbst-suchenden. </w:t>
      </w:r>
    </w:p>
    <w:p w14:paraId="5ECE48C8" w14:textId="77777777" w:rsidR="006164D3" w:rsidRDefault="006164D3" w:rsidP="006164D3">
      <w:pPr>
        <w:pStyle w:val="StandardWeb"/>
      </w:pPr>
      <w:r>
        <w:t xml:space="preserve">Ich ermahne euch derohalben im Namen Gottes / daß ihr euch </w:t>
      </w:r>
      <w:proofErr w:type="spellStart"/>
      <w:r>
        <w:t>huetet</w:t>
      </w:r>
      <w:proofErr w:type="spellEnd"/>
      <w:r>
        <w:t xml:space="preserve"> vor dieses </w:t>
      </w:r>
      <w:proofErr w:type="spellStart"/>
      <w:r>
        <w:t>Stueck</w:t>
      </w:r>
      <w:proofErr w:type="spellEnd"/>
      <w:r>
        <w:t xml:space="preserve"> der </w:t>
      </w:r>
      <w:proofErr w:type="spellStart"/>
      <w:r>
        <w:t>Selbheit</w:t>
      </w:r>
      <w:proofErr w:type="spellEnd"/>
      <w:r>
        <w:t xml:space="preserve"> / und </w:t>
      </w:r>
      <w:proofErr w:type="spellStart"/>
      <w:r>
        <w:t>toedtet</w:t>
      </w:r>
      <w:proofErr w:type="spellEnd"/>
      <w:r>
        <w:t xml:space="preserve"> es; Es </w:t>
      </w:r>
      <w:proofErr w:type="spellStart"/>
      <w:r>
        <w:t>wil</w:t>
      </w:r>
      <w:proofErr w:type="spellEnd"/>
      <w:r>
        <w:t xml:space="preserve"> anders GOtt aus euren </w:t>
      </w:r>
      <w:proofErr w:type="spellStart"/>
      <w:r>
        <w:t>Hertzen</w:t>
      </w:r>
      <w:proofErr w:type="spellEnd"/>
      <w:r>
        <w:t xml:space="preserve"> / und alles was gut ist / ausschliessen. Wenn die Hoffart und Eigen-</w:t>
      </w:r>
      <w:proofErr w:type="spellStart"/>
      <w:r>
        <w:t>Duenckel</w:t>
      </w:r>
      <w:proofErr w:type="spellEnd"/>
      <w:r>
        <w:t xml:space="preserve"> euch plaget / so werdet ihr vielmehr die Predigt </w:t>
      </w:r>
      <w:proofErr w:type="spellStart"/>
      <w:r>
        <w:t>hoeren</w:t>
      </w:r>
      <w:proofErr w:type="spellEnd"/>
      <w:r>
        <w:t xml:space="preserve"> / daß ihr was habet zu richten / denn erbauet zu werden; Und wo etwas in Gottes Wort gegen eure </w:t>
      </w:r>
      <w:proofErr w:type="spellStart"/>
      <w:r>
        <w:t>naerrische</w:t>
      </w:r>
      <w:proofErr w:type="spellEnd"/>
      <w:r>
        <w:t xml:space="preserve"> </w:t>
      </w:r>
      <w:proofErr w:type="spellStart"/>
      <w:r>
        <w:t>Weißheit</w:t>
      </w:r>
      <w:proofErr w:type="spellEnd"/>
      <w:r>
        <w:t xml:space="preserve"> ist / so werdet ihr es nur geringe achten / oder einen Schertz davon machen; Da auch die </w:t>
      </w:r>
      <w:proofErr w:type="spellStart"/>
      <w:r>
        <w:t>Warheit</w:t>
      </w:r>
      <w:proofErr w:type="spellEnd"/>
      <w:r>
        <w:t xml:space="preserve"> Gottes das Hertz eurer </w:t>
      </w:r>
      <w:proofErr w:type="spellStart"/>
      <w:r>
        <w:t>Selbheit</w:t>
      </w:r>
      <w:proofErr w:type="spellEnd"/>
      <w:r>
        <w:t xml:space="preserve"> treffen </w:t>
      </w:r>
      <w:proofErr w:type="spellStart"/>
      <w:r>
        <w:t>moechte</w:t>
      </w:r>
      <w:proofErr w:type="spellEnd"/>
      <w:r>
        <w:t xml:space="preserve"> / werdet ihr nur dagegen erbittern / und solche </w:t>
      </w:r>
      <w:proofErr w:type="spellStart"/>
      <w:r>
        <w:t>Warheit</w:t>
      </w:r>
      <w:proofErr w:type="spellEnd"/>
      <w:r>
        <w:t xml:space="preserve"> in euren </w:t>
      </w:r>
      <w:proofErr w:type="spellStart"/>
      <w:r>
        <w:t>Hertzen</w:t>
      </w:r>
      <w:proofErr w:type="spellEnd"/>
      <w:r>
        <w:t xml:space="preserve"> hassen / auch vielleicht </w:t>
      </w:r>
      <w:proofErr w:type="spellStart"/>
      <w:r>
        <w:t>wol</w:t>
      </w:r>
      <w:proofErr w:type="spellEnd"/>
      <w:r>
        <w:t xml:space="preserve"> / wie des </w:t>
      </w:r>
      <w:proofErr w:type="spellStart"/>
      <w:r>
        <w:t>Teuffels</w:t>
      </w:r>
      <w:proofErr w:type="spellEnd"/>
      <w:r>
        <w:t xml:space="preserve"> ungescheute Diener / dieselbe </w:t>
      </w:r>
      <w:proofErr w:type="spellStart"/>
      <w:r>
        <w:t>oeffentlich</w:t>
      </w:r>
      <w:proofErr w:type="spellEnd"/>
      <w:r>
        <w:t xml:space="preserve"> </w:t>
      </w:r>
      <w:proofErr w:type="spellStart"/>
      <w:r>
        <w:t>verlaestern</w:t>
      </w:r>
      <w:proofErr w:type="spellEnd"/>
      <w:r>
        <w:t xml:space="preserve"> / und wie die Juden gegen Stephano es machten / Act. 7. Die </w:t>
      </w:r>
      <w:proofErr w:type="spellStart"/>
      <w:r>
        <w:t>Zaehne</w:t>
      </w:r>
      <w:proofErr w:type="spellEnd"/>
      <w:r>
        <w:t xml:space="preserve"> zusammen </w:t>
      </w:r>
      <w:proofErr w:type="spellStart"/>
      <w:r>
        <w:t>beissen</w:t>
      </w:r>
      <w:proofErr w:type="spellEnd"/>
      <w:r>
        <w:t xml:space="preserve"> gegen dem Prediger / oder wie sie es machten mit Paulo / Act. 22/ 22. Sie </w:t>
      </w:r>
      <w:proofErr w:type="spellStart"/>
      <w:r>
        <w:t>hoereten</w:t>
      </w:r>
      <w:proofErr w:type="spellEnd"/>
      <w:r>
        <w:t xml:space="preserve"> </w:t>
      </w:r>
      <w:proofErr w:type="spellStart"/>
      <w:r>
        <w:t>ihme</w:t>
      </w:r>
      <w:proofErr w:type="spellEnd"/>
      <w:r>
        <w:t xml:space="preserve"> zu </w:t>
      </w:r>
      <w:proofErr w:type="spellStart"/>
      <w:r>
        <w:t>biß</w:t>
      </w:r>
      <w:proofErr w:type="spellEnd"/>
      <w:r>
        <w:t xml:space="preserve"> auf </w:t>
      </w:r>
      <w:proofErr w:type="spellStart"/>
      <w:r>
        <w:t>diß</w:t>
      </w:r>
      <w:proofErr w:type="spellEnd"/>
      <w:r>
        <w:t xml:space="preserve"> Wort / (eben </w:t>
      </w:r>
      <w:proofErr w:type="spellStart"/>
      <w:r>
        <w:t>biß</w:t>
      </w:r>
      <w:proofErr w:type="spellEnd"/>
      <w:r>
        <w:t xml:space="preserve"> auf das Wort / das gegen sie selbst </w:t>
      </w:r>
      <w:proofErr w:type="spellStart"/>
      <w:r>
        <w:t>gienge</w:t>
      </w:r>
      <w:proofErr w:type="spellEnd"/>
      <w:r>
        <w:t xml:space="preserve">) und da huben sie ihre Stimme auf / und sprachen: Hinweg mit solchem von der Erden / denn es ist nicht </w:t>
      </w:r>
      <w:proofErr w:type="spellStart"/>
      <w:r>
        <w:t>billich</w:t>
      </w:r>
      <w:proofErr w:type="spellEnd"/>
      <w:r>
        <w:t xml:space="preserve"> / daß er leben soll. Eben solchen Lohn haben wir auch von vielen unserer </w:t>
      </w:r>
      <w:proofErr w:type="spellStart"/>
      <w:r>
        <w:t>Zuhoerer</w:t>
      </w:r>
      <w:proofErr w:type="spellEnd"/>
      <w:r>
        <w:t xml:space="preserve"> / wenn Selbst sie gebracht hat </w:t>
      </w:r>
      <w:proofErr w:type="spellStart"/>
      <w:r>
        <w:t>biß</w:t>
      </w:r>
      <w:proofErr w:type="spellEnd"/>
      <w:r>
        <w:t xml:space="preserve"> auf den letzten Tritt zur </w:t>
      </w:r>
      <w:proofErr w:type="spellStart"/>
      <w:r>
        <w:t>Hoellen</w:t>
      </w:r>
      <w:proofErr w:type="spellEnd"/>
      <w:r>
        <w:t xml:space="preserve">. O meine Lieben / haltet euren Verstand </w:t>
      </w:r>
      <w:proofErr w:type="spellStart"/>
      <w:r>
        <w:t>verdaechtig</w:t>
      </w:r>
      <w:proofErr w:type="spellEnd"/>
      <w:r>
        <w:t xml:space="preserve"> / und </w:t>
      </w:r>
      <w:proofErr w:type="spellStart"/>
      <w:r>
        <w:t>gedencket</w:t>
      </w:r>
      <w:proofErr w:type="spellEnd"/>
      <w:r>
        <w:t xml:space="preserve"> nicht </w:t>
      </w:r>
      <w:proofErr w:type="spellStart"/>
      <w:r>
        <w:t>hoeher</w:t>
      </w:r>
      <w:proofErr w:type="spellEnd"/>
      <w:r>
        <w:t xml:space="preserve"> von demselben / denn ihr erreichen </w:t>
      </w:r>
      <w:proofErr w:type="spellStart"/>
      <w:r>
        <w:t>koennet</w:t>
      </w:r>
      <w:proofErr w:type="spellEnd"/>
      <w:r>
        <w:t xml:space="preserve"> / oder eure Erfahrung / </w:t>
      </w:r>
      <w:proofErr w:type="spellStart"/>
      <w:r>
        <w:t>Huelffs</w:t>
      </w:r>
      <w:proofErr w:type="spellEnd"/>
      <w:r>
        <w:t xml:space="preserve">-Mittel / Zeit und Gelegenheit / die ihr gehabt habet zur </w:t>
      </w:r>
      <w:proofErr w:type="spellStart"/>
      <w:r>
        <w:t>Wissenschafft</w:t>
      </w:r>
      <w:proofErr w:type="spellEnd"/>
      <w:r>
        <w:t xml:space="preserve"> oder euer Fleiß alle diese </w:t>
      </w:r>
      <w:proofErr w:type="spellStart"/>
      <w:r>
        <w:t>Stuecke</w:t>
      </w:r>
      <w:proofErr w:type="spellEnd"/>
      <w:r>
        <w:t xml:space="preserve"> anzuwenden / sich erstrecken. Denn diese sind Gottes ordentliche Weise / durch welche er die </w:t>
      </w:r>
      <w:proofErr w:type="spellStart"/>
      <w:r>
        <w:t>Wissenschafft</w:t>
      </w:r>
      <w:proofErr w:type="spellEnd"/>
      <w:r>
        <w:t xml:space="preserve"> in uns </w:t>
      </w:r>
      <w:proofErr w:type="spellStart"/>
      <w:r>
        <w:t>wuercket</w:t>
      </w:r>
      <w:proofErr w:type="spellEnd"/>
      <w:r>
        <w:t xml:space="preserve">: </w:t>
      </w:r>
      <w:proofErr w:type="spellStart"/>
      <w:r>
        <w:t>Besihe</w:t>
      </w:r>
      <w:proofErr w:type="spellEnd"/>
      <w:r>
        <w:t xml:space="preserve"> hievon und betrachte fleißig 1 Tim. 3/ 6. Hebr. 5/ 12. 14. Setzet nicht halsstarrig euren Eigen-</w:t>
      </w:r>
      <w:proofErr w:type="spellStart"/>
      <w:r>
        <w:t>Duenckel</w:t>
      </w:r>
      <w:proofErr w:type="spellEnd"/>
      <w:r>
        <w:t xml:space="preserve"> gegen die / die </w:t>
      </w:r>
      <w:proofErr w:type="spellStart"/>
      <w:r>
        <w:t>laenger</w:t>
      </w:r>
      <w:proofErr w:type="spellEnd"/>
      <w:r>
        <w:t xml:space="preserve"> und fleißiger mit solchen Sachen umgegangen / denn ihr / viel weniger gegen eure Prediger / viel weniger gegen eine Menge eurer Lehrer / oder gegen die Kirche Gottes / zum allerwenigsten aber gegen GOTT selbst / der zu euch redet durch die Heil. </w:t>
      </w:r>
      <w:proofErr w:type="spellStart"/>
      <w:r>
        <w:t>Schrifft</w:t>
      </w:r>
      <w:proofErr w:type="spellEnd"/>
      <w:r>
        <w:t xml:space="preserve">. Lasset euch warnen mit den vielen </w:t>
      </w:r>
      <w:proofErr w:type="spellStart"/>
      <w:r>
        <w:t>Ketzereyen</w:t>
      </w:r>
      <w:proofErr w:type="spellEnd"/>
      <w:r>
        <w:t xml:space="preserve"> / und </w:t>
      </w:r>
      <w:proofErr w:type="spellStart"/>
      <w:r>
        <w:t>Schwermereyen</w:t>
      </w:r>
      <w:proofErr w:type="spellEnd"/>
      <w:r>
        <w:t xml:space="preserve"> / die aus Eigen-</w:t>
      </w:r>
      <w:proofErr w:type="spellStart"/>
      <w:r>
        <w:t>Duenckel</w:t>
      </w:r>
      <w:proofErr w:type="spellEnd"/>
      <w:r>
        <w:t xml:space="preserve"> ihren Ursprung genommen haben. </w:t>
      </w:r>
    </w:p>
    <w:p w14:paraId="2ACB13AC" w14:textId="77777777" w:rsidR="006164D3" w:rsidRDefault="006164D3" w:rsidP="006164D3">
      <w:pPr>
        <w:pStyle w:val="StandardWeb"/>
      </w:pPr>
      <w:r>
        <w:t xml:space="preserve">Hier </w:t>
      </w:r>
      <w:proofErr w:type="spellStart"/>
      <w:r>
        <w:t>moechte</w:t>
      </w:r>
      <w:proofErr w:type="spellEnd"/>
      <w:r>
        <w:t xml:space="preserve"> einer sagen: Wenn ihr euch selber </w:t>
      </w:r>
      <w:proofErr w:type="spellStart"/>
      <w:r>
        <w:t>moeget</w:t>
      </w:r>
      <w:proofErr w:type="spellEnd"/>
      <w:r>
        <w:t xml:space="preserve"> weiser halten / denn mich oder meines gleichen / und das ohne Eigen-</w:t>
      </w:r>
      <w:proofErr w:type="spellStart"/>
      <w:r>
        <w:t>Duenckel</w:t>
      </w:r>
      <w:proofErr w:type="spellEnd"/>
      <w:r>
        <w:t xml:space="preserve"> / warum mag ich mich nicht so </w:t>
      </w:r>
      <w:proofErr w:type="spellStart"/>
      <w:r>
        <w:t>wol</w:t>
      </w:r>
      <w:proofErr w:type="spellEnd"/>
      <w:r>
        <w:t xml:space="preserve"> weiser halten / als euch oder eures gleichen ohne Eigen-</w:t>
      </w:r>
      <w:proofErr w:type="spellStart"/>
      <w:r>
        <w:t>Duenckel</w:t>
      </w:r>
      <w:proofErr w:type="spellEnd"/>
      <w:r>
        <w:t xml:space="preserve">? Antwort: Ich mag mir selbst nicht weiser </w:t>
      </w:r>
      <w:proofErr w:type="spellStart"/>
      <w:r>
        <w:t>duencken</w:t>
      </w:r>
      <w:proofErr w:type="spellEnd"/>
      <w:r>
        <w:t xml:space="preserve"> in denen zuvor </w:t>
      </w:r>
      <w:proofErr w:type="spellStart"/>
      <w:r>
        <w:t>erwehnten</w:t>
      </w:r>
      <w:proofErr w:type="spellEnd"/>
      <w:r>
        <w:t xml:space="preserve"> </w:t>
      </w:r>
      <w:proofErr w:type="spellStart"/>
      <w:r>
        <w:t>Stuecken</w:t>
      </w:r>
      <w:proofErr w:type="spellEnd"/>
      <w:r>
        <w:t xml:space="preserve">; Ich mag mich nicht selbst zu seyn </w:t>
      </w:r>
      <w:proofErr w:type="spellStart"/>
      <w:r>
        <w:t>duencken</w:t>
      </w:r>
      <w:proofErr w:type="spellEnd"/>
      <w:r>
        <w:t xml:space="preserve"> / das ich nicht bin / noch auch mich nicht selbst zu seyn </w:t>
      </w:r>
      <w:proofErr w:type="spellStart"/>
      <w:r>
        <w:t>duencken</w:t>
      </w:r>
      <w:proofErr w:type="spellEnd"/>
      <w:r>
        <w:t xml:space="preserve"> / das ich nicht bin / noch auch mich selbst </w:t>
      </w:r>
      <w:proofErr w:type="spellStart"/>
      <w:r>
        <w:t>ueberheben</w:t>
      </w:r>
      <w:proofErr w:type="spellEnd"/>
      <w:r>
        <w:t xml:space="preserve"> / </w:t>
      </w:r>
      <w:proofErr w:type="spellStart"/>
      <w:r>
        <w:t>ueber</w:t>
      </w:r>
      <w:proofErr w:type="spellEnd"/>
      <w:r>
        <w:t xml:space="preserve"> die / die weiser sind / denn ich / noch </w:t>
      </w:r>
      <w:proofErr w:type="spellStart"/>
      <w:r>
        <w:t>ueber</w:t>
      </w:r>
      <w:proofErr w:type="spellEnd"/>
      <w:r>
        <w:t xml:space="preserve"> meine Obern / oder die Kirche GOttes. </w:t>
      </w:r>
    </w:p>
    <w:p w14:paraId="4BBE805B" w14:textId="77777777" w:rsidR="006164D3" w:rsidRDefault="006164D3" w:rsidP="006164D3">
      <w:pPr>
        <w:pStyle w:val="StandardWeb"/>
      </w:pPr>
      <w:r>
        <w:t xml:space="preserve">Aber / </w:t>
      </w:r>
      <w:proofErr w:type="spellStart"/>
      <w:r>
        <w:t>moechte</w:t>
      </w:r>
      <w:proofErr w:type="spellEnd"/>
      <w:r>
        <w:t xml:space="preserve"> einer weiter </w:t>
      </w:r>
      <w:proofErr w:type="spellStart"/>
      <w:r>
        <w:t>einwerffen</w:t>
      </w:r>
      <w:proofErr w:type="spellEnd"/>
      <w:r>
        <w:t xml:space="preserve"> / das ist nur euer Einbildung / daß ihr klug und weise gnug seyd ein Lehrer zu seyn / oder weiser / denn andere / und warum mag ich mir solches nicht so </w:t>
      </w:r>
      <w:proofErr w:type="spellStart"/>
      <w:r>
        <w:t>wol</w:t>
      </w:r>
      <w:proofErr w:type="spellEnd"/>
      <w:r>
        <w:t xml:space="preserve"> einbilden als ihr? Antwort: Es muß niemand aus seinem eigenen </w:t>
      </w:r>
      <w:proofErr w:type="spellStart"/>
      <w:r>
        <w:t>Duenckel</w:t>
      </w:r>
      <w:proofErr w:type="spellEnd"/>
      <w:r>
        <w:t xml:space="preserve"> ein Prediger werden / sondern muß von </w:t>
      </w:r>
      <w:proofErr w:type="spellStart"/>
      <w:r>
        <w:t>verstaendigen</w:t>
      </w:r>
      <w:proofErr w:type="spellEnd"/>
      <w:r>
        <w:t xml:space="preserve"> Leuten / Krafft ihres Amtes / </w:t>
      </w:r>
      <w:proofErr w:type="spellStart"/>
      <w:r>
        <w:t>beruffen</w:t>
      </w:r>
      <w:proofErr w:type="spellEnd"/>
      <w:r>
        <w:t xml:space="preserve"> werden / die von seiner Geschicklichkeit urtheilen </w:t>
      </w:r>
      <w:proofErr w:type="spellStart"/>
      <w:r>
        <w:t>muessen</w:t>
      </w:r>
      <w:proofErr w:type="spellEnd"/>
      <w:r>
        <w:t xml:space="preserve"> / und solche </w:t>
      </w:r>
      <w:proofErr w:type="spellStart"/>
      <w:r>
        <w:t>Meynunge</w:t>
      </w:r>
      <w:proofErr w:type="spellEnd"/>
      <w:r>
        <w:t xml:space="preserve"> von </w:t>
      </w:r>
      <w:proofErr w:type="spellStart"/>
      <w:r>
        <w:t>ihme</w:t>
      </w:r>
      <w:proofErr w:type="spellEnd"/>
      <w:r>
        <w:t xml:space="preserve"> haben / die </w:t>
      </w:r>
      <w:proofErr w:type="spellStart"/>
      <w:r>
        <w:t>gegruendet</w:t>
      </w:r>
      <w:proofErr w:type="spellEnd"/>
      <w:r>
        <w:t xml:space="preserve"> ist. Daß wir verstehen und erkennen die Gnade / so wir empfangen haben / ist unser Schuldigkeit / und machet uns geschickt zur </w:t>
      </w:r>
      <w:proofErr w:type="spellStart"/>
      <w:r>
        <w:t>Danckbarkeit</w:t>
      </w:r>
      <w:proofErr w:type="spellEnd"/>
      <w:r>
        <w:t xml:space="preserve">: allein der falsche </w:t>
      </w:r>
      <w:proofErr w:type="spellStart"/>
      <w:r>
        <w:t>Duenckel</w:t>
      </w:r>
      <w:proofErr w:type="spellEnd"/>
      <w:r>
        <w:t xml:space="preserve"> / daß wir </w:t>
      </w:r>
      <w:proofErr w:type="spellStart"/>
      <w:r>
        <w:t>meynen</w:t>
      </w:r>
      <w:proofErr w:type="spellEnd"/>
      <w:r>
        <w:t xml:space="preserve"> zu haben / das wir nicht haben / ist ein </w:t>
      </w:r>
      <w:proofErr w:type="spellStart"/>
      <w:r>
        <w:t>gefaehrlicher</w:t>
      </w:r>
      <w:proofErr w:type="spellEnd"/>
      <w:r>
        <w:t xml:space="preserve"> Betrug / denn / wer da </w:t>
      </w:r>
      <w:proofErr w:type="spellStart"/>
      <w:r>
        <w:t>gedencket</w:t>
      </w:r>
      <w:proofErr w:type="spellEnd"/>
      <w:r>
        <w:t xml:space="preserve"> / daß er etwas sey / wenn er nichts ist / der </w:t>
      </w:r>
      <w:proofErr w:type="spellStart"/>
      <w:r>
        <w:t>betrueget</w:t>
      </w:r>
      <w:proofErr w:type="spellEnd"/>
      <w:r>
        <w:t xml:space="preserve"> sich selbst / Gal. 7/ 3. Wenn ein Blinder </w:t>
      </w:r>
      <w:proofErr w:type="spellStart"/>
      <w:r>
        <w:t>solte</w:t>
      </w:r>
      <w:proofErr w:type="spellEnd"/>
      <w:r>
        <w:t xml:space="preserve"> also </w:t>
      </w:r>
      <w:proofErr w:type="spellStart"/>
      <w:r>
        <w:t>schliessen</w:t>
      </w:r>
      <w:proofErr w:type="spellEnd"/>
      <w:r>
        <w:t xml:space="preserve"> / gegen einen der da </w:t>
      </w:r>
      <w:proofErr w:type="spellStart"/>
      <w:r>
        <w:t>sihet</w:t>
      </w:r>
      <w:proofErr w:type="spellEnd"/>
      <w:r>
        <w:t xml:space="preserve"> / und sagen: Ihr sprechet / ihr </w:t>
      </w:r>
      <w:proofErr w:type="spellStart"/>
      <w:r>
        <w:t>koennet</w:t>
      </w:r>
      <w:proofErr w:type="spellEnd"/>
      <w:r>
        <w:t xml:space="preserve"> so weit sehen / und warum mag ich auch nicht so sagen / </w:t>
      </w:r>
      <w:proofErr w:type="spellStart"/>
      <w:r>
        <w:t>woltet</w:t>
      </w:r>
      <w:proofErr w:type="spellEnd"/>
      <w:r>
        <w:t xml:space="preserve"> ihr nicht antworten: Ich weiß / daß es wahr ist / was ich sage / allein / das </w:t>
      </w:r>
      <w:proofErr w:type="spellStart"/>
      <w:r>
        <w:t>koennet</w:t>
      </w:r>
      <w:proofErr w:type="spellEnd"/>
      <w:r>
        <w:t xml:space="preserve"> ihr nicht thun / und wenn er doch </w:t>
      </w:r>
      <w:proofErr w:type="spellStart"/>
      <w:r>
        <w:t>fortfuehre</w:t>
      </w:r>
      <w:proofErr w:type="spellEnd"/>
      <w:r>
        <w:t xml:space="preserve"> und sagte: Ihr haltet mich vor blind / und ich halte euch vor blind / und warum mag man mir nicht so </w:t>
      </w:r>
      <w:proofErr w:type="spellStart"/>
      <w:r>
        <w:t>wol</w:t>
      </w:r>
      <w:proofErr w:type="spellEnd"/>
      <w:r>
        <w:t xml:space="preserve"> glauben als euch? </w:t>
      </w:r>
      <w:proofErr w:type="spellStart"/>
      <w:r>
        <w:t>Koente</w:t>
      </w:r>
      <w:proofErr w:type="spellEnd"/>
      <w:r>
        <w:t xml:space="preserve"> diese Rede beweisen und darthun / daß er sein Gesicht </w:t>
      </w:r>
      <w:proofErr w:type="spellStart"/>
      <w:r>
        <w:t>haette</w:t>
      </w:r>
      <w:proofErr w:type="spellEnd"/>
      <w:r>
        <w:t xml:space="preserve">? oder </w:t>
      </w:r>
      <w:proofErr w:type="spellStart"/>
      <w:r>
        <w:t>solte</w:t>
      </w:r>
      <w:proofErr w:type="spellEnd"/>
      <w:r>
        <w:t xml:space="preserve"> es mir einen </w:t>
      </w:r>
      <w:proofErr w:type="spellStart"/>
      <w:r>
        <w:t>Zweiffel</w:t>
      </w:r>
      <w:proofErr w:type="spellEnd"/>
      <w:r>
        <w:t xml:space="preserve"> machen / ob ich meines </w:t>
      </w:r>
      <w:proofErr w:type="spellStart"/>
      <w:r>
        <w:t>haette</w:t>
      </w:r>
      <w:proofErr w:type="spellEnd"/>
      <w:r>
        <w:t xml:space="preserve">? und </w:t>
      </w:r>
      <w:proofErr w:type="spellStart"/>
      <w:r>
        <w:t>solte</w:t>
      </w:r>
      <w:proofErr w:type="spellEnd"/>
      <w:r>
        <w:t xml:space="preserve"> ein ander daran </w:t>
      </w:r>
      <w:proofErr w:type="spellStart"/>
      <w:r>
        <w:t>zweiffeln</w:t>
      </w:r>
      <w:proofErr w:type="spellEnd"/>
      <w:r>
        <w:t xml:space="preserve"> / laß diejenigen richten / die Augen haben / aber nicht den Blinden. Aber ich bekenne / es hat die geistliche Blindheit diesen grossen Nachtheil gegen der leiblichen / daß / da ich einen leiblichen Blinden / leichtlich </w:t>
      </w:r>
      <w:proofErr w:type="spellStart"/>
      <w:r>
        <w:t>ueberweisen</w:t>
      </w:r>
      <w:proofErr w:type="spellEnd"/>
      <w:r>
        <w:t xml:space="preserve"> </w:t>
      </w:r>
      <w:proofErr w:type="spellStart"/>
      <w:r>
        <w:t>kan</w:t>
      </w:r>
      <w:proofErr w:type="spellEnd"/>
      <w:r>
        <w:t xml:space="preserve"> / daß er blind ist / und ihn daher willig machen / daß er sich </w:t>
      </w:r>
      <w:proofErr w:type="spellStart"/>
      <w:r>
        <w:t>helffen</w:t>
      </w:r>
      <w:proofErr w:type="spellEnd"/>
      <w:r>
        <w:t xml:space="preserve"> oder leiten </w:t>
      </w:r>
      <w:proofErr w:type="spellStart"/>
      <w:r>
        <w:t>laesset</w:t>
      </w:r>
      <w:proofErr w:type="spellEnd"/>
      <w:r>
        <w:t xml:space="preserve">; so ist es doch in der geistlichen Blindheit so beschaffen / daß je blinder einer ist / je fester stehet er darauf / er sehe / und saget im Spott / wie </w:t>
      </w:r>
      <w:proofErr w:type="spellStart"/>
      <w:r>
        <w:t>forten</w:t>
      </w:r>
      <w:proofErr w:type="spellEnd"/>
      <w:r>
        <w:t xml:space="preserve"> die </w:t>
      </w:r>
      <w:proofErr w:type="spellStart"/>
      <w:r>
        <w:t>Phariseer</w:t>
      </w:r>
      <w:proofErr w:type="spellEnd"/>
      <w:r>
        <w:t xml:space="preserve"> zu CHristo / Joh. 9/ 40. Sind wir auch blind? Denn die Hoffart </w:t>
      </w:r>
      <w:proofErr w:type="spellStart"/>
      <w:r>
        <w:t>wil</w:t>
      </w:r>
      <w:proofErr w:type="spellEnd"/>
      <w:r>
        <w:t xml:space="preserve"> ihnen nicht ihre Unwissenheit erkennen lassen / dasselbe Licht / das die Unwissenheit </w:t>
      </w:r>
      <w:proofErr w:type="spellStart"/>
      <w:r>
        <w:t>curiret</w:t>
      </w:r>
      <w:proofErr w:type="spellEnd"/>
      <w:r>
        <w:t xml:space="preserve"> / muß sie auch entdecken; </w:t>
      </w:r>
      <w:proofErr w:type="spellStart"/>
      <w:r>
        <w:t>Vornemlich</w:t>
      </w:r>
      <w:proofErr w:type="spellEnd"/>
      <w:r>
        <w:t xml:space="preserve"> / wenn die Leute blind geboren sind / und nie gesehen haben die selige Erleuchtung der Heiligen / so </w:t>
      </w:r>
      <w:proofErr w:type="spellStart"/>
      <w:r>
        <w:t>koennen</w:t>
      </w:r>
      <w:proofErr w:type="spellEnd"/>
      <w:r>
        <w:t xml:space="preserve"> sie nicht glauben / daß noch ein ander Licht sey / denn sie gesehen haben. </w:t>
      </w:r>
    </w:p>
    <w:p w14:paraId="664EF8D9" w14:textId="77777777" w:rsidR="006164D3" w:rsidRDefault="006164D3" w:rsidP="006164D3">
      <w:pPr>
        <w:spacing w:after="0" w:line="240" w:lineRule="auto"/>
      </w:pPr>
      <w:r>
        <w:br w:type="page"/>
      </w:r>
    </w:p>
    <w:p w14:paraId="7EAD9C35" w14:textId="77777777" w:rsidR="006164D3" w:rsidRDefault="006164D3" w:rsidP="006164D3">
      <w:pPr>
        <w:pStyle w:val="berschrift1"/>
        <w:rPr>
          <w:sz w:val="48"/>
        </w:rPr>
      </w:pPr>
      <w:r>
        <w:t>Das XV. Capitel.</w:t>
      </w:r>
    </w:p>
    <w:p w14:paraId="654E955D" w14:textId="77777777" w:rsidR="006164D3" w:rsidRDefault="006164D3" w:rsidP="006164D3">
      <w:pPr>
        <w:pStyle w:val="StandardWeb"/>
      </w:pPr>
      <w:r>
        <w:rPr>
          <w:rStyle w:val="Fett"/>
          <w:rFonts w:eastAsiaTheme="majorEastAsia"/>
        </w:rPr>
        <w:t xml:space="preserve">Eigen-Will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12C4F139" w14:textId="77777777" w:rsidR="006164D3" w:rsidRDefault="006164D3" w:rsidP="006164D3">
      <w:pPr>
        <w:pStyle w:val="StandardWeb"/>
      </w:pPr>
      <w:r>
        <w:t xml:space="preserve">Das </w:t>
      </w:r>
      <w:proofErr w:type="spellStart"/>
      <w:r>
        <w:t>vierdte</w:t>
      </w:r>
      <w:proofErr w:type="spellEnd"/>
      <w:r>
        <w:t xml:space="preserve"> </w:t>
      </w:r>
      <w:proofErr w:type="spellStart"/>
      <w:r>
        <w:t>Stueck</w:t>
      </w:r>
      <w:proofErr w:type="spellEnd"/>
      <w:r>
        <w:t xml:space="preserve"> der </w:t>
      </w:r>
      <w:proofErr w:type="spellStart"/>
      <w:r>
        <w:t>Selbheit</w:t>
      </w:r>
      <w:proofErr w:type="spellEnd"/>
      <w:r>
        <w:t xml:space="preserve"> / so </w:t>
      </w:r>
      <w:proofErr w:type="spellStart"/>
      <w:r>
        <w:t>getoedtet</w:t>
      </w:r>
      <w:proofErr w:type="spellEnd"/>
      <w:r>
        <w:t xml:space="preserve"> werden muß / ist Eigen-Will. Dieser ist eine Frucht des Eigen-</w:t>
      </w:r>
      <w:proofErr w:type="spellStart"/>
      <w:r>
        <w:t>Duenckels</w:t>
      </w:r>
      <w:proofErr w:type="spellEnd"/>
      <w:r>
        <w:t xml:space="preserve"> / und ein so groß </w:t>
      </w:r>
      <w:proofErr w:type="spellStart"/>
      <w:r>
        <w:t>Ubel</w:t>
      </w:r>
      <w:proofErr w:type="spellEnd"/>
      <w:r>
        <w:t xml:space="preserve"> in der Seelen / als es ist ein tief </w:t>
      </w:r>
      <w:proofErr w:type="spellStart"/>
      <w:r>
        <w:t>gewurtzelt</w:t>
      </w:r>
      <w:proofErr w:type="spellEnd"/>
      <w:r>
        <w:t xml:space="preserve"> </w:t>
      </w:r>
      <w:proofErr w:type="spellStart"/>
      <w:r>
        <w:t>halßstarrig</w:t>
      </w:r>
      <w:proofErr w:type="spellEnd"/>
      <w:r>
        <w:t xml:space="preserve"> Laster. Ein jeder Gottloser ist ein Eigensinniger gegen GOtt / und alle die an GOttes Seiten sind: Dieses Selbst nun oder Eigen muß </w:t>
      </w:r>
      <w:proofErr w:type="spellStart"/>
      <w:r>
        <w:t>getoedtet</w:t>
      </w:r>
      <w:proofErr w:type="spellEnd"/>
      <w:r>
        <w:t xml:space="preserve"> werden in dem Willen / oder es </w:t>
      </w:r>
      <w:proofErr w:type="spellStart"/>
      <w:r>
        <w:t>kan</w:t>
      </w:r>
      <w:proofErr w:type="spellEnd"/>
      <w:r>
        <w:t xml:space="preserve"> keine seligmachende Gnade in solchem Willen seyn. </w:t>
      </w:r>
    </w:p>
    <w:p w14:paraId="2866C26B" w14:textId="77777777" w:rsidR="006164D3" w:rsidRDefault="006164D3" w:rsidP="006164D3">
      <w:pPr>
        <w:pStyle w:val="StandardWeb"/>
      </w:pPr>
      <w:r>
        <w:t xml:space="preserve">Aber / welcher Wille ist ein Eigen-Will? Antwort: Nicht derjenige Wille / der von GOtt kommet / oder zu GOtt </w:t>
      </w:r>
      <w:proofErr w:type="spellStart"/>
      <w:r>
        <w:t>fuehret</w:t>
      </w:r>
      <w:proofErr w:type="spellEnd"/>
      <w:r>
        <w:t xml:space="preserve"> / sondern alles das andere / was im Willen ist. </w:t>
      </w:r>
    </w:p>
    <w:p w14:paraId="093D4AE1" w14:textId="77777777" w:rsidR="006164D3" w:rsidRDefault="006164D3" w:rsidP="006164D3">
      <w:pPr>
        <w:pStyle w:val="StandardWeb"/>
      </w:pPr>
      <w:r>
        <w:t xml:space="preserve">1. Derjenige Wille / der nicht regieret wird von GOtt und dessen Willen / derselbe ist nicht besser als Eigen-Will. Ein Wille / der nicht </w:t>
      </w:r>
      <w:proofErr w:type="spellStart"/>
      <w:r>
        <w:t>dependiret</w:t>
      </w:r>
      <w:proofErr w:type="spellEnd"/>
      <w:r>
        <w:t xml:space="preserve"> an GOttes Willen / ist ein Abgott / und gebrauchet den Vorzug / der GOtt </w:t>
      </w:r>
      <w:proofErr w:type="spellStart"/>
      <w:r>
        <w:t>gebuehret</w:t>
      </w:r>
      <w:proofErr w:type="spellEnd"/>
      <w:r>
        <w:t xml:space="preserve">: Denn dessen Eigenschafft ist / daß er von niemand </w:t>
      </w:r>
      <w:proofErr w:type="spellStart"/>
      <w:r>
        <w:t>dependire</w:t>
      </w:r>
      <w:proofErr w:type="spellEnd"/>
      <w:r>
        <w:t xml:space="preserve"> / und daß er einen Willen habe / der nicht durch einen obern Willen </w:t>
      </w:r>
      <w:proofErr w:type="spellStart"/>
      <w:r>
        <w:t>reguliret</w:t>
      </w:r>
      <w:proofErr w:type="spellEnd"/>
      <w:r>
        <w:t xml:space="preserve"> werde. Die meisten erkennen wenig / wie eine grosse </w:t>
      </w:r>
      <w:proofErr w:type="spellStart"/>
      <w:r>
        <w:t>Suende</w:t>
      </w:r>
      <w:proofErr w:type="spellEnd"/>
      <w:r>
        <w:t xml:space="preserve"> der Eigen-Will ist. Euer Wille ist allezeit auf etwas / es sey was es wolle / gerichtet / und selbiger euer Wille regieret alles euer andere Thun; Aber was ist dasjenige / darnach sich euer Wille richtet? Woher entstehen / und auf was Grunde bestehen eure Verlangen? Sind sie nach GOttes Willen gerichtet / oder sind sie nicht? Ihr betet zu GOtt: Dein Wille geschehe; und sind eure eigene Willen mit diesem Gebete zufrieden? Oder sind es nur Heuchel-Worte? Wo ihr in der </w:t>
      </w:r>
      <w:proofErr w:type="spellStart"/>
      <w:r>
        <w:t>Warheit</w:t>
      </w:r>
      <w:proofErr w:type="spellEnd"/>
      <w:r>
        <w:t xml:space="preserve"> wollet / daß GOttes Wille geschehe / so wird euer Wille dahin gerichtet seyn / was GOtt </w:t>
      </w:r>
      <w:proofErr w:type="spellStart"/>
      <w:r>
        <w:t>wil</w:t>
      </w:r>
      <w:proofErr w:type="spellEnd"/>
      <w:r>
        <w:t xml:space="preserve">. Wie ein Knecht sich richtet nach seines Herrn Willen / in aller Arbeit / die er zu thun hat / und thut nicht / was er selber </w:t>
      </w:r>
      <w:proofErr w:type="spellStart"/>
      <w:r>
        <w:t>wil</w:t>
      </w:r>
      <w:proofErr w:type="spellEnd"/>
      <w:r>
        <w:t xml:space="preserve"> / sondern was sein Herr </w:t>
      </w:r>
      <w:proofErr w:type="spellStart"/>
      <w:r>
        <w:t>wil</w:t>
      </w:r>
      <w:proofErr w:type="spellEnd"/>
      <w:r>
        <w:t xml:space="preserve"> / das er thun soll: Und wie ein </w:t>
      </w:r>
      <w:proofErr w:type="spellStart"/>
      <w:r>
        <w:t>Schueler</w:t>
      </w:r>
      <w:proofErr w:type="spellEnd"/>
      <w:r>
        <w:t xml:space="preserve"> sich richtet nach seines Lehrmeisters Willen / und nur lernet solche </w:t>
      </w:r>
      <w:proofErr w:type="spellStart"/>
      <w:r>
        <w:t>Buecher</w:t>
      </w:r>
      <w:proofErr w:type="spellEnd"/>
      <w:r>
        <w:t xml:space="preserve"> und </w:t>
      </w:r>
      <w:proofErr w:type="spellStart"/>
      <w:r>
        <w:t>Lectiones</w:t>
      </w:r>
      <w:proofErr w:type="spellEnd"/>
      <w:r>
        <w:t xml:space="preserve">, als </w:t>
      </w:r>
      <w:proofErr w:type="spellStart"/>
      <w:r>
        <w:t>ihme</w:t>
      </w:r>
      <w:proofErr w:type="spellEnd"/>
      <w:r>
        <w:t xml:space="preserve"> vorgeben werden / so </w:t>
      </w:r>
      <w:proofErr w:type="spellStart"/>
      <w:r>
        <w:t>muessen</w:t>
      </w:r>
      <w:proofErr w:type="spellEnd"/>
      <w:r>
        <w:t xml:space="preserve"> wir uns richten nach dem Willen GOttes / und erkennen was sein Wille ist / eher wir unserm eigen Willen Raum und Statt geben. Die </w:t>
      </w:r>
      <w:proofErr w:type="spellStart"/>
      <w:r>
        <w:t>Ursach</w:t>
      </w:r>
      <w:proofErr w:type="spellEnd"/>
      <w:r>
        <w:t xml:space="preserve"> / warum ihr solch oder solch einen Stand / Amt und Lebens-Art begehret / </w:t>
      </w:r>
      <w:proofErr w:type="spellStart"/>
      <w:r>
        <w:t>solte</w:t>
      </w:r>
      <w:proofErr w:type="spellEnd"/>
      <w:r>
        <w:t xml:space="preserve"> seyn der Wille GOttes. Seyd ihr in Armuth / und begehret reicher zu seyn euren Willen zu gefallen / und nicht / daß ihr </w:t>
      </w:r>
      <w:proofErr w:type="spellStart"/>
      <w:r>
        <w:t>gedaechtet</w:t>
      </w:r>
      <w:proofErr w:type="spellEnd"/>
      <w:r>
        <w:t xml:space="preserve"> / es </w:t>
      </w:r>
      <w:proofErr w:type="spellStart"/>
      <w:r>
        <w:t>moechte</w:t>
      </w:r>
      <w:proofErr w:type="spellEnd"/>
      <w:r>
        <w:t xml:space="preserve"> etwa GOtt besser gefallen / das ist Eigen-Will: Begehret ihr einige </w:t>
      </w:r>
      <w:proofErr w:type="spellStart"/>
      <w:r>
        <w:t>Veraenderung</w:t>
      </w:r>
      <w:proofErr w:type="spellEnd"/>
      <w:r>
        <w:t xml:space="preserve"> in eurem Zustande / unterfanget ihr etwas in der Welt / so </w:t>
      </w:r>
      <w:proofErr w:type="spellStart"/>
      <w:r>
        <w:t>pruefet</w:t>
      </w:r>
      <w:proofErr w:type="spellEnd"/>
      <w:r>
        <w:t xml:space="preserve"> euch / warum ihr dieses thut: Ob es </w:t>
      </w:r>
      <w:proofErr w:type="spellStart"/>
      <w:r>
        <w:t>vornemlich</w:t>
      </w:r>
      <w:proofErr w:type="spellEnd"/>
      <w:r>
        <w:t xml:space="preserve"> </w:t>
      </w:r>
      <w:proofErr w:type="spellStart"/>
      <w:r>
        <w:t>geschicht</w:t>
      </w:r>
      <w:proofErr w:type="spellEnd"/>
      <w:r>
        <w:t xml:space="preserve"> / daß ihr </w:t>
      </w:r>
      <w:proofErr w:type="spellStart"/>
      <w:r>
        <w:t>gedencket</w:t>
      </w:r>
      <w:proofErr w:type="spellEnd"/>
      <w:r>
        <w:t xml:space="preserve"> / es sey der Wille GOttes / oder ob es nur ist euer Eigen-Wille. Ich sage / ihr </w:t>
      </w:r>
      <w:proofErr w:type="spellStart"/>
      <w:r>
        <w:t>soltet</w:t>
      </w:r>
      <w:proofErr w:type="spellEnd"/>
      <w:r>
        <w:t xml:space="preserve"> nicht ein Begehren / nicht einen Wunsch in eurer Seelen haben / </w:t>
      </w:r>
      <w:proofErr w:type="spellStart"/>
      <w:r>
        <w:t>biß</w:t>
      </w:r>
      <w:proofErr w:type="spellEnd"/>
      <w:r>
        <w:t xml:space="preserve"> ihr </w:t>
      </w:r>
      <w:proofErr w:type="spellStart"/>
      <w:r>
        <w:t>koentet</w:t>
      </w:r>
      <w:proofErr w:type="spellEnd"/>
      <w:r>
        <w:t xml:space="preserve"> beweisen / daß es GOTT also haben </w:t>
      </w:r>
      <w:proofErr w:type="spellStart"/>
      <w:r>
        <w:t>wolte</w:t>
      </w:r>
      <w:proofErr w:type="spellEnd"/>
      <w:r>
        <w:t xml:space="preserve"> / und wo euer Eigen-Wille euer </w:t>
      </w:r>
      <w:proofErr w:type="spellStart"/>
      <w:r>
        <w:t>gantzes</w:t>
      </w:r>
      <w:proofErr w:type="spellEnd"/>
      <w:r>
        <w:t xml:space="preserve"> Leben schlechter Dinge regieret / und in eurem Thun alles anordnet / so machet ihr euch selbst zu GOtt / und GOtt </w:t>
      </w:r>
      <w:proofErr w:type="spellStart"/>
      <w:r>
        <w:t>wil</w:t>
      </w:r>
      <w:proofErr w:type="spellEnd"/>
      <w:r>
        <w:t xml:space="preserve"> auch mit euch handeln / wie Er mit solchen pfleget. </w:t>
      </w:r>
    </w:p>
    <w:p w14:paraId="0F6E6292" w14:textId="77777777" w:rsidR="006164D3" w:rsidRDefault="006164D3" w:rsidP="006164D3">
      <w:pPr>
        <w:pStyle w:val="StandardWeb"/>
      </w:pPr>
      <w:r>
        <w:t xml:space="preserve">2. Ja / wenn ihr </w:t>
      </w:r>
      <w:proofErr w:type="spellStart"/>
      <w:r>
        <w:t>gedencket</w:t>
      </w:r>
      <w:proofErr w:type="spellEnd"/>
      <w:r>
        <w:t xml:space="preserve"> / der Wille GOttes stimme mit euren Willen ein / und ihr werdet in Betrachtung dessen / mehr dazu angetrieben / dennoch wo die Wahl oder Vornehmen erstlich von eurem eigenen Willen </w:t>
      </w:r>
      <w:proofErr w:type="spellStart"/>
      <w:r>
        <w:t>herruehret</w:t>
      </w:r>
      <w:proofErr w:type="spellEnd"/>
      <w:r>
        <w:t xml:space="preserve"> / und daß GOttes Wille nur wird eingebracht / eurem zu folgen / und ihn </w:t>
      </w:r>
      <w:proofErr w:type="spellStart"/>
      <w:r>
        <w:t>auffzumundern</w:t>
      </w:r>
      <w:proofErr w:type="spellEnd"/>
      <w:r>
        <w:t xml:space="preserve"> / das ist doch Eigen-Will / und Selbst-</w:t>
      </w:r>
      <w:proofErr w:type="spellStart"/>
      <w:r>
        <w:t>Goetterey</w:t>
      </w:r>
      <w:proofErr w:type="spellEnd"/>
      <w:r>
        <w:t xml:space="preserve">. Dieses ist der </w:t>
      </w:r>
      <w:proofErr w:type="spellStart"/>
      <w:r>
        <w:t>Ungoettlichen</w:t>
      </w:r>
      <w:proofErr w:type="spellEnd"/>
      <w:r>
        <w:t xml:space="preserve"> gemeiner Weg: Ihr Eigen-wille schreibet ihnen zuerst </w:t>
      </w:r>
      <w:proofErr w:type="spellStart"/>
      <w:r>
        <w:t>fuer</w:t>
      </w:r>
      <w:proofErr w:type="spellEnd"/>
      <w:r>
        <w:t xml:space="preserve"> / was sie thun wollen; Und so gehen sie dann hernach / und suchen in der </w:t>
      </w:r>
      <w:proofErr w:type="spellStart"/>
      <w:r>
        <w:t>Schrifft</w:t>
      </w:r>
      <w:proofErr w:type="spellEnd"/>
      <w:r>
        <w:t xml:space="preserve"> / ob sie etwas finden </w:t>
      </w:r>
      <w:proofErr w:type="spellStart"/>
      <w:r>
        <w:t>moechten</w:t>
      </w:r>
      <w:proofErr w:type="spellEnd"/>
      <w:r>
        <w:t xml:space="preserve"> / daß sie fort </w:t>
      </w:r>
      <w:proofErr w:type="spellStart"/>
      <w:r>
        <w:t>helffen</w:t>
      </w:r>
      <w:proofErr w:type="spellEnd"/>
      <w:r>
        <w:t xml:space="preserve"> mag: Da wollen sie endlich glauben / daß GOttes Wille mit ihnen eines sey / damit sie dergestalt mit beruhigten Gewissen fortmachen </w:t>
      </w:r>
      <w:proofErr w:type="spellStart"/>
      <w:r>
        <w:t>moegen</w:t>
      </w:r>
      <w:proofErr w:type="spellEnd"/>
      <w:r>
        <w:t xml:space="preserve">. Sie gehen / GOtt um Rath zu fragen / wie Bileam that / nicht mit </w:t>
      </w:r>
      <w:proofErr w:type="spellStart"/>
      <w:r>
        <w:t>auffrichtigen</w:t>
      </w:r>
      <w:proofErr w:type="spellEnd"/>
      <w:r>
        <w:t xml:space="preserve"> </w:t>
      </w:r>
      <w:proofErr w:type="spellStart"/>
      <w:r>
        <w:t>Hertzen</w:t>
      </w:r>
      <w:proofErr w:type="spellEnd"/>
      <w:r>
        <w:t xml:space="preserve"> / den Willen GOttes zu erfahren / demselben zu gehorchen / sondern mit solchen Begehren / daß Gott doch </w:t>
      </w:r>
      <w:proofErr w:type="spellStart"/>
      <w:r>
        <w:t>moechte</w:t>
      </w:r>
      <w:proofErr w:type="spellEnd"/>
      <w:r>
        <w:t xml:space="preserve"> seinen in ihren Willen geben. Meine </w:t>
      </w:r>
      <w:proofErr w:type="spellStart"/>
      <w:r>
        <w:t>Meynung</w:t>
      </w:r>
      <w:proofErr w:type="spellEnd"/>
      <w:r>
        <w:t xml:space="preserve"> ist diese: Wie oft auf das Ding / so ihr thut / in der </w:t>
      </w:r>
      <w:proofErr w:type="spellStart"/>
      <w:r>
        <w:t>Schrifft</w:t>
      </w:r>
      <w:proofErr w:type="spellEnd"/>
      <w:r>
        <w:t xml:space="preserve"> befohlen / und </w:t>
      </w:r>
      <w:proofErr w:type="spellStart"/>
      <w:r>
        <w:t>wiewol</w:t>
      </w:r>
      <w:proofErr w:type="spellEnd"/>
      <w:r>
        <w:t xml:space="preserve"> es auch </w:t>
      </w:r>
      <w:proofErr w:type="spellStart"/>
      <w:r>
        <w:t>uebereinstimme</w:t>
      </w:r>
      <w:proofErr w:type="spellEnd"/>
      <w:r>
        <w:t xml:space="preserve"> mit dem Willen GOttes / dennoch so ihr es begehret und thut / getrieben von euch selbst / und nicht darum / weil es der Wille GOttes ist / und lasset also nicht GOttes Willen euren Willen </w:t>
      </w:r>
      <w:proofErr w:type="spellStart"/>
      <w:r>
        <w:t>fuehren</w:t>
      </w:r>
      <w:proofErr w:type="spellEnd"/>
      <w:r>
        <w:t xml:space="preserve"> / sondern lasset euren Willen die </w:t>
      </w:r>
      <w:proofErr w:type="spellStart"/>
      <w:r>
        <w:t>Direction</w:t>
      </w:r>
      <w:proofErr w:type="spellEnd"/>
      <w:r>
        <w:t xml:space="preserve"> haben / und GOttes Willen folgen / </w:t>
      </w:r>
      <w:proofErr w:type="spellStart"/>
      <w:r>
        <w:t>diß</w:t>
      </w:r>
      <w:proofErr w:type="spellEnd"/>
      <w:r>
        <w:t xml:space="preserve"> ist Eigen-will / wie gut auch das Ding an ihm selber sey. </w:t>
      </w:r>
    </w:p>
    <w:p w14:paraId="18C843CC" w14:textId="77777777" w:rsidR="006164D3" w:rsidRDefault="006164D3" w:rsidP="006164D3">
      <w:pPr>
        <w:pStyle w:val="StandardWeb"/>
      </w:pPr>
      <w:r>
        <w:t>3. Wo die End-</w:t>
      </w:r>
      <w:proofErr w:type="spellStart"/>
      <w:r>
        <w:t>Ursach</w:t>
      </w:r>
      <w:proofErr w:type="spellEnd"/>
      <w:r>
        <w:t xml:space="preserve"> / die euren Willen treibet / nicht ist der Dienst und Ehre GOttes / sondern allein euer eigen Interesse, das ist nur Eigen-Will. GOtt </w:t>
      </w:r>
      <w:proofErr w:type="spellStart"/>
      <w:r>
        <w:t>giebet</w:t>
      </w:r>
      <w:proofErr w:type="spellEnd"/>
      <w:r>
        <w:t xml:space="preserve"> euch zu / daß ihr euch selbst in Acht nehmet / wie seine Knechte / in einer </w:t>
      </w:r>
      <w:proofErr w:type="spellStart"/>
      <w:r>
        <w:t>gebuerlichen</w:t>
      </w:r>
      <w:proofErr w:type="spellEnd"/>
      <w:r>
        <w:t xml:space="preserve"> Unter-Ordnung gegen </w:t>
      </w:r>
      <w:proofErr w:type="spellStart"/>
      <w:r>
        <w:t>ihme</w:t>
      </w:r>
      <w:proofErr w:type="spellEnd"/>
      <w:r>
        <w:t xml:space="preserve">. Allein / wo ihr wollet </w:t>
      </w:r>
      <w:proofErr w:type="spellStart"/>
      <w:r>
        <w:t>vornemlich</w:t>
      </w:r>
      <w:proofErr w:type="spellEnd"/>
      <w:r>
        <w:t xml:space="preserve"> nur auf euch und das eure dabey sehen / und dagegen was GOttes ist / schlecht achten / und </w:t>
      </w:r>
      <w:proofErr w:type="spellStart"/>
      <w:r>
        <w:t>verabsaumen</w:t>
      </w:r>
      <w:proofErr w:type="spellEnd"/>
      <w:r>
        <w:t xml:space="preserve"> / oder gar nicht ansehen / und die </w:t>
      </w:r>
      <w:proofErr w:type="spellStart"/>
      <w:r>
        <w:t>Gruende</w:t>
      </w:r>
      <w:proofErr w:type="spellEnd"/>
      <w:r>
        <w:t xml:space="preserve"> eures Willens und Begehrens nehmen von euch selber / und euer Bequemlichkeit / dieses ist ein </w:t>
      </w:r>
      <w:proofErr w:type="spellStart"/>
      <w:r>
        <w:t>ungoettlicher</w:t>
      </w:r>
      <w:proofErr w:type="spellEnd"/>
      <w:r>
        <w:t xml:space="preserve"> Eigen-Will. Und dennoch / wie viel sind leider / die keinen bessern Willen haben? Wenn sie </w:t>
      </w:r>
      <w:proofErr w:type="spellStart"/>
      <w:r>
        <w:t>solten</w:t>
      </w:r>
      <w:proofErr w:type="spellEnd"/>
      <w:r>
        <w:t xml:space="preserve"> in der </w:t>
      </w:r>
      <w:proofErr w:type="spellStart"/>
      <w:r>
        <w:t>Warheit</w:t>
      </w:r>
      <w:proofErr w:type="spellEnd"/>
      <w:r>
        <w:t xml:space="preserve"> Rechenschafft geben von den vornehmsten Begehren ihres </w:t>
      </w:r>
      <w:proofErr w:type="spellStart"/>
      <w:r>
        <w:t>Hertzens</w:t>
      </w:r>
      <w:proofErr w:type="spellEnd"/>
      <w:r>
        <w:t xml:space="preserve"> / und woher dieselbe kommen / von wannen sie angetrieben werden: Warum sie dieses oder jenes haben / </w:t>
      </w:r>
      <w:proofErr w:type="spellStart"/>
      <w:r>
        <w:t>diß</w:t>
      </w:r>
      <w:proofErr w:type="spellEnd"/>
      <w:r>
        <w:t xml:space="preserve"> oder das thun </w:t>
      </w:r>
      <w:proofErr w:type="spellStart"/>
      <w:r>
        <w:t>wolten</w:t>
      </w:r>
      <w:proofErr w:type="spellEnd"/>
      <w:r>
        <w:t xml:space="preserve"> / so </w:t>
      </w:r>
      <w:proofErr w:type="spellStart"/>
      <w:r>
        <w:t>wuerden</w:t>
      </w:r>
      <w:proofErr w:type="spellEnd"/>
      <w:r>
        <w:t xml:space="preserve"> sie bekennen </w:t>
      </w:r>
      <w:proofErr w:type="spellStart"/>
      <w:r>
        <w:t>muessen</w:t>
      </w:r>
      <w:proofErr w:type="spellEnd"/>
      <w:r>
        <w:t xml:space="preserve"> / es sey von ihnen selbst / dieweil es zu ihrem Ende dienstlich ist / und weil es ihrem Willen </w:t>
      </w:r>
      <w:proofErr w:type="spellStart"/>
      <w:r>
        <w:t>wol</w:t>
      </w:r>
      <w:proofErr w:type="spellEnd"/>
      <w:r>
        <w:t xml:space="preserve"> behaget / weil es ihnen bequemlich ist / etc. und nicht darum / weil es sie geschickt machet / desto besser den Willen GOttes auszurichten / und </w:t>
      </w:r>
      <w:proofErr w:type="spellStart"/>
      <w:r>
        <w:t>deme</w:t>
      </w:r>
      <w:proofErr w:type="spellEnd"/>
      <w:r>
        <w:t xml:space="preserve"> </w:t>
      </w:r>
      <w:proofErr w:type="spellStart"/>
      <w:r>
        <w:t>gefaellig</w:t>
      </w:r>
      <w:proofErr w:type="spellEnd"/>
      <w:r>
        <w:t xml:space="preserve"> zu leben. Fraget die Leute bey ihrem </w:t>
      </w:r>
      <w:proofErr w:type="spellStart"/>
      <w:r>
        <w:t>Kauffen</w:t>
      </w:r>
      <w:proofErr w:type="spellEnd"/>
      <w:r>
        <w:t xml:space="preserve"> / </w:t>
      </w:r>
      <w:proofErr w:type="spellStart"/>
      <w:r>
        <w:t>Verkauffen</w:t>
      </w:r>
      <w:proofErr w:type="spellEnd"/>
      <w:r>
        <w:t xml:space="preserve"> / Heirathen / Handlungen und </w:t>
      </w:r>
      <w:proofErr w:type="spellStart"/>
      <w:r>
        <w:t>Handthierung</w:t>
      </w:r>
      <w:proofErr w:type="spellEnd"/>
      <w:r>
        <w:t xml:space="preserve"> / warum sie dieses oder jenes thun: Wie viel </w:t>
      </w:r>
      <w:proofErr w:type="spellStart"/>
      <w:r>
        <w:t>solten</w:t>
      </w:r>
      <w:proofErr w:type="spellEnd"/>
      <w:r>
        <w:t xml:space="preserve"> </w:t>
      </w:r>
      <w:proofErr w:type="spellStart"/>
      <w:r>
        <w:t>wol</w:t>
      </w:r>
      <w:proofErr w:type="spellEnd"/>
      <w:r>
        <w:t xml:space="preserve"> seyn / die mit </w:t>
      </w:r>
      <w:proofErr w:type="spellStart"/>
      <w:r>
        <w:t>Warheit</w:t>
      </w:r>
      <w:proofErr w:type="spellEnd"/>
      <w:r>
        <w:t xml:space="preserve"> sagen </w:t>
      </w:r>
      <w:proofErr w:type="spellStart"/>
      <w:r>
        <w:t>koenten</w:t>
      </w:r>
      <w:proofErr w:type="spellEnd"/>
      <w:r>
        <w:t xml:space="preserve"> / ich thue es / dieweil ich </w:t>
      </w:r>
      <w:proofErr w:type="spellStart"/>
      <w:r>
        <w:t>meyne</w:t>
      </w:r>
      <w:proofErr w:type="spellEnd"/>
      <w:r>
        <w:t xml:space="preserve"> / GOtt auf solche Weise am besten zu dienen / und weil ich auf solche Art am </w:t>
      </w:r>
      <w:proofErr w:type="spellStart"/>
      <w:r>
        <w:t>fueglichsten</w:t>
      </w:r>
      <w:proofErr w:type="spellEnd"/>
      <w:r>
        <w:t xml:space="preserve"> </w:t>
      </w:r>
      <w:proofErr w:type="spellStart"/>
      <w:r>
        <w:t>kan</w:t>
      </w:r>
      <w:proofErr w:type="spellEnd"/>
      <w:r>
        <w:t xml:space="preserve"> der Kirchen und des gemeinen Besten </w:t>
      </w:r>
      <w:proofErr w:type="spellStart"/>
      <w:r>
        <w:t>Wolfahrt</w:t>
      </w:r>
      <w:proofErr w:type="spellEnd"/>
      <w:r>
        <w:t xml:space="preserve"> </w:t>
      </w:r>
      <w:proofErr w:type="spellStart"/>
      <w:r>
        <w:t>befoerdern</w:t>
      </w:r>
      <w:proofErr w:type="spellEnd"/>
      <w:r>
        <w:t xml:space="preserve"> / </w:t>
      </w:r>
      <w:proofErr w:type="spellStart"/>
      <w:r>
        <w:t>diß</w:t>
      </w:r>
      <w:proofErr w:type="spellEnd"/>
      <w:r>
        <w:t xml:space="preserve"> ist meine vornehmste </w:t>
      </w:r>
      <w:proofErr w:type="spellStart"/>
      <w:r>
        <w:t>Ursach</w:t>
      </w:r>
      <w:proofErr w:type="spellEnd"/>
      <w:r>
        <w:t xml:space="preserve">? Ach! ich </w:t>
      </w:r>
      <w:proofErr w:type="spellStart"/>
      <w:r>
        <w:t>fuerchte</w:t>
      </w:r>
      <w:proofErr w:type="spellEnd"/>
      <w:r>
        <w:t xml:space="preserve"> / es sind derer </w:t>
      </w:r>
      <w:proofErr w:type="spellStart"/>
      <w:r>
        <w:t>allzuwenig</w:t>
      </w:r>
      <w:proofErr w:type="spellEnd"/>
      <w:r>
        <w:t xml:space="preserve"> / die eine </w:t>
      </w:r>
      <w:proofErr w:type="spellStart"/>
      <w:r>
        <w:t>hoehere</w:t>
      </w:r>
      <w:proofErr w:type="spellEnd"/>
      <w:r>
        <w:t xml:space="preserve"> End- oder bewegende </w:t>
      </w:r>
      <w:proofErr w:type="spellStart"/>
      <w:r>
        <w:t>Ursach</w:t>
      </w:r>
      <w:proofErr w:type="spellEnd"/>
      <w:r>
        <w:t xml:space="preserve"> haben / als Selbst. Selbst ist es / daß sie zur Arbeit setzet / und ihnen vorschreibet / was und wie sie thun </w:t>
      </w:r>
      <w:proofErr w:type="spellStart"/>
      <w:r>
        <w:t>muessen</w:t>
      </w:r>
      <w:proofErr w:type="spellEnd"/>
      <w:r>
        <w:t xml:space="preserve">. Ja / auch in den </w:t>
      </w:r>
      <w:proofErr w:type="spellStart"/>
      <w:r>
        <w:t>Wercken</w:t>
      </w:r>
      <w:proofErr w:type="spellEnd"/>
      <w:r>
        <w:t xml:space="preserve"> und </w:t>
      </w:r>
      <w:proofErr w:type="spellStart"/>
      <w:r>
        <w:t>Ubungen</w:t>
      </w:r>
      <w:proofErr w:type="spellEnd"/>
      <w:r>
        <w:t xml:space="preserve"> der Gottseligkeit / im beten / </w:t>
      </w:r>
      <w:proofErr w:type="spellStart"/>
      <w:r>
        <w:t>hoeren</w:t>
      </w:r>
      <w:proofErr w:type="spellEnd"/>
      <w:r>
        <w:t xml:space="preserve"> / lesen / und desgleichen / dienen sie nur Selbst / da sie </w:t>
      </w:r>
      <w:proofErr w:type="spellStart"/>
      <w:r>
        <w:t>meynen</w:t>
      </w:r>
      <w:proofErr w:type="spellEnd"/>
      <w:r>
        <w:t xml:space="preserve"> / sie dienen GOtt: Und ihre </w:t>
      </w:r>
      <w:proofErr w:type="spellStart"/>
      <w:r>
        <w:t>hoechste</w:t>
      </w:r>
      <w:proofErr w:type="spellEnd"/>
      <w:r>
        <w:t xml:space="preserve"> Andacht ist nur ein solcher Gottesdienst / als Schmeichler ihren </w:t>
      </w:r>
      <w:proofErr w:type="spellStart"/>
      <w:r>
        <w:t>Fuersten</w:t>
      </w:r>
      <w:proofErr w:type="spellEnd"/>
      <w:r>
        <w:t xml:space="preserve"> oder Hausherren aufwarten / nur darum / daß er ihnen gutes thun / ihr eigen Ende </w:t>
      </w:r>
      <w:proofErr w:type="spellStart"/>
      <w:r>
        <w:t>befoerdern</w:t>
      </w:r>
      <w:proofErr w:type="spellEnd"/>
      <w:r>
        <w:t xml:space="preserve"> / und ihnen zum Dienste seyn mag / oder auch / wie etliche Indianer dem </w:t>
      </w:r>
      <w:proofErr w:type="spellStart"/>
      <w:r>
        <w:t>Teuffel</w:t>
      </w:r>
      <w:proofErr w:type="spellEnd"/>
      <w:r>
        <w:t xml:space="preserve"> dienen / damit er ihnen nicht Schaden </w:t>
      </w:r>
      <w:proofErr w:type="spellStart"/>
      <w:r>
        <w:t>zufuege</w:t>
      </w:r>
      <w:proofErr w:type="spellEnd"/>
      <w:r>
        <w:t xml:space="preserve">. Der Will der allein von eigen Vortheil und Genieß angetrieben wird / ist ein Eigen-Will. </w:t>
      </w:r>
    </w:p>
    <w:p w14:paraId="55DDAAE5" w14:textId="77777777" w:rsidR="006164D3" w:rsidRDefault="006164D3" w:rsidP="006164D3">
      <w:pPr>
        <w:pStyle w:val="StandardWeb"/>
      </w:pPr>
      <w:r>
        <w:t xml:space="preserve">4. Vielmehr aber ist es Eigen-will / wenn die Leute dem Willen GOttes widersprechen; Wenn die </w:t>
      </w:r>
      <w:proofErr w:type="spellStart"/>
      <w:r>
        <w:t>Schrifft</w:t>
      </w:r>
      <w:proofErr w:type="spellEnd"/>
      <w:r>
        <w:t xml:space="preserve"> ein Ding saget / und sie ein anders / wenn GOttes Gesetze ihnen nicht schmecken / und sie haben kein Gefallen zu dem </w:t>
      </w:r>
      <w:proofErr w:type="spellStart"/>
      <w:r>
        <w:t>Wercke</w:t>
      </w:r>
      <w:proofErr w:type="spellEnd"/>
      <w:r>
        <w:t xml:space="preserve"> / das Er </w:t>
      </w:r>
      <w:proofErr w:type="spellStart"/>
      <w:r>
        <w:t>wil</w:t>
      </w:r>
      <w:proofErr w:type="spellEnd"/>
      <w:r>
        <w:t xml:space="preserve"> von ihnen gethan haben / wenn sie das wollen / was GOtt verbietet / und gerne wollte mit verbotenen Dingen </w:t>
      </w:r>
      <w:proofErr w:type="spellStart"/>
      <w:r>
        <w:t>zuschaffen</w:t>
      </w:r>
      <w:proofErr w:type="spellEnd"/>
      <w:r>
        <w:t xml:space="preserve"> haben: So mag es auch ihr sonderlich Begehren nicht mindern / daß der </w:t>
      </w:r>
      <w:proofErr w:type="spellStart"/>
      <w:r>
        <w:t>ausdrueckliche</w:t>
      </w:r>
      <w:proofErr w:type="spellEnd"/>
      <w:r>
        <w:t xml:space="preserve"> Wille GOttes ihnen zugegen ist: </w:t>
      </w:r>
      <w:proofErr w:type="spellStart"/>
      <w:r>
        <w:t>Diß</w:t>
      </w:r>
      <w:proofErr w:type="spellEnd"/>
      <w:r>
        <w:t xml:space="preserve"> ist Eigen-Will in einem hohen Maß. </w:t>
      </w:r>
    </w:p>
    <w:p w14:paraId="33F1FF77" w14:textId="77777777" w:rsidR="006164D3" w:rsidRDefault="006164D3" w:rsidP="006164D3">
      <w:pPr>
        <w:pStyle w:val="StandardWeb"/>
      </w:pPr>
      <w:r>
        <w:t xml:space="preserve">5. Also auch / wenn man das </w:t>
      </w:r>
      <w:proofErr w:type="spellStart"/>
      <w:r>
        <w:t>wil</w:t>
      </w:r>
      <w:proofErr w:type="spellEnd"/>
      <w:r>
        <w:t xml:space="preserve"> / was gegen Gottes Ehre und Recht ist / das da dem Evangelio und vieler Seelen Seligkeit hinderlich seyn </w:t>
      </w:r>
      <w:proofErr w:type="spellStart"/>
      <w:r>
        <w:t>moechte</w:t>
      </w:r>
      <w:proofErr w:type="spellEnd"/>
      <w:r>
        <w:t xml:space="preserve"> / und GOtt </w:t>
      </w:r>
      <w:proofErr w:type="spellStart"/>
      <w:r>
        <w:t>mißgefaellig</w:t>
      </w:r>
      <w:proofErr w:type="spellEnd"/>
      <w:r>
        <w:t xml:space="preserve"> ist. </w:t>
      </w:r>
      <w:proofErr w:type="spellStart"/>
      <w:r>
        <w:t>Diß</w:t>
      </w:r>
      <w:proofErr w:type="spellEnd"/>
      <w:r>
        <w:t xml:space="preserve"> ist Eigen-Will in hohem Grad. </w:t>
      </w:r>
    </w:p>
    <w:p w14:paraId="65E23DC3" w14:textId="77777777" w:rsidR="006164D3" w:rsidRDefault="006164D3" w:rsidP="006164D3">
      <w:pPr>
        <w:pStyle w:val="StandardWeb"/>
      </w:pPr>
      <w:r>
        <w:t xml:space="preserve">Daraus also erscheinet / was Eigen-Will ist / und was eigenwillig seyn. Nun betrachte / ob dieses </w:t>
      </w:r>
      <w:proofErr w:type="spellStart"/>
      <w:r>
        <w:t>Stueck</w:t>
      </w:r>
      <w:proofErr w:type="spellEnd"/>
      <w:r>
        <w:t xml:space="preserve"> von Selbst ins gemein in der Welt </w:t>
      </w:r>
      <w:proofErr w:type="spellStart"/>
      <w:r>
        <w:t>verlaeugnet</w:t>
      </w:r>
      <w:proofErr w:type="spellEnd"/>
      <w:r>
        <w:t xml:space="preserve"> werde. Unter </w:t>
      </w:r>
      <w:proofErr w:type="spellStart"/>
      <w:r>
        <w:t>sol</w:t>
      </w:r>
      <w:proofErr w:type="spellEnd"/>
      <w:r>
        <w:t xml:space="preserve"> viel hundert tausend Begehren des menschlichen </w:t>
      </w:r>
      <w:proofErr w:type="spellStart"/>
      <w:r>
        <w:t>Hertzens</w:t>
      </w:r>
      <w:proofErr w:type="spellEnd"/>
      <w:r>
        <w:t xml:space="preserve"> / wie viel sind </w:t>
      </w:r>
      <w:proofErr w:type="spellStart"/>
      <w:r>
        <w:t>wol</w:t>
      </w:r>
      <w:proofErr w:type="spellEnd"/>
      <w:r>
        <w:t xml:space="preserve"> </w:t>
      </w:r>
      <w:proofErr w:type="spellStart"/>
      <w:r>
        <w:t>entzuendet</w:t>
      </w:r>
      <w:proofErr w:type="spellEnd"/>
      <w:r>
        <w:t xml:space="preserve"> aus dem Willen und Befehl GOttes / oder angetrieben aus Liebe zu seiner Ehre. Wie gemeiniglich hat die Welt ein Mißbehagen an dem Wort und Wegen Gottes? wie </w:t>
      </w:r>
      <w:proofErr w:type="spellStart"/>
      <w:r>
        <w:t>uebel</w:t>
      </w:r>
      <w:proofErr w:type="spellEnd"/>
      <w:r>
        <w:t xml:space="preserve"> gefallen den meisten die </w:t>
      </w:r>
      <w:proofErr w:type="spellStart"/>
      <w:r>
        <w:t>Versehungen</w:t>
      </w:r>
      <w:proofErr w:type="spellEnd"/>
      <w:r>
        <w:t xml:space="preserve"> Gottes / was ist da in ihrem Willen ein Widerstreben gegen </w:t>
      </w:r>
      <w:proofErr w:type="spellStart"/>
      <w:r>
        <w:t>ihme</w:t>
      </w:r>
      <w:proofErr w:type="spellEnd"/>
      <w:r>
        <w:t xml:space="preserve">: Und </w:t>
      </w:r>
      <w:proofErr w:type="spellStart"/>
      <w:r>
        <w:t>waere</w:t>
      </w:r>
      <w:proofErr w:type="spellEnd"/>
      <w:r>
        <w:t xml:space="preserve"> es nicht / daß Gott ihnen zu hoch und </w:t>
      </w:r>
      <w:proofErr w:type="spellStart"/>
      <w:r>
        <w:t>unueberwindlich</w:t>
      </w:r>
      <w:proofErr w:type="spellEnd"/>
      <w:r>
        <w:t xml:space="preserve"> ist / und daß sie </w:t>
      </w:r>
      <w:proofErr w:type="spellStart"/>
      <w:r>
        <w:t>wuesten</w:t>
      </w:r>
      <w:proofErr w:type="spellEnd"/>
      <w:r>
        <w:t xml:space="preserve"> / widerstreben und streiten </w:t>
      </w:r>
      <w:proofErr w:type="spellStart"/>
      <w:r>
        <w:t>koenne</w:t>
      </w:r>
      <w:proofErr w:type="spellEnd"/>
      <w:r>
        <w:t xml:space="preserve"> sie doch nicht </w:t>
      </w:r>
      <w:proofErr w:type="spellStart"/>
      <w:r>
        <w:t>helffen</w:t>
      </w:r>
      <w:proofErr w:type="spellEnd"/>
      <w:r>
        <w:t xml:space="preserve"> / die meisten in der Welt </w:t>
      </w:r>
      <w:proofErr w:type="spellStart"/>
      <w:r>
        <w:t>wuerden</w:t>
      </w:r>
      <w:proofErr w:type="spellEnd"/>
      <w:r>
        <w:t xml:space="preserve"> einen </w:t>
      </w:r>
      <w:proofErr w:type="spellStart"/>
      <w:r>
        <w:t>oeffentlichen</w:t>
      </w:r>
      <w:proofErr w:type="spellEnd"/>
      <w:r>
        <w:t xml:space="preserve"> Krieg mit dem GOtt vom Himmel anfangen. </w:t>
      </w:r>
      <w:proofErr w:type="spellStart"/>
      <w:r>
        <w:t>Selbstes</w:t>
      </w:r>
      <w:proofErr w:type="spellEnd"/>
      <w:r>
        <w:t xml:space="preserve"> </w:t>
      </w:r>
      <w:proofErr w:type="spellStart"/>
      <w:r>
        <w:t>Herrschafft</w:t>
      </w:r>
      <w:proofErr w:type="spellEnd"/>
      <w:r>
        <w:t xml:space="preserve"> ist so groß in dem Willen der Ungeheiligten / daß ihr Will </w:t>
      </w:r>
      <w:proofErr w:type="spellStart"/>
      <w:r>
        <w:t>aeussesrstes</w:t>
      </w:r>
      <w:proofErr w:type="spellEnd"/>
      <w:r>
        <w:t xml:space="preserve"> </w:t>
      </w:r>
      <w:proofErr w:type="spellStart"/>
      <w:r>
        <w:t>Vermoegens</w:t>
      </w:r>
      <w:proofErr w:type="spellEnd"/>
      <w:r>
        <w:t xml:space="preserve"> ist gegen den Willen GOttes / und daß sie sich noch so weit in den Willen GOttes schicken / als sie thun / kommt </w:t>
      </w:r>
      <w:proofErr w:type="spellStart"/>
      <w:r>
        <w:t>dahero</w:t>
      </w:r>
      <w:proofErr w:type="spellEnd"/>
      <w:r>
        <w:t xml:space="preserve"> / dieweil sie ihnen nicht zu </w:t>
      </w:r>
      <w:proofErr w:type="spellStart"/>
      <w:r>
        <w:t>helffen</w:t>
      </w:r>
      <w:proofErr w:type="spellEnd"/>
      <w:r>
        <w:t xml:space="preserve"> wissen: Eben diejenigen / die da </w:t>
      </w:r>
      <w:proofErr w:type="spellStart"/>
      <w:r>
        <w:t>meynen</w:t>
      </w:r>
      <w:proofErr w:type="spellEnd"/>
      <w:r>
        <w:t xml:space="preserve"> / sie dienen GOtt so </w:t>
      </w:r>
      <w:proofErr w:type="spellStart"/>
      <w:r>
        <w:t>wol</w:t>
      </w:r>
      <w:proofErr w:type="spellEnd"/>
      <w:r>
        <w:t xml:space="preserve"> / und lieben ihn so sehr als die Allerheiligsten / die </w:t>
      </w:r>
      <w:proofErr w:type="spellStart"/>
      <w:r>
        <w:t>wuerden</w:t>
      </w:r>
      <w:proofErr w:type="spellEnd"/>
      <w:r>
        <w:t xml:space="preserve"> noch vor morgen gegen </w:t>
      </w:r>
      <w:proofErr w:type="spellStart"/>
      <w:r>
        <w:t>ihme</w:t>
      </w:r>
      <w:proofErr w:type="spellEnd"/>
      <w:r>
        <w:t xml:space="preserve"> in Gewehr seyn / und GOtt aus dem Himmel </w:t>
      </w:r>
      <w:proofErr w:type="spellStart"/>
      <w:r>
        <w:t>stuertzen</w:t>
      </w:r>
      <w:proofErr w:type="spellEnd"/>
      <w:r>
        <w:t xml:space="preserve"> / </w:t>
      </w:r>
      <w:proofErr w:type="spellStart"/>
      <w:r>
        <w:t>waere</w:t>
      </w:r>
      <w:proofErr w:type="spellEnd"/>
      <w:r>
        <w:t xml:space="preserve"> es in ihrer Macht; Oder / wenn sie nur so grosse Hoffnung </w:t>
      </w:r>
      <w:proofErr w:type="spellStart"/>
      <w:r>
        <w:t>haetten</w:t>
      </w:r>
      <w:proofErr w:type="spellEnd"/>
      <w:r>
        <w:t xml:space="preserve"> / daß sie </w:t>
      </w:r>
      <w:proofErr w:type="spellStart"/>
      <w:r>
        <w:t>moechten</w:t>
      </w:r>
      <w:proofErr w:type="spellEnd"/>
      <w:r>
        <w:t xml:space="preserve"> so viel ausrichten gegen GOtt / als sie hoffeten auszurichten gegen seine Diener / O wie </w:t>
      </w:r>
      <w:proofErr w:type="spellStart"/>
      <w:r>
        <w:t>wuerd</w:t>
      </w:r>
      <w:proofErr w:type="spellEnd"/>
      <w:r>
        <w:t xml:space="preserve"> es in der Welt daher gehen! Ich weiß auch diejenigen / denen dieses angehet / glauben </w:t>
      </w:r>
      <w:proofErr w:type="spellStart"/>
      <w:r>
        <w:t>diß</w:t>
      </w:r>
      <w:proofErr w:type="spellEnd"/>
      <w:r>
        <w:t xml:space="preserve"> nicht von ihnen selbst. Ach nein: Selbst ist allzu </w:t>
      </w:r>
      <w:proofErr w:type="spellStart"/>
      <w:r>
        <w:t>starck</w:t>
      </w:r>
      <w:proofErr w:type="spellEnd"/>
      <w:r>
        <w:t xml:space="preserve"> bey ihnen / daß er </w:t>
      </w:r>
      <w:proofErr w:type="spellStart"/>
      <w:r>
        <w:t>solte</w:t>
      </w:r>
      <w:proofErr w:type="spellEnd"/>
      <w:r>
        <w:t xml:space="preserve"> zugeben / daß sie sich so weit erkennen </w:t>
      </w:r>
      <w:proofErr w:type="spellStart"/>
      <w:r>
        <w:t>moechten</w:t>
      </w:r>
      <w:proofErr w:type="spellEnd"/>
      <w:r>
        <w:t xml:space="preserve">. Allein / die Sache ist klar und offenbar. Denn / wie GOtt selber uns saget / daß </w:t>
      </w:r>
      <w:proofErr w:type="spellStart"/>
      <w:r>
        <w:t>seithero</w:t>
      </w:r>
      <w:proofErr w:type="spellEnd"/>
      <w:r>
        <w:t xml:space="preserve"> dem Falle eine Feindschafft sey gesetzet / zwischen Christo und dem </w:t>
      </w:r>
      <w:proofErr w:type="spellStart"/>
      <w:r>
        <w:t>Saamen</w:t>
      </w:r>
      <w:proofErr w:type="spellEnd"/>
      <w:r>
        <w:t xml:space="preserve"> der Schlangen / so sehen wir dasselbe bey </w:t>
      </w:r>
      <w:proofErr w:type="spellStart"/>
      <w:r>
        <w:t>taeglicher</w:t>
      </w:r>
      <w:proofErr w:type="spellEnd"/>
      <w:r>
        <w:t xml:space="preserve"> Erfahrung. Wie hat die Welt durchgehendes ein </w:t>
      </w:r>
      <w:proofErr w:type="spellStart"/>
      <w:r>
        <w:t>Mißgefallen</w:t>
      </w:r>
      <w:proofErr w:type="spellEnd"/>
      <w:r>
        <w:t xml:space="preserve"> an dem Willen Gottes? Wo redet Gott gegen in seinem Wort / als gegen </w:t>
      </w:r>
      <w:proofErr w:type="spellStart"/>
      <w:r>
        <w:t>Suende</w:t>
      </w:r>
      <w:proofErr w:type="spellEnd"/>
      <w:r>
        <w:t xml:space="preserve"> / und wo gegen hat er sonst seine Boten geheissen </w:t>
      </w:r>
      <w:proofErr w:type="spellStart"/>
      <w:r>
        <w:t>auszuruffen</w:t>
      </w:r>
      <w:proofErr w:type="spellEnd"/>
      <w:r>
        <w:t xml:space="preserve">? Und dennoch was ist / da die </w:t>
      </w:r>
      <w:proofErr w:type="spellStart"/>
      <w:r>
        <w:t>Gemuether</w:t>
      </w:r>
      <w:proofErr w:type="spellEnd"/>
      <w:r>
        <w:t xml:space="preserve"> der meisten ihren </w:t>
      </w:r>
      <w:proofErr w:type="spellStart"/>
      <w:r>
        <w:t>hoechsten</w:t>
      </w:r>
      <w:proofErr w:type="spellEnd"/>
      <w:r>
        <w:t xml:space="preserve"> Gefallen haben? Wie halsstarrig widerstreben sie nicht allein GOtt / sondern auch der Obrigkeit und Predigern / die sie </w:t>
      </w:r>
      <w:proofErr w:type="spellStart"/>
      <w:r>
        <w:t>wolten</w:t>
      </w:r>
      <w:proofErr w:type="spellEnd"/>
      <w:r>
        <w:t xml:space="preserve"> davon abziehen. Was </w:t>
      </w:r>
      <w:proofErr w:type="spellStart"/>
      <w:r>
        <w:t>befihlet</w:t>
      </w:r>
      <w:proofErr w:type="spellEnd"/>
      <w:r>
        <w:t xml:space="preserve"> GOtt mehr und </w:t>
      </w:r>
      <w:proofErr w:type="spellStart"/>
      <w:r>
        <w:t>haerter</w:t>
      </w:r>
      <w:proofErr w:type="spellEnd"/>
      <w:r>
        <w:t xml:space="preserve"> / als ein heilig und himmlisches Leben? Und ist nicht das Hertz der meisten demselben am </w:t>
      </w:r>
      <w:proofErr w:type="spellStart"/>
      <w:r>
        <w:t>haertesten</w:t>
      </w:r>
      <w:proofErr w:type="spellEnd"/>
      <w:r>
        <w:t xml:space="preserve"> zugegen? Setzten sie sich nicht wider alle die </w:t>
      </w:r>
      <w:proofErr w:type="spellStart"/>
      <w:r>
        <w:t>Gruende</w:t>
      </w:r>
      <w:proofErr w:type="spellEnd"/>
      <w:r>
        <w:t xml:space="preserve"> / die sie dazu </w:t>
      </w:r>
      <w:proofErr w:type="spellStart"/>
      <w:r>
        <w:t>ueberreden</w:t>
      </w:r>
      <w:proofErr w:type="spellEnd"/>
      <w:r>
        <w:t xml:space="preserve"> </w:t>
      </w:r>
      <w:proofErr w:type="spellStart"/>
      <w:r>
        <w:t>wolten</w:t>
      </w:r>
      <w:proofErr w:type="spellEnd"/>
      <w:r>
        <w:t xml:space="preserve"> / und widerstreben mit </w:t>
      </w:r>
      <w:proofErr w:type="spellStart"/>
      <w:r>
        <w:t>Halßstarrigkeit</w:t>
      </w:r>
      <w:proofErr w:type="spellEnd"/>
      <w:r>
        <w:t xml:space="preserve"> / ja verlachen und bespotten die Heiligkeit / welche der Wille Gottes ihnen so </w:t>
      </w:r>
      <w:proofErr w:type="spellStart"/>
      <w:r>
        <w:t>vielfaeltig</w:t>
      </w:r>
      <w:proofErr w:type="spellEnd"/>
      <w:r>
        <w:t xml:space="preserve"> befohlen hat? Sein </w:t>
      </w:r>
      <w:proofErr w:type="spellStart"/>
      <w:r>
        <w:t>gantzes</w:t>
      </w:r>
      <w:proofErr w:type="spellEnd"/>
      <w:r>
        <w:t xml:space="preserve"> Wort strebet davor / seine Propheten und Apostel und alle seine Diener gehen mit Exempeln vor / sein Sohn JESUS CHristus hat in seiner H. Person / Amt und Leben / es der Welt noch </w:t>
      </w:r>
      <w:proofErr w:type="spellStart"/>
      <w:r>
        <w:t>mercklicher</w:t>
      </w:r>
      <w:proofErr w:type="spellEnd"/>
      <w:r>
        <w:t xml:space="preserve"> </w:t>
      </w:r>
      <w:proofErr w:type="spellStart"/>
      <w:r>
        <w:t>commendiret</w:t>
      </w:r>
      <w:proofErr w:type="spellEnd"/>
      <w:r>
        <w:t xml:space="preserve"> / und es war ein groß </w:t>
      </w:r>
      <w:proofErr w:type="spellStart"/>
      <w:r>
        <w:t>Stueck</w:t>
      </w:r>
      <w:proofErr w:type="spellEnd"/>
      <w:r>
        <w:t xml:space="preserve"> seines </w:t>
      </w:r>
      <w:proofErr w:type="spellStart"/>
      <w:r>
        <w:t>Wercks</w:t>
      </w:r>
      <w:proofErr w:type="spellEnd"/>
      <w:r>
        <w:t xml:space="preserve"> / daß er im Fleisch that / daß er ein Exempel der Heiligkeit und Selbst-</w:t>
      </w:r>
      <w:proofErr w:type="spellStart"/>
      <w:r>
        <w:t>Verlaeugnung</w:t>
      </w:r>
      <w:proofErr w:type="spellEnd"/>
      <w:r>
        <w:t xml:space="preserve"> den Menschen </w:t>
      </w:r>
      <w:proofErr w:type="spellStart"/>
      <w:r>
        <w:t>vorstellete</w:t>
      </w:r>
      <w:proofErr w:type="spellEnd"/>
      <w:r>
        <w:t xml:space="preserve">: So verachten es die meisten / hassen es s/ und haben ein </w:t>
      </w:r>
      <w:proofErr w:type="spellStart"/>
      <w:r>
        <w:t>Mißgefallen</w:t>
      </w:r>
      <w:proofErr w:type="spellEnd"/>
      <w:r>
        <w:t xml:space="preserve"> </w:t>
      </w:r>
      <w:proofErr w:type="spellStart"/>
      <w:r>
        <w:t>darran</w:t>
      </w:r>
      <w:proofErr w:type="spellEnd"/>
      <w:r>
        <w:t xml:space="preserve"> / streiten gegen diesen heiligen Willen Gottes / das ist / gegen GOtt selbst / wenn sie nur einige Hoffnung </w:t>
      </w:r>
      <w:proofErr w:type="spellStart"/>
      <w:r>
        <w:t>haetten</w:t>
      </w:r>
      <w:proofErr w:type="spellEnd"/>
      <w:r>
        <w:t xml:space="preserve"> / etwas damit auszurichten: Dieses ist </w:t>
      </w:r>
      <w:proofErr w:type="spellStart"/>
      <w:r>
        <w:t>unzweiffelbar</w:t>
      </w:r>
      <w:proofErr w:type="spellEnd"/>
      <w:r>
        <w:t xml:space="preserve"> / ob sie schon selbst es nicht wissen wollen. </w:t>
      </w:r>
      <w:proofErr w:type="spellStart"/>
      <w:r>
        <w:t>Meynet</w:t>
      </w:r>
      <w:proofErr w:type="spellEnd"/>
      <w:r>
        <w:t xml:space="preserve"> ihr / es sey umsonst / daß sie GOtt heisset seine Feinde / und </w:t>
      </w:r>
      <w:proofErr w:type="spellStart"/>
      <w:r>
        <w:t>beschliesset</w:t>
      </w:r>
      <w:proofErr w:type="spellEnd"/>
      <w:r>
        <w:t xml:space="preserve"> / daß er sie als Feinde lohnen </w:t>
      </w:r>
      <w:proofErr w:type="spellStart"/>
      <w:r>
        <w:t>wil</w:t>
      </w:r>
      <w:proofErr w:type="spellEnd"/>
      <w:r>
        <w:t xml:space="preserve"> / eben darum / weil sie nicht </w:t>
      </w:r>
      <w:proofErr w:type="spellStart"/>
      <w:r>
        <w:t>wolten</w:t>
      </w:r>
      <w:proofErr w:type="spellEnd"/>
      <w:r>
        <w:t xml:space="preserve"> / daß Christus </w:t>
      </w:r>
      <w:proofErr w:type="spellStart"/>
      <w:r>
        <w:t>ueber</w:t>
      </w:r>
      <w:proofErr w:type="spellEnd"/>
      <w:r>
        <w:t xml:space="preserve"> sie herrschen </w:t>
      </w:r>
      <w:proofErr w:type="spellStart"/>
      <w:r>
        <w:t>solte</w:t>
      </w:r>
      <w:proofErr w:type="spellEnd"/>
      <w:r>
        <w:t xml:space="preserve"> / Luc. 19/ 27. Zweifels frey GOtt verurtheilet niemand unrechtfertig: wo er saget / daß sie solche sind / und verdammet sie als solche / so ist es auch gewiß / daß sie solche sind / nemlich seine Feinde. Aber der unendliche erschreckliche GOtt ist </w:t>
      </w:r>
      <w:proofErr w:type="spellStart"/>
      <w:r>
        <w:t>hoeher</w:t>
      </w:r>
      <w:proofErr w:type="spellEnd"/>
      <w:r>
        <w:t xml:space="preserve"> / denn daß sie ihn erreichen </w:t>
      </w:r>
      <w:proofErr w:type="spellStart"/>
      <w:r>
        <w:t>koennen</w:t>
      </w:r>
      <w:proofErr w:type="spellEnd"/>
      <w:r>
        <w:t xml:space="preserve"> / sie aber </w:t>
      </w:r>
      <w:proofErr w:type="spellStart"/>
      <w:r>
        <w:t>koennen</w:t>
      </w:r>
      <w:proofErr w:type="spellEnd"/>
      <w:r>
        <w:t xml:space="preserve"> GOtt nicht entgehen. Ihre </w:t>
      </w:r>
      <w:proofErr w:type="spellStart"/>
      <w:r>
        <w:t>Boßheit</w:t>
      </w:r>
      <w:proofErr w:type="spellEnd"/>
      <w:r>
        <w:t xml:space="preserve"> </w:t>
      </w:r>
      <w:proofErr w:type="spellStart"/>
      <w:r>
        <w:t>kan</w:t>
      </w:r>
      <w:proofErr w:type="spellEnd"/>
      <w:r>
        <w:t xml:space="preserve"> GOtt nicht mehr schaden / als sie den Lauff der Sonnen hemmen </w:t>
      </w:r>
      <w:proofErr w:type="spellStart"/>
      <w:r>
        <w:t>kan</w:t>
      </w:r>
      <w:proofErr w:type="spellEnd"/>
      <w:r>
        <w:t xml:space="preserve">; Seine Ungnade aber </w:t>
      </w:r>
      <w:proofErr w:type="spellStart"/>
      <w:r>
        <w:t>kan</w:t>
      </w:r>
      <w:proofErr w:type="spellEnd"/>
      <w:r>
        <w:t xml:space="preserve"> sie bald herunter bringen / unterdessen </w:t>
      </w:r>
      <w:proofErr w:type="spellStart"/>
      <w:r>
        <w:t>solten</w:t>
      </w:r>
      <w:proofErr w:type="spellEnd"/>
      <w:r>
        <w:t xml:space="preserve"> diese elende Menschen betrachten / was es </w:t>
      </w:r>
      <w:proofErr w:type="spellStart"/>
      <w:r>
        <w:t>fuer</w:t>
      </w:r>
      <w:proofErr w:type="spellEnd"/>
      <w:r>
        <w:t xml:space="preserve"> ein GOtt ist / da sie mit zu thun haben / der noch ihre </w:t>
      </w:r>
      <w:proofErr w:type="spellStart"/>
      <w:r>
        <w:t>Boßheit</w:t>
      </w:r>
      <w:proofErr w:type="spellEnd"/>
      <w:r>
        <w:t xml:space="preserve"> </w:t>
      </w:r>
      <w:proofErr w:type="spellStart"/>
      <w:r>
        <w:t>traeget</w:t>
      </w:r>
      <w:proofErr w:type="spellEnd"/>
      <w:r>
        <w:t xml:space="preserve"> / die Sonne und Mond scheinen auch auf die Hunde / die sie anbellen. Die </w:t>
      </w:r>
      <w:proofErr w:type="spellStart"/>
      <w:r>
        <w:t>Barmhertzigkeit</w:t>
      </w:r>
      <w:proofErr w:type="spellEnd"/>
      <w:r>
        <w:t xml:space="preserve"> Gottes / dessen Willen du widerstrebet hast / die hat </w:t>
      </w:r>
      <w:proofErr w:type="spellStart"/>
      <w:r>
        <w:t>bishero</w:t>
      </w:r>
      <w:proofErr w:type="spellEnd"/>
      <w:r>
        <w:t xml:space="preserve"> dein widerspenstig Selbst erhalten und </w:t>
      </w:r>
      <w:proofErr w:type="spellStart"/>
      <w:r>
        <w:t>ernehret</w:t>
      </w:r>
      <w:proofErr w:type="spellEnd"/>
      <w:r>
        <w:t xml:space="preserve">; aber seine Geduld </w:t>
      </w:r>
      <w:proofErr w:type="spellStart"/>
      <w:r>
        <w:t>wil</w:t>
      </w:r>
      <w:proofErr w:type="spellEnd"/>
      <w:r>
        <w:t xml:space="preserve"> nicht allezeit zusehen: darum nimmt bey Zeiten an diesen nothwendigen Rath / zerbrich deinen </w:t>
      </w:r>
      <w:proofErr w:type="spellStart"/>
      <w:r>
        <w:t>abgoettischen</w:t>
      </w:r>
      <w:proofErr w:type="spellEnd"/>
      <w:r>
        <w:t xml:space="preserve"> Eigen-Will / und laß keinen Willen oder Begehren in dir seyn / der nicht getrieben ist durch den Willen Gottes / durch sein Wort / als den Grund / und durch seinen Gefallen und Ehre als dein vornehmstes Ende. Brich den Willen / der nur allein entstehet von Selbst / und wird nur getrieben durch Selbst / erschlage denselben vor dem HErrn / als seinen Feind / wie Samuel dem Agag that. Ob schon ein heuchlerischer Saul dieses </w:t>
      </w:r>
      <w:proofErr w:type="spellStart"/>
      <w:r>
        <w:t>auffruehrischen</w:t>
      </w:r>
      <w:proofErr w:type="spellEnd"/>
      <w:r>
        <w:t xml:space="preserve"> </w:t>
      </w:r>
      <w:proofErr w:type="spellStart"/>
      <w:r>
        <w:t>Koeniges</w:t>
      </w:r>
      <w:proofErr w:type="spellEnd"/>
      <w:r>
        <w:t xml:space="preserve"> verschonen </w:t>
      </w:r>
      <w:proofErr w:type="spellStart"/>
      <w:r>
        <w:t>wil</w:t>
      </w:r>
      <w:proofErr w:type="spellEnd"/>
      <w:r>
        <w:t xml:space="preserve"> / der doch nur zum Verderben gerichtet ist / so thut es doch nicht ein gehorsamer Knecht GOttes. Ich </w:t>
      </w:r>
      <w:proofErr w:type="spellStart"/>
      <w:r>
        <w:t>heisse</w:t>
      </w:r>
      <w:proofErr w:type="spellEnd"/>
      <w:r>
        <w:t xml:space="preserve"> dir nicht / daß du </w:t>
      </w:r>
      <w:proofErr w:type="spellStart"/>
      <w:r>
        <w:t>solt</w:t>
      </w:r>
      <w:proofErr w:type="spellEnd"/>
      <w:r>
        <w:t xml:space="preserve"> deinen Willen Gottes Willen als ein </w:t>
      </w:r>
      <w:proofErr w:type="spellStart"/>
      <w:r>
        <w:t>Opffer</w:t>
      </w:r>
      <w:proofErr w:type="spellEnd"/>
      <w:r>
        <w:t xml:space="preserve"> darbringen / dann er ist viel zu arg / daß er </w:t>
      </w:r>
      <w:proofErr w:type="spellStart"/>
      <w:r>
        <w:t>solte</w:t>
      </w:r>
      <w:proofErr w:type="spellEnd"/>
      <w:r>
        <w:t xml:space="preserve"> GOtt ein angenehmes </w:t>
      </w:r>
      <w:proofErr w:type="spellStart"/>
      <w:r>
        <w:t>Opffer</w:t>
      </w:r>
      <w:proofErr w:type="spellEnd"/>
      <w:r>
        <w:t xml:space="preserve"> seyn / sondern </w:t>
      </w:r>
      <w:proofErr w:type="spellStart"/>
      <w:r>
        <w:t>toedte</w:t>
      </w:r>
      <w:proofErr w:type="spellEnd"/>
      <w:r>
        <w:t xml:space="preserve"> ihn </w:t>
      </w:r>
      <w:proofErr w:type="spellStart"/>
      <w:r>
        <w:t>gantz</w:t>
      </w:r>
      <w:proofErr w:type="spellEnd"/>
      <w:r>
        <w:t xml:space="preserve"> und gar als ein </w:t>
      </w:r>
      <w:proofErr w:type="spellStart"/>
      <w:r>
        <w:t>verbannetes</w:t>
      </w:r>
      <w:proofErr w:type="spellEnd"/>
      <w:r>
        <w:t xml:space="preserve"> / laß </w:t>
      </w:r>
      <w:proofErr w:type="spellStart"/>
      <w:r>
        <w:t>hinfuehro</w:t>
      </w:r>
      <w:proofErr w:type="spellEnd"/>
      <w:r>
        <w:t xml:space="preserve"> keinen solchen Willen in dir seyn / dessen Ursprung und Ende Selbst sey / wo der Wille getrieben wird durch die Ehre Gottes und sein Wort / so magst du denselben heissen Gottes Willen so </w:t>
      </w:r>
      <w:proofErr w:type="spellStart"/>
      <w:r>
        <w:t>wol</w:t>
      </w:r>
      <w:proofErr w:type="spellEnd"/>
      <w:r>
        <w:t xml:space="preserve"> als dein eigen: Er ist dein </w:t>
      </w:r>
      <w:proofErr w:type="spellStart"/>
      <w:r>
        <w:t>subjective</w:t>
      </w:r>
      <w:proofErr w:type="spellEnd"/>
      <w:r>
        <w:t xml:space="preserve">, aber ist Gottes als der vornehmsten </w:t>
      </w:r>
      <w:proofErr w:type="spellStart"/>
      <w:r>
        <w:t>wuerckenden</w:t>
      </w:r>
      <w:proofErr w:type="spellEnd"/>
      <w:r>
        <w:t xml:space="preserve"> und End-</w:t>
      </w:r>
      <w:proofErr w:type="spellStart"/>
      <w:r>
        <w:t>Ursach</w:t>
      </w:r>
      <w:proofErr w:type="spellEnd"/>
      <w:r>
        <w:t xml:space="preserve">. </w:t>
      </w:r>
      <w:proofErr w:type="spellStart"/>
      <w:r>
        <w:t>Wuestet</w:t>
      </w:r>
      <w:proofErr w:type="spellEnd"/>
      <w:r>
        <w:t xml:space="preserve"> ihr nur / was euer Eigen-Wille ist / und was er noch thun wird / wo er nicht </w:t>
      </w:r>
      <w:proofErr w:type="spellStart"/>
      <w:r>
        <w:t>getoedtet</w:t>
      </w:r>
      <w:proofErr w:type="spellEnd"/>
      <w:r>
        <w:t xml:space="preserve"> wird / ihr </w:t>
      </w:r>
      <w:proofErr w:type="spellStart"/>
      <w:r>
        <w:t>wuerdet</w:t>
      </w:r>
      <w:proofErr w:type="spellEnd"/>
      <w:r>
        <w:t xml:space="preserve"> ihm nicht so viel </w:t>
      </w:r>
      <w:proofErr w:type="spellStart"/>
      <w:r>
        <w:t>nachhaengen</w:t>
      </w:r>
      <w:proofErr w:type="spellEnd"/>
      <w:r>
        <w:t xml:space="preserve"> / und befleißigen ihm zu gefallen / und streben / daß er </w:t>
      </w:r>
      <w:proofErr w:type="spellStart"/>
      <w:r>
        <w:t>moechte</w:t>
      </w:r>
      <w:proofErr w:type="spellEnd"/>
      <w:r>
        <w:t xml:space="preserve"> vollbracht werden / wie ihr </w:t>
      </w:r>
      <w:proofErr w:type="spellStart"/>
      <w:r>
        <w:t>bißher</w:t>
      </w:r>
      <w:proofErr w:type="spellEnd"/>
      <w:r>
        <w:t xml:space="preserve"> gethan habt. Und zu dem Ende betrachtet nur diese wenig folgende </w:t>
      </w:r>
      <w:proofErr w:type="spellStart"/>
      <w:r>
        <w:t>Puncta</w:t>
      </w:r>
      <w:proofErr w:type="spellEnd"/>
      <w:r>
        <w:t xml:space="preserve">: </w:t>
      </w:r>
    </w:p>
    <w:p w14:paraId="33685142" w14:textId="77777777" w:rsidR="006164D3" w:rsidRDefault="006164D3" w:rsidP="006164D3">
      <w:pPr>
        <w:pStyle w:val="StandardWeb"/>
      </w:pPr>
      <w:r>
        <w:t xml:space="preserve">1. Der Wille des Menschen ist der </w:t>
      </w:r>
      <w:proofErr w:type="spellStart"/>
      <w:r>
        <w:t>irrdische</w:t>
      </w:r>
      <w:proofErr w:type="spellEnd"/>
      <w:r>
        <w:t xml:space="preserve"> Thron GOttes; daselbst </w:t>
      </w:r>
      <w:proofErr w:type="spellStart"/>
      <w:r>
        <w:t>wil</w:t>
      </w:r>
      <w:proofErr w:type="spellEnd"/>
      <w:r>
        <w:t xml:space="preserve"> er herrschen: der Wille muß alle untere </w:t>
      </w:r>
      <w:proofErr w:type="spellStart"/>
      <w:r>
        <w:t>Kraefften</w:t>
      </w:r>
      <w:proofErr w:type="spellEnd"/>
      <w:r>
        <w:t xml:space="preserve"> der Seelen regieren / und GOtt muß </w:t>
      </w:r>
      <w:proofErr w:type="spellStart"/>
      <w:r>
        <w:t>ueber</w:t>
      </w:r>
      <w:proofErr w:type="spellEnd"/>
      <w:r>
        <w:t xml:space="preserve"> den </w:t>
      </w:r>
      <w:proofErr w:type="spellStart"/>
      <w:r>
        <w:t>Willenherrschen</w:t>
      </w:r>
      <w:proofErr w:type="spellEnd"/>
      <w:r>
        <w:t xml:space="preserve">: Sollte denn Selbst sich unternehmen: GOtt aus seinem Thron zu </w:t>
      </w:r>
      <w:proofErr w:type="spellStart"/>
      <w:r>
        <w:t>stossen</w:t>
      </w:r>
      <w:proofErr w:type="spellEnd"/>
      <w:r>
        <w:t xml:space="preserve"> / und sich in dessen Stelle zu setzen? der den Willen regieret / regieret den Menschen / soll dann Selbst dich regieren / und </w:t>
      </w:r>
      <w:proofErr w:type="spellStart"/>
      <w:r>
        <w:t>meynest</w:t>
      </w:r>
      <w:proofErr w:type="spellEnd"/>
      <w:r>
        <w:t xml:space="preserve"> du / GOtt werde </w:t>
      </w:r>
      <w:proofErr w:type="spellStart"/>
      <w:r>
        <w:t>diß</w:t>
      </w:r>
      <w:proofErr w:type="spellEnd"/>
      <w:r>
        <w:t xml:space="preserve"> alles so </w:t>
      </w:r>
      <w:proofErr w:type="spellStart"/>
      <w:r>
        <w:t>auffnehmen</w:t>
      </w:r>
      <w:proofErr w:type="spellEnd"/>
      <w:r>
        <w:t xml:space="preserve">? </w:t>
      </w:r>
    </w:p>
    <w:p w14:paraId="44022EA3" w14:textId="77777777" w:rsidR="006164D3" w:rsidRDefault="006164D3" w:rsidP="006164D3">
      <w:pPr>
        <w:pStyle w:val="StandardWeb"/>
      </w:pPr>
      <w:r>
        <w:t xml:space="preserve">2. GOtt ist es / der die oberste Macht hat / und Selbst hat keine / als die unter GOtt ist. Wir sind nicht unser eigen / und haben darum nichts zu thun mit uns selbst / sondern </w:t>
      </w:r>
      <w:proofErr w:type="spellStart"/>
      <w:r>
        <w:t>muessen</w:t>
      </w:r>
      <w:proofErr w:type="spellEnd"/>
      <w:r>
        <w:t xml:space="preserve"> leben nach dem Willen GOttes / der unser </w:t>
      </w:r>
      <w:proofErr w:type="spellStart"/>
      <w:r>
        <w:t>Eigenthuemer</w:t>
      </w:r>
      <w:proofErr w:type="spellEnd"/>
      <w:r>
        <w:t xml:space="preserve"> ist: heute dich demnach / daß du nicht sein Recht ihm raubest. </w:t>
      </w:r>
    </w:p>
    <w:p w14:paraId="22C3FF01" w14:textId="77777777" w:rsidR="006164D3" w:rsidRDefault="006164D3" w:rsidP="006164D3">
      <w:pPr>
        <w:pStyle w:val="StandardWeb"/>
      </w:pPr>
      <w:r>
        <w:t xml:space="preserve">3. Dein eigen Wille ist ein verdorbener und </w:t>
      </w:r>
      <w:proofErr w:type="spellStart"/>
      <w:r>
        <w:t>suendlicher</w:t>
      </w:r>
      <w:proofErr w:type="spellEnd"/>
      <w:r>
        <w:t xml:space="preserve"> Wille / und </w:t>
      </w:r>
      <w:proofErr w:type="spellStart"/>
      <w:r>
        <w:t>dannenher</w:t>
      </w:r>
      <w:proofErr w:type="spellEnd"/>
      <w:r>
        <w:t xml:space="preserve"> ungeschickt dich zu regieren: Was? </w:t>
      </w:r>
      <w:proofErr w:type="spellStart"/>
      <w:r>
        <w:t>wilt</w:t>
      </w:r>
      <w:proofErr w:type="spellEnd"/>
      <w:r>
        <w:t xml:space="preserve"> du dir </w:t>
      </w:r>
      <w:proofErr w:type="spellStart"/>
      <w:r>
        <w:t>erwehlen</w:t>
      </w:r>
      <w:proofErr w:type="spellEnd"/>
      <w:r>
        <w:t xml:space="preserve"> einen ungerechten </w:t>
      </w:r>
      <w:proofErr w:type="spellStart"/>
      <w:r>
        <w:t>boßhafftigen</w:t>
      </w:r>
      <w:proofErr w:type="spellEnd"/>
      <w:r>
        <w:t xml:space="preserve"> und </w:t>
      </w:r>
      <w:proofErr w:type="spellStart"/>
      <w:r>
        <w:t>unbarmhertzigen</w:t>
      </w:r>
      <w:proofErr w:type="spellEnd"/>
      <w:r>
        <w:t xml:space="preserve"> Herrscher / der nur immer geneigt ist </w:t>
      </w:r>
      <w:proofErr w:type="spellStart"/>
      <w:r>
        <w:t>boeses</w:t>
      </w:r>
      <w:proofErr w:type="spellEnd"/>
      <w:r>
        <w:t xml:space="preserve"> zu thun? Ein solcher aber ist dein Wille / da hingegen der Wille Gottes ist vollkommen gut / und </w:t>
      </w:r>
      <w:proofErr w:type="spellStart"/>
      <w:r>
        <w:t>kan</w:t>
      </w:r>
      <w:proofErr w:type="spellEnd"/>
      <w:r>
        <w:t xml:space="preserve"> nicht auch im geringsten zum Boesen geneiget seyn: Von demselben lasse dich regieren / so </w:t>
      </w:r>
      <w:proofErr w:type="spellStart"/>
      <w:r>
        <w:t>kanst</w:t>
      </w:r>
      <w:proofErr w:type="spellEnd"/>
      <w:r>
        <w:t xml:space="preserve"> du versichert seyn / daß du hast den allergerechtesten / heiligsten / getreuesten und </w:t>
      </w:r>
      <w:proofErr w:type="spellStart"/>
      <w:r>
        <w:t>barmhertzigsten</w:t>
      </w:r>
      <w:proofErr w:type="spellEnd"/>
      <w:r>
        <w:t xml:space="preserve"> Herrscher in der Welt. Eigen-Wille dem Willen Gottes vorzuziehen / ist mit den Juden Barrabam den </w:t>
      </w:r>
      <w:proofErr w:type="spellStart"/>
      <w:r>
        <w:t>Moerder</w:t>
      </w:r>
      <w:proofErr w:type="spellEnd"/>
      <w:r>
        <w:t xml:space="preserve"> dem HErrn des Lebens vorzuziehen. </w:t>
      </w:r>
    </w:p>
    <w:p w14:paraId="541A9065" w14:textId="77777777" w:rsidR="006164D3" w:rsidRDefault="006164D3" w:rsidP="006164D3">
      <w:pPr>
        <w:pStyle w:val="StandardWeb"/>
      </w:pPr>
      <w:r>
        <w:t xml:space="preserve">4. Ferner: Unser Eigen-Will wird geleitet durch einen verfinsterten Verstand / und </w:t>
      </w:r>
      <w:proofErr w:type="spellStart"/>
      <w:r>
        <w:t>laesset</w:t>
      </w:r>
      <w:proofErr w:type="spellEnd"/>
      <w:r>
        <w:t xml:space="preserve"> sich leicht durch jegliche Gelegenheit abwendig machen. Ob schon der Wille das Commando </w:t>
      </w:r>
      <w:proofErr w:type="spellStart"/>
      <w:r>
        <w:t>fuehret</w:t>
      </w:r>
      <w:proofErr w:type="spellEnd"/>
      <w:r>
        <w:t xml:space="preserve"> / so wird doch derselbe geleitet von dem Verstande / und darum / wie der verfinsterte Verstand sich gemeiniglich nicht recht zu finden weiß / oder auch </w:t>
      </w:r>
      <w:proofErr w:type="spellStart"/>
      <w:r>
        <w:t>wol</w:t>
      </w:r>
      <w:proofErr w:type="spellEnd"/>
      <w:r>
        <w:t xml:space="preserve"> gar betrogen wird / daß er </w:t>
      </w:r>
      <w:proofErr w:type="spellStart"/>
      <w:r>
        <w:t>boeses</w:t>
      </w:r>
      <w:proofErr w:type="spellEnd"/>
      <w:r>
        <w:t xml:space="preserve"> gut / und gutes </w:t>
      </w:r>
      <w:proofErr w:type="spellStart"/>
      <w:r>
        <w:t>boese</w:t>
      </w:r>
      <w:proofErr w:type="spellEnd"/>
      <w:r>
        <w:t xml:space="preserve"> zu seyn erachtet / so muß der Wille nothwendig ein </w:t>
      </w:r>
      <w:proofErr w:type="spellStart"/>
      <w:r>
        <w:t>unglueckseliger</w:t>
      </w:r>
      <w:proofErr w:type="spellEnd"/>
      <w:r>
        <w:t xml:space="preserve"> Regent seyn / der eines so unwissenden Rathgebers Instruction folget: aber wo ihr euren eigenen Willen </w:t>
      </w:r>
      <w:proofErr w:type="spellStart"/>
      <w:r>
        <w:t>verlaeugnet</w:t>
      </w:r>
      <w:proofErr w:type="spellEnd"/>
      <w:r>
        <w:t xml:space="preserve"> / und euch den Willen Gottes regieren lasset / so </w:t>
      </w:r>
      <w:proofErr w:type="spellStart"/>
      <w:r>
        <w:t>duerfet</w:t>
      </w:r>
      <w:proofErr w:type="spellEnd"/>
      <w:r>
        <w:t xml:space="preserve"> ihr euch nicht befahren / daß ihr </w:t>
      </w:r>
      <w:proofErr w:type="spellStart"/>
      <w:r>
        <w:t>uebel</w:t>
      </w:r>
      <w:proofErr w:type="spellEnd"/>
      <w:r>
        <w:t xml:space="preserve"> </w:t>
      </w:r>
      <w:proofErr w:type="spellStart"/>
      <w:r>
        <w:t>gefuehret</w:t>
      </w:r>
      <w:proofErr w:type="spellEnd"/>
      <w:r>
        <w:t xml:space="preserve"> werdet / </w:t>
      </w:r>
      <w:proofErr w:type="spellStart"/>
      <w:r>
        <w:t>inmassen</w:t>
      </w:r>
      <w:proofErr w:type="spellEnd"/>
      <w:r>
        <w:t xml:space="preserve"> seine </w:t>
      </w:r>
      <w:proofErr w:type="spellStart"/>
      <w:r>
        <w:t>Weißheit</w:t>
      </w:r>
      <w:proofErr w:type="spellEnd"/>
      <w:r>
        <w:t xml:space="preserve"> unendlich / und nicht betrogen werden </w:t>
      </w:r>
      <w:proofErr w:type="spellStart"/>
      <w:r>
        <w:t>kan</w:t>
      </w:r>
      <w:proofErr w:type="spellEnd"/>
      <w:r>
        <w:t xml:space="preserve">. </w:t>
      </w:r>
      <w:proofErr w:type="spellStart"/>
      <w:r>
        <w:t>Erwehlet</w:t>
      </w:r>
      <w:proofErr w:type="spellEnd"/>
      <w:r>
        <w:t xml:space="preserve"> demnach nicht einen blinden Leiter / wann ihr von der </w:t>
      </w:r>
      <w:proofErr w:type="spellStart"/>
      <w:r>
        <w:t>Weißheit</w:t>
      </w:r>
      <w:proofErr w:type="spellEnd"/>
      <w:r>
        <w:t xml:space="preserve"> selber </w:t>
      </w:r>
      <w:proofErr w:type="spellStart"/>
      <w:r>
        <w:t>gefuehret</w:t>
      </w:r>
      <w:proofErr w:type="spellEnd"/>
      <w:r>
        <w:t xml:space="preserve"> werdet / wann GOtt </w:t>
      </w:r>
      <w:proofErr w:type="spellStart"/>
      <w:r>
        <w:t>ech</w:t>
      </w:r>
      <w:proofErr w:type="spellEnd"/>
      <w:r>
        <w:t xml:space="preserve"> gerne regieren </w:t>
      </w:r>
      <w:proofErr w:type="spellStart"/>
      <w:r>
        <w:t>wil</w:t>
      </w:r>
      <w:proofErr w:type="spellEnd"/>
      <w:r>
        <w:t xml:space="preserve"> / so ziehet nicht solche </w:t>
      </w:r>
      <w:proofErr w:type="spellStart"/>
      <w:r>
        <w:t>thoerichte</w:t>
      </w:r>
      <w:proofErr w:type="spellEnd"/>
      <w:r>
        <w:t xml:space="preserve"> </w:t>
      </w:r>
      <w:proofErr w:type="spellStart"/>
      <w:r>
        <w:t>Suender</w:t>
      </w:r>
      <w:proofErr w:type="spellEnd"/>
      <w:r>
        <w:t xml:space="preserve"> / als ihr seyd / ihm vor. </w:t>
      </w:r>
    </w:p>
    <w:p w14:paraId="1A225407" w14:textId="77777777" w:rsidR="006164D3" w:rsidRDefault="006164D3" w:rsidP="006164D3">
      <w:pPr>
        <w:pStyle w:val="StandardWeb"/>
      </w:pPr>
      <w:r>
        <w:t xml:space="preserve">5. Ferner: Eurer Eigenwill hat euch fast schon verdorben / er ist die </w:t>
      </w:r>
      <w:proofErr w:type="spellStart"/>
      <w:r>
        <w:t>Ursach</w:t>
      </w:r>
      <w:proofErr w:type="spellEnd"/>
      <w:r>
        <w:t xml:space="preserve"> gewesen aller euer </w:t>
      </w:r>
      <w:proofErr w:type="spellStart"/>
      <w:r>
        <w:t>Suende</w:t>
      </w:r>
      <w:proofErr w:type="spellEnd"/>
      <w:r>
        <w:t xml:space="preserve"> und Elendes / all der Schaden / der euch und alle Menschen befallen hat / kommet von Eigen-Will / und wollt ihr demselben noch ferner folgen / und euch nicht warnen lassen / als ob er euch nicht Schaden genug </w:t>
      </w:r>
      <w:proofErr w:type="spellStart"/>
      <w:r>
        <w:t>zugefueget</w:t>
      </w:r>
      <w:proofErr w:type="spellEnd"/>
      <w:r>
        <w:t xml:space="preserve"> </w:t>
      </w:r>
      <w:proofErr w:type="spellStart"/>
      <w:r>
        <w:t>haette</w:t>
      </w:r>
      <w:proofErr w:type="spellEnd"/>
      <w:r>
        <w:t xml:space="preserve">? Im Gegentheil aber seyd ihr euer Lebelang nicht </w:t>
      </w:r>
      <w:proofErr w:type="spellStart"/>
      <w:r>
        <w:t>beschaediget</w:t>
      </w:r>
      <w:proofErr w:type="spellEnd"/>
      <w:r>
        <w:t xml:space="preserve"> worden / wann ihr dem Willen GOttes gefolget habet / es </w:t>
      </w:r>
      <w:proofErr w:type="spellStart"/>
      <w:r>
        <w:t>moechte</w:t>
      </w:r>
      <w:proofErr w:type="spellEnd"/>
      <w:r>
        <w:t xml:space="preserve"> dann seyn ein solcher Schade / wie die Reinigung und </w:t>
      </w:r>
      <w:proofErr w:type="spellStart"/>
      <w:r>
        <w:t>Ausdrueckung</w:t>
      </w:r>
      <w:proofErr w:type="spellEnd"/>
      <w:r>
        <w:t xml:space="preserve"> eines </w:t>
      </w:r>
      <w:proofErr w:type="spellStart"/>
      <w:r>
        <w:t>Geschwaeres</w:t>
      </w:r>
      <w:proofErr w:type="spellEnd"/>
      <w:r>
        <w:t xml:space="preserve"> ist / ohne welches es nicht </w:t>
      </w:r>
      <w:proofErr w:type="spellStart"/>
      <w:r>
        <w:t>kan</w:t>
      </w:r>
      <w:proofErr w:type="spellEnd"/>
      <w:r>
        <w:t xml:space="preserve"> geheilet werden / oder ein solcher Schade als die </w:t>
      </w:r>
      <w:proofErr w:type="spellStart"/>
      <w:r>
        <w:t>Einnehmung</w:t>
      </w:r>
      <w:proofErr w:type="spellEnd"/>
      <w:r>
        <w:t xml:space="preserve"> der </w:t>
      </w:r>
      <w:proofErr w:type="spellStart"/>
      <w:r>
        <w:t>Artzney</w:t>
      </w:r>
      <w:proofErr w:type="spellEnd"/>
      <w:r>
        <w:t xml:space="preserve"> ist / ohne welcher ihr nicht </w:t>
      </w:r>
      <w:proofErr w:type="spellStart"/>
      <w:r>
        <w:t>koennet</w:t>
      </w:r>
      <w:proofErr w:type="spellEnd"/>
      <w:r>
        <w:t xml:space="preserve"> gesund werden. Saget mir / wo ihr </w:t>
      </w:r>
      <w:proofErr w:type="spellStart"/>
      <w:r>
        <w:t>koennt</w:t>
      </w:r>
      <w:proofErr w:type="spellEnd"/>
      <w:r>
        <w:t xml:space="preserve"> / wann der Wille Gottes euch Schaden </w:t>
      </w:r>
      <w:proofErr w:type="spellStart"/>
      <w:r>
        <w:t>zugefueget</w:t>
      </w:r>
      <w:proofErr w:type="spellEnd"/>
      <w:r>
        <w:t xml:space="preserve"> hat? wann ist es euch </w:t>
      </w:r>
      <w:proofErr w:type="spellStart"/>
      <w:r>
        <w:t>uebeler</w:t>
      </w:r>
      <w:proofErr w:type="spellEnd"/>
      <w:r>
        <w:t xml:space="preserve"> ergangen / daß ihr seinem Rath gefolget seyd? Sehet </w:t>
      </w:r>
      <w:proofErr w:type="spellStart"/>
      <w:r>
        <w:t>zurueck</w:t>
      </w:r>
      <w:proofErr w:type="spellEnd"/>
      <w:r>
        <w:t xml:space="preserve"> auf euer Leben / und saget mir dann / ob all euer </w:t>
      </w:r>
      <w:proofErr w:type="spellStart"/>
      <w:r>
        <w:t>Unglueck</w:t>
      </w:r>
      <w:proofErr w:type="spellEnd"/>
      <w:r>
        <w:t xml:space="preserve"> und Schaden sey gekommen daher / daß ihr Gottes / oder daß ihr eurem eigenen Willen gefolget seyd / und welches ihr die </w:t>
      </w:r>
      <w:proofErr w:type="spellStart"/>
      <w:r>
        <w:t>groesseste</w:t>
      </w:r>
      <w:proofErr w:type="spellEnd"/>
      <w:r>
        <w:t xml:space="preserve"> </w:t>
      </w:r>
      <w:proofErr w:type="spellStart"/>
      <w:r>
        <w:t>Ursach</w:t>
      </w:r>
      <w:proofErr w:type="spellEnd"/>
      <w:r>
        <w:t xml:space="preserve"> habet zu bereuen. </w:t>
      </w:r>
    </w:p>
    <w:p w14:paraId="31FE4226" w14:textId="77777777" w:rsidR="006164D3" w:rsidRDefault="006164D3" w:rsidP="006164D3">
      <w:pPr>
        <w:pStyle w:val="StandardWeb"/>
      </w:pPr>
      <w:r>
        <w:t xml:space="preserve">6. Es ist niemand / der seinem eigenen Willen </w:t>
      </w:r>
      <w:proofErr w:type="spellStart"/>
      <w:r>
        <w:t>biß</w:t>
      </w:r>
      <w:proofErr w:type="spellEnd"/>
      <w:r>
        <w:t xml:space="preserve"> ans Ende </w:t>
      </w:r>
      <w:proofErr w:type="spellStart"/>
      <w:r>
        <w:t>nachhaenget</w:t>
      </w:r>
      <w:proofErr w:type="spellEnd"/>
      <w:r>
        <w:t xml:space="preserve"> / den es nicht ewig gereuen </w:t>
      </w:r>
      <w:proofErr w:type="spellStart"/>
      <w:r>
        <w:t>solte</w:t>
      </w:r>
      <w:proofErr w:type="spellEnd"/>
      <w:r>
        <w:t xml:space="preserve"> / er leitet den Menschen </w:t>
      </w:r>
      <w:proofErr w:type="spellStart"/>
      <w:r>
        <w:t>schnurstrack</w:t>
      </w:r>
      <w:proofErr w:type="spellEnd"/>
      <w:r>
        <w:t xml:space="preserve"> gegen Gottes Willen / und so zur </w:t>
      </w:r>
      <w:proofErr w:type="spellStart"/>
      <w:r>
        <w:t>Hoellen</w:t>
      </w:r>
      <w:proofErr w:type="spellEnd"/>
      <w:r>
        <w:t xml:space="preserve">: hingegen ist niemand / der </w:t>
      </w:r>
      <w:proofErr w:type="spellStart"/>
      <w:r>
        <w:t>auffrichtig</w:t>
      </w:r>
      <w:proofErr w:type="spellEnd"/>
      <w:r>
        <w:t xml:space="preserve"> und </w:t>
      </w:r>
      <w:proofErr w:type="spellStart"/>
      <w:r>
        <w:t>biß</w:t>
      </w:r>
      <w:proofErr w:type="spellEnd"/>
      <w:r>
        <w:t xml:space="preserve"> ans Ende dem Willen Gottes folget / dem es fehl schlagen </w:t>
      </w:r>
      <w:proofErr w:type="spellStart"/>
      <w:r>
        <w:t>solte</w:t>
      </w:r>
      <w:proofErr w:type="spellEnd"/>
      <w:r>
        <w:t xml:space="preserve">. Dieser ist der sicherste Geleitsmann / er hat niemals eine Seele zur </w:t>
      </w:r>
      <w:proofErr w:type="spellStart"/>
      <w:r>
        <w:t>Hoellen</w:t>
      </w:r>
      <w:proofErr w:type="spellEnd"/>
      <w:r>
        <w:t xml:space="preserve"> </w:t>
      </w:r>
      <w:proofErr w:type="spellStart"/>
      <w:r>
        <w:t>gefuehret</w:t>
      </w:r>
      <w:proofErr w:type="spellEnd"/>
      <w:r>
        <w:t xml:space="preserve">. Alle die ihm folgen / leben mit Ihm; dann wohin </w:t>
      </w:r>
      <w:proofErr w:type="spellStart"/>
      <w:r>
        <w:t>solte</w:t>
      </w:r>
      <w:proofErr w:type="spellEnd"/>
      <w:r>
        <w:t xml:space="preserve"> er sie </w:t>
      </w:r>
      <w:proofErr w:type="spellStart"/>
      <w:r>
        <w:t>fuehren</w:t>
      </w:r>
      <w:proofErr w:type="spellEnd"/>
      <w:r>
        <w:t xml:space="preserve"> als zu sich selbst? und wo GOtt ist / da ist Leben und Herrlichkeit. Seinem Willen zu gehorchen / ist seinem Willen gefallen / </w:t>
      </w:r>
      <w:proofErr w:type="spellStart"/>
      <w:r>
        <w:t>ihme</w:t>
      </w:r>
      <w:proofErr w:type="spellEnd"/>
      <w:r>
        <w:t xml:space="preserve"> zu gefallen / das ist unser rechtes Ende. Es </w:t>
      </w:r>
      <w:proofErr w:type="spellStart"/>
      <w:r>
        <w:t>kan</w:t>
      </w:r>
      <w:proofErr w:type="spellEnd"/>
      <w:r>
        <w:t xml:space="preserve"> denen nimmer </w:t>
      </w:r>
      <w:proofErr w:type="spellStart"/>
      <w:r>
        <w:t>uebel</w:t>
      </w:r>
      <w:proofErr w:type="spellEnd"/>
      <w:r>
        <w:t xml:space="preserve"> gehen / die da GOtt dem HErrn und Richter aller Welt / dem </w:t>
      </w:r>
      <w:proofErr w:type="spellStart"/>
      <w:r>
        <w:t>Austheiler</w:t>
      </w:r>
      <w:proofErr w:type="spellEnd"/>
      <w:r>
        <w:t xml:space="preserve"> aller Belohnung und Straffe gefallen. </w:t>
      </w:r>
    </w:p>
    <w:p w14:paraId="023C68BA" w14:textId="77777777" w:rsidR="006164D3" w:rsidRDefault="006164D3" w:rsidP="006164D3">
      <w:pPr>
        <w:pStyle w:val="StandardWeb"/>
      </w:pPr>
      <w:r>
        <w:t xml:space="preserve">7. Gleichwie nun euer Wille verleitet wird / also ist er auch </w:t>
      </w:r>
      <w:proofErr w:type="spellStart"/>
      <w:r>
        <w:t>unbestaendig</w:t>
      </w:r>
      <w:proofErr w:type="spellEnd"/>
      <w:r>
        <w:t xml:space="preserve"> / der euch </w:t>
      </w:r>
      <w:proofErr w:type="spellStart"/>
      <w:r>
        <w:t>auff</w:t>
      </w:r>
      <w:proofErr w:type="spellEnd"/>
      <w:r>
        <w:t xml:space="preserve"> und nieder in stete Unruhe </w:t>
      </w:r>
      <w:proofErr w:type="spellStart"/>
      <w:r>
        <w:t>fuehren</w:t>
      </w:r>
      <w:proofErr w:type="spellEnd"/>
      <w:r>
        <w:t xml:space="preserve"> wird; und ob ihr schon </w:t>
      </w:r>
      <w:proofErr w:type="spellStart"/>
      <w:r>
        <w:t>moechtet</w:t>
      </w:r>
      <w:proofErr w:type="spellEnd"/>
      <w:r>
        <w:t xml:space="preserve"> </w:t>
      </w:r>
      <w:proofErr w:type="spellStart"/>
      <w:r>
        <w:t>gedencken</w:t>
      </w:r>
      <w:proofErr w:type="spellEnd"/>
      <w:r>
        <w:t xml:space="preserve"> / es sey dieses der einige Weg zu eurer </w:t>
      </w:r>
      <w:proofErr w:type="spellStart"/>
      <w:r>
        <w:t>Zufriednheit</w:t>
      </w:r>
      <w:proofErr w:type="spellEnd"/>
      <w:r>
        <w:t xml:space="preserve"> und </w:t>
      </w:r>
      <w:proofErr w:type="spellStart"/>
      <w:r>
        <w:t>koenne</w:t>
      </w:r>
      <w:proofErr w:type="spellEnd"/>
      <w:r>
        <w:t xml:space="preserve"> euch </w:t>
      </w:r>
      <w:proofErr w:type="spellStart"/>
      <w:r>
        <w:t>nichtes</w:t>
      </w:r>
      <w:proofErr w:type="spellEnd"/>
      <w:r>
        <w:t xml:space="preserve"> so </w:t>
      </w:r>
      <w:proofErr w:type="spellStart"/>
      <w:r>
        <w:t>wol</w:t>
      </w:r>
      <w:proofErr w:type="spellEnd"/>
      <w:r>
        <w:t xml:space="preserve"> </w:t>
      </w:r>
      <w:proofErr w:type="spellStart"/>
      <w:r>
        <w:t>vernguegen</w:t>
      </w:r>
      <w:proofErr w:type="spellEnd"/>
      <w:r>
        <w:t xml:space="preserve"> / als wann ihr euren Willen habet / so seyd ihr doch elendig betrogen. Euer Wille ist gleich dem Willen eines Menschen / der im Fieber lieget / der gerne </w:t>
      </w:r>
      <w:proofErr w:type="spellStart"/>
      <w:r>
        <w:t>wolte</w:t>
      </w:r>
      <w:proofErr w:type="spellEnd"/>
      <w:r>
        <w:t xml:space="preserve"> kalt Wasser haben / welches </w:t>
      </w:r>
      <w:proofErr w:type="spellStart"/>
      <w:r>
        <w:t>ihme</w:t>
      </w:r>
      <w:proofErr w:type="spellEnd"/>
      <w:r>
        <w:t xml:space="preserve"> / indem ers </w:t>
      </w:r>
      <w:proofErr w:type="spellStart"/>
      <w:r>
        <w:t>trinckt</w:t>
      </w:r>
      <w:proofErr w:type="spellEnd"/>
      <w:r>
        <w:t xml:space="preserve"> / vielleicht </w:t>
      </w:r>
      <w:proofErr w:type="spellStart"/>
      <w:r>
        <w:t>wol</w:t>
      </w:r>
      <w:proofErr w:type="spellEnd"/>
      <w:r>
        <w:t xml:space="preserve"> schmecken / aber hernach leicht sein Tod seyn </w:t>
      </w:r>
      <w:proofErr w:type="spellStart"/>
      <w:r>
        <w:t>moechte</w:t>
      </w:r>
      <w:proofErr w:type="spellEnd"/>
      <w:r>
        <w:t xml:space="preserve">. Ihr liebet das / was euch </w:t>
      </w:r>
      <w:proofErr w:type="spellStart"/>
      <w:r>
        <w:t>schaedlich</w:t>
      </w:r>
      <w:proofErr w:type="spellEnd"/>
      <w:r>
        <w:t xml:space="preserve"> ist / ja das / was nicht besser als </w:t>
      </w:r>
      <w:proofErr w:type="spellStart"/>
      <w:r>
        <w:t>Gifft</w:t>
      </w:r>
      <w:proofErr w:type="spellEnd"/>
      <w:r>
        <w:t xml:space="preserve"> ist zu eurer Seelen. Ihr </w:t>
      </w:r>
      <w:proofErr w:type="spellStart"/>
      <w:r>
        <w:t>wuerdet</w:t>
      </w:r>
      <w:proofErr w:type="spellEnd"/>
      <w:r>
        <w:t xml:space="preserve"> euch bald ins Verderben bringen / wann ihr euren eigen Willen </w:t>
      </w:r>
      <w:proofErr w:type="spellStart"/>
      <w:r>
        <w:t>haettet</w:t>
      </w:r>
      <w:proofErr w:type="spellEnd"/>
      <w:r>
        <w:t xml:space="preserve">. Es ist nicht die geringste Gnade GOttes gegen euch / daß er euren Willen </w:t>
      </w:r>
      <w:proofErr w:type="spellStart"/>
      <w:r>
        <w:t>creutziget</w:t>
      </w:r>
      <w:proofErr w:type="spellEnd"/>
      <w:r>
        <w:t xml:space="preserve"> / und euch das versaget / da ihr Lust zu habet. Lasset ihr doch nicht eure Kinder essen / oder </w:t>
      </w:r>
      <w:proofErr w:type="spellStart"/>
      <w:r>
        <w:t>trincken</w:t>
      </w:r>
      <w:proofErr w:type="spellEnd"/>
      <w:r>
        <w:t xml:space="preserve"> / was sie / sondern was ihr wollet / dieweil ihr besser wisset / was ihnen dienet. Ein </w:t>
      </w:r>
      <w:proofErr w:type="spellStart"/>
      <w:r>
        <w:t>Krancker</w:t>
      </w:r>
      <w:proofErr w:type="spellEnd"/>
      <w:r>
        <w:t xml:space="preserve"> </w:t>
      </w:r>
      <w:proofErr w:type="spellStart"/>
      <w:r>
        <w:t>kan</w:t>
      </w:r>
      <w:proofErr w:type="spellEnd"/>
      <w:r>
        <w:t xml:space="preserve"> seinen eigenen Willen </w:t>
      </w:r>
      <w:proofErr w:type="spellStart"/>
      <w:r>
        <w:t>verlaeugnen</w:t>
      </w:r>
      <w:proofErr w:type="spellEnd"/>
      <w:r>
        <w:t xml:space="preserve"> seiner Gesundheit halber / und sich ergeben in den Willen des </w:t>
      </w:r>
      <w:proofErr w:type="spellStart"/>
      <w:r>
        <w:t>Artztes</w:t>
      </w:r>
      <w:proofErr w:type="spellEnd"/>
      <w:r>
        <w:t xml:space="preserve">; und </w:t>
      </w:r>
      <w:proofErr w:type="spellStart"/>
      <w:r>
        <w:t>soltet</w:t>
      </w:r>
      <w:proofErr w:type="spellEnd"/>
      <w:r>
        <w:t xml:space="preserve"> ihr euch nicht vielmehr dem Willen GOttes untergeben? Ja ihr </w:t>
      </w:r>
      <w:proofErr w:type="spellStart"/>
      <w:r>
        <w:t>soltet</w:t>
      </w:r>
      <w:proofErr w:type="spellEnd"/>
      <w:r>
        <w:t xml:space="preserve"> </w:t>
      </w:r>
      <w:proofErr w:type="spellStart"/>
      <w:r>
        <w:t>ihne</w:t>
      </w:r>
      <w:proofErr w:type="spellEnd"/>
      <w:r>
        <w:t xml:space="preserve"> bitten / daß Er euren Willen </w:t>
      </w:r>
      <w:proofErr w:type="spellStart"/>
      <w:r>
        <w:t>creutzigen</w:t>
      </w:r>
      <w:proofErr w:type="spellEnd"/>
      <w:r>
        <w:t xml:space="preserve"> </w:t>
      </w:r>
      <w:proofErr w:type="spellStart"/>
      <w:r>
        <w:t>moechte</w:t>
      </w:r>
      <w:proofErr w:type="spellEnd"/>
      <w:r>
        <w:t xml:space="preserve"> / wann er siehet / daß er gegen seinen Willen und euer bestes gerichtet </w:t>
      </w:r>
      <w:proofErr w:type="spellStart"/>
      <w:r>
        <w:t>waere</w:t>
      </w:r>
      <w:proofErr w:type="spellEnd"/>
      <w:r>
        <w:t xml:space="preserve">: </w:t>
      </w:r>
      <w:proofErr w:type="spellStart"/>
      <w:r>
        <w:t>Haettet</w:t>
      </w:r>
      <w:proofErr w:type="spellEnd"/>
      <w:r>
        <w:t xml:space="preserve"> ihr nur den Verstand / daß ihr </w:t>
      </w:r>
      <w:proofErr w:type="spellStart"/>
      <w:r>
        <w:t>moechtet</w:t>
      </w:r>
      <w:proofErr w:type="spellEnd"/>
      <w:r>
        <w:t xml:space="preserve"> recht urtheilen von GOttes Handlungen mit euch. Ich bin versichert / wann ihr euer Leben </w:t>
      </w:r>
      <w:proofErr w:type="spellStart"/>
      <w:r>
        <w:t>wuerdet</w:t>
      </w:r>
      <w:proofErr w:type="spellEnd"/>
      <w:r>
        <w:t xml:space="preserve"> </w:t>
      </w:r>
      <w:proofErr w:type="spellStart"/>
      <w:r>
        <w:t>uebersehen</w:t>
      </w:r>
      <w:proofErr w:type="spellEnd"/>
      <w:r>
        <w:t xml:space="preserve"> / ihr </w:t>
      </w:r>
      <w:proofErr w:type="spellStart"/>
      <w:r>
        <w:t>wuerdet</w:t>
      </w:r>
      <w:proofErr w:type="spellEnd"/>
      <w:r>
        <w:t xml:space="preserve"> befinden / daß euch GOtt mehr Gnade erwiesen / </w:t>
      </w:r>
      <w:proofErr w:type="spellStart"/>
      <w:r>
        <w:t>indeme</w:t>
      </w:r>
      <w:proofErr w:type="spellEnd"/>
      <w:r>
        <w:t xml:space="preserve"> Er euren Willen </w:t>
      </w:r>
      <w:proofErr w:type="spellStart"/>
      <w:r>
        <w:t>gecreutziget</w:t>
      </w:r>
      <w:proofErr w:type="spellEnd"/>
      <w:r>
        <w:t xml:space="preserve"> / dann wann Er ihn </w:t>
      </w:r>
      <w:proofErr w:type="spellStart"/>
      <w:r>
        <w:t>erfuellet</w:t>
      </w:r>
      <w:proofErr w:type="spellEnd"/>
      <w:r>
        <w:t xml:space="preserve"> </w:t>
      </w:r>
      <w:proofErr w:type="spellStart"/>
      <w:r>
        <w:t>haette</w:t>
      </w:r>
      <w:proofErr w:type="spellEnd"/>
      <w:r>
        <w:t xml:space="preserve">. Lasset derowegen ins </w:t>
      </w:r>
      <w:proofErr w:type="spellStart"/>
      <w:r>
        <w:t>kuenfftige</w:t>
      </w:r>
      <w:proofErr w:type="spellEnd"/>
      <w:r>
        <w:t xml:space="preserve"> euch nicht so sehr angelegen seyn / daß ihr alles dasjenige haben </w:t>
      </w:r>
      <w:proofErr w:type="spellStart"/>
      <w:r>
        <w:t>woltet</w:t>
      </w:r>
      <w:proofErr w:type="spellEnd"/>
      <w:r>
        <w:t xml:space="preserve"> / was ihr begehret / bis ihr versichert seyd / daß ihr </w:t>
      </w:r>
      <w:proofErr w:type="spellStart"/>
      <w:r>
        <w:t>nichtes</w:t>
      </w:r>
      <w:proofErr w:type="spellEnd"/>
      <w:r>
        <w:t xml:space="preserve"> begehret / als was euch gut ist / und das ihr begehren </w:t>
      </w:r>
      <w:proofErr w:type="spellStart"/>
      <w:r>
        <w:t>soltet</w:t>
      </w:r>
      <w:proofErr w:type="spellEnd"/>
      <w:r>
        <w:t xml:space="preserve">. Die </w:t>
      </w:r>
      <w:proofErr w:type="spellStart"/>
      <w:r>
        <w:t>gegenwaertige</w:t>
      </w:r>
      <w:proofErr w:type="spellEnd"/>
      <w:r>
        <w:t xml:space="preserve"> </w:t>
      </w:r>
      <w:proofErr w:type="spellStart"/>
      <w:r>
        <w:t>Vergnuegung</w:t>
      </w:r>
      <w:proofErr w:type="spellEnd"/>
      <w:r>
        <w:t xml:space="preserve"> des Eigen-Willens verursachet oftmals folgende Unruhe / aber in dem Willen GOttes </w:t>
      </w:r>
      <w:proofErr w:type="spellStart"/>
      <w:r>
        <w:t>moeget</w:t>
      </w:r>
      <w:proofErr w:type="spellEnd"/>
      <w:r>
        <w:t xml:space="preserve"> ihr volle und </w:t>
      </w:r>
      <w:proofErr w:type="spellStart"/>
      <w:r>
        <w:t>bestaendige</w:t>
      </w:r>
      <w:proofErr w:type="spellEnd"/>
      <w:r>
        <w:t xml:space="preserve"> Zufriedenheit haben: Dann sein Wille ist allezeit zum Guten gerichtet / und hat </w:t>
      </w:r>
      <w:proofErr w:type="spellStart"/>
      <w:r>
        <w:t>dahero</w:t>
      </w:r>
      <w:proofErr w:type="spellEnd"/>
      <w:r>
        <w:t xml:space="preserve"> </w:t>
      </w:r>
      <w:proofErr w:type="spellStart"/>
      <w:r>
        <w:t>nichtes</w:t>
      </w:r>
      <w:proofErr w:type="spellEnd"/>
      <w:r>
        <w:t xml:space="preserve"> in sich / das euch unruhig machen </w:t>
      </w:r>
      <w:proofErr w:type="spellStart"/>
      <w:r>
        <w:t>koente</w:t>
      </w:r>
      <w:proofErr w:type="spellEnd"/>
      <w:r>
        <w:t xml:space="preserve">. Sein Wille ist allezeit derselbe und </w:t>
      </w:r>
      <w:proofErr w:type="spellStart"/>
      <w:r>
        <w:t>unveraendlicher</w:t>
      </w:r>
      <w:proofErr w:type="spellEnd"/>
      <w:r>
        <w:t xml:space="preserve"> / der euch also nicht durch </w:t>
      </w:r>
      <w:proofErr w:type="spellStart"/>
      <w:r>
        <w:t>vielfaeltige</w:t>
      </w:r>
      <w:proofErr w:type="spellEnd"/>
      <w:r>
        <w:t xml:space="preserve"> </w:t>
      </w:r>
      <w:proofErr w:type="spellStart"/>
      <w:r>
        <w:t>Veraenderung</w:t>
      </w:r>
      <w:proofErr w:type="spellEnd"/>
      <w:r>
        <w:t xml:space="preserve"> </w:t>
      </w:r>
      <w:proofErr w:type="spellStart"/>
      <w:r>
        <w:t>verunruhigen</w:t>
      </w:r>
      <w:proofErr w:type="spellEnd"/>
      <w:r>
        <w:t xml:space="preserve"> mag. Er weiß es im Anfang / wie es ausgehen wird / und befiehlet euch nichts zu thun als was Er gewiß weiß / das euch zuletzt </w:t>
      </w:r>
      <w:proofErr w:type="spellStart"/>
      <w:r>
        <w:t>troestlich</w:t>
      </w:r>
      <w:proofErr w:type="spellEnd"/>
      <w:r>
        <w:t xml:space="preserve"> seyn wird. Es stehet in seinem und nicht eurem Willen zu / von euch und all euren </w:t>
      </w:r>
      <w:proofErr w:type="spellStart"/>
      <w:r>
        <w:t>Geschaefften</w:t>
      </w:r>
      <w:proofErr w:type="spellEnd"/>
      <w:r>
        <w:t xml:space="preserve"> zu </w:t>
      </w:r>
      <w:proofErr w:type="spellStart"/>
      <w:r>
        <w:t>disporniren</w:t>
      </w:r>
      <w:proofErr w:type="spellEnd"/>
      <w:r>
        <w:t xml:space="preserve">. Ist demnach die </w:t>
      </w:r>
      <w:proofErr w:type="spellStart"/>
      <w:r>
        <w:t>hoechste</w:t>
      </w:r>
      <w:proofErr w:type="spellEnd"/>
      <w:r>
        <w:t xml:space="preserve"> Billigkeit von der Welt / daß GOttes Wille eurem vorgezogen / und ihr in demselben friedlich geruhen </w:t>
      </w:r>
      <w:proofErr w:type="spellStart"/>
      <w:r>
        <w:t>muesset</w:t>
      </w:r>
      <w:proofErr w:type="spellEnd"/>
      <w:r>
        <w:t xml:space="preserve"> / und daß Eigen-Wille muß </w:t>
      </w:r>
      <w:proofErr w:type="spellStart"/>
      <w:r>
        <w:t>verlaeugnet</w:t>
      </w:r>
      <w:proofErr w:type="spellEnd"/>
      <w:r>
        <w:t xml:space="preserve"> werden / als ein </w:t>
      </w:r>
      <w:proofErr w:type="spellStart"/>
      <w:r>
        <w:t>Verstoerer</w:t>
      </w:r>
      <w:proofErr w:type="spellEnd"/>
      <w:r>
        <w:t xml:space="preserve"> eurer Ruhe. </w:t>
      </w:r>
    </w:p>
    <w:p w14:paraId="628A4E88" w14:textId="77777777" w:rsidR="006164D3" w:rsidRDefault="006164D3" w:rsidP="006164D3">
      <w:pPr>
        <w:pStyle w:val="StandardWeb"/>
      </w:pPr>
      <w:r>
        <w:t xml:space="preserve">8. Ferner: Eigen-Wille ist des Satans Wille / und von ihm </w:t>
      </w:r>
      <w:proofErr w:type="spellStart"/>
      <w:r>
        <w:t>auffgewiegelt</w:t>
      </w:r>
      <w:proofErr w:type="spellEnd"/>
      <w:r>
        <w:t xml:space="preserve"> gegen dem HErrn: denn so regieret der </w:t>
      </w:r>
      <w:proofErr w:type="spellStart"/>
      <w:r>
        <w:t>Teuffel</w:t>
      </w:r>
      <w:proofErr w:type="spellEnd"/>
      <w:r>
        <w:t xml:space="preserve"> die Kinder des Ungehorsams / nemlich durch Eigen-</w:t>
      </w:r>
      <w:proofErr w:type="spellStart"/>
      <w:r>
        <w:t>Duenckel</w:t>
      </w:r>
      <w:proofErr w:type="spellEnd"/>
      <w:r>
        <w:t xml:space="preserve"> und durch Eigen-Will / wo ihr demnach wollet absagen dem </w:t>
      </w:r>
      <w:proofErr w:type="spellStart"/>
      <w:r>
        <w:t>Teuffel</w:t>
      </w:r>
      <w:proofErr w:type="spellEnd"/>
      <w:r>
        <w:t xml:space="preserve"> / so </w:t>
      </w:r>
      <w:proofErr w:type="spellStart"/>
      <w:r>
        <w:t>verlaeugnet</w:t>
      </w:r>
      <w:proofErr w:type="spellEnd"/>
      <w:r>
        <w:t xml:space="preserve"> euren Eigen-Willen / dann indem ihr euch durch denselben regieren lasset / so lasset ihr euch regieren durch Satan / und indem ihr dem gefallet / so gefallet ihr ihm. GOtt saget euch dieses mit deutlichen Worten Eph. 2. v. 1.2.3. Die da wandeln in </w:t>
      </w:r>
      <w:proofErr w:type="spellStart"/>
      <w:r>
        <w:t>Ubertretung</w:t>
      </w:r>
      <w:proofErr w:type="spellEnd"/>
      <w:r>
        <w:t xml:space="preserve"> und </w:t>
      </w:r>
      <w:proofErr w:type="spellStart"/>
      <w:r>
        <w:t>Suende</w:t>
      </w:r>
      <w:proofErr w:type="spellEnd"/>
      <w:r>
        <w:t xml:space="preserve"> / und also todt sind in </w:t>
      </w:r>
      <w:proofErr w:type="spellStart"/>
      <w:r>
        <w:t>denenselben</w:t>
      </w:r>
      <w:proofErr w:type="spellEnd"/>
      <w:r>
        <w:t xml:space="preserve"> / nach dem Lauff dieser Welt / und in den </w:t>
      </w:r>
      <w:proofErr w:type="spellStart"/>
      <w:r>
        <w:t>Luesten</w:t>
      </w:r>
      <w:proofErr w:type="spellEnd"/>
      <w:r>
        <w:t xml:space="preserve"> des Fleisches / und thun den Willen des Fleisches und der </w:t>
      </w:r>
      <w:proofErr w:type="spellStart"/>
      <w:r>
        <w:t>Vernunfft</w:t>
      </w:r>
      <w:proofErr w:type="spellEnd"/>
      <w:r>
        <w:t xml:space="preserve"> / diese (sagt der H. Geist) wandeln nach dem </w:t>
      </w:r>
      <w:proofErr w:type="spellStart"/>
      <w:r>
        <w:t>Fuersten</w:t>
      </w:r>
      <w:proofErr w:type="spellEnd"/>
      <w:r>
        <w:t xml:space="preserve"> der in der </w:t>
      </w:r>
      <w:proofErr w:type="spellStart"/>
      <w:r>
        <w:t>Lufft</w:t>
      </w:r>
      <w:proofErr w:type="spellEnd"/>
      <w:r>
        <w:t xml:space="preserve"> herrschet / nach dem Geist / der zu dieser Zeit sein </w:t>
      </w:r>
      <w:proofErr w:type="spellStart"/>
      <w:r>
        <w:t>Werck</w:t>
      </w:r>
      <w:proofErr w:type="spellEnd"/>
      <w:r>
        <w:t xml:space="preserve"> hat in den Kindern des Unglaubens. </w:t>
      </w:r>
    </w:p>
    <w:p w14:paraId="6EF3A2A1" w14:textId="77777777" w:rsidR="006164D3" w:rsidRDefault="006164D3" w:rsidP="006164D3">
      <w:pPr>
        <w:pStyle w:val="StandardWeb"/>
      </w:pPr>
      <w:r>
        <w:t xml:space="preserve">9. Es ist die Vollkommenheit und </w:t>
      </w:r>
      <w:proofErr w:type="spellStart"/>
      <w:r>
        <w:t>Glueckseligkeit</w:t>
      </w:r>
      <w:proofErr w:type="spellEnd"/>
      <w:r>
        <w:t xml:space="preserve"> des Menschen / daß er dem Willen Gottes </w:t>
      </w:r>
      <w:proofErr w:type="spellStart"/>
      <w:r>
        <w:t>gleichfoermig</w:t>
      </w:r>
      <w:proofErr w:type="spellEnd"/>
      <w:r>
        <w:t xml:space="preserve"> werde / und friedlich darinnen geruhe / und ist das Verderben und Elend des Menschen / daß er hat einen selbstischen </w:t>
      </w:r>
      <w:proofErr w:type="spellStart"/>
      <w:r>
        <w:t>verfuehrten</w:t>
      </w:r>
      <w:proofErr w:type="spellEnd"/>
      <w:r>
        <w:t xml:space="preserve"> Eigenwill / der da widerstrebt seines </w:t>
      </w:r>
      <w:proofErr w:type="spellStart"/>
      <w:r>
        <w:t>Schoepffers</w:t>
      </w:r>
      <w:proofErr w:type="spellEnd"/>
      <w:r>
        <w:t xml:space="preserve"> Willen. Und so weit / als ihr </w:t>
      </w:r>
      <w:proofErr w:type="spellStart"/>
      <w:r>
        <w:t>vest</w:t>
      </w:r>
      <w:proofErr w:type="spellEnd"/>
      <w:r>
        <w:t xml:space="preserve"> eurem eigenen Willen </w:t>
      </w:r>
      <w:proofErr w:type="spellStart"/>
      <w:r>
        <w:t>nachhaenget</w:t>
      </w:r>
      <w:proofErr w:type="spellEnd"/>
      <w:r>
        <w:t xml:space="preserve"> / </w:t>
      </w:r>
      <w:proofErr w:type="spellStart"/>
      <w:r>
        <w:t>darauff</w:t>
      </w:r>
      <w:proofErr w:type="spellEnd"/>
      <w:r>
        <w:t xml:space="preserve"> ersessen seyd / und denselben </w:t>
      </w:r>
      <w:proofErr w:type="spellStart"/>
      <w:r>
        <w:t>muesset</w:t>
      </w:r>
      <w:proofErr w:type="spellEnd"/>
      <w:r>
        <w:t xml:space="preserve"> </w:t>
      </w:r>
      <w:proofErr w:type="spellStart"/>
      <w:r>
        <w:t>erfuellet</w:t>
      </w:r>
      <w:proofErr w:type="spellEnd"/>
      <w:r>
        <w:t xml:space="preserve"> haben / und nicht geruhen </w:t>
      </w:r>
      <w:proofErr w:type="spellStart"/>
      <w:r>
        <w:t>koennet</w:t>
      </w:r>
      <w:proofErr w:type="spellEnd"/>
      <w:r>
        <w:t xml:space="preserve"> in dem Willen Gottes / so weit seyd ihr </w:t>
      </w:r>
      <w:proofErr w:type="spellStart"/>
      <w:r>
        <w:t>ungeheiliget</w:t>
      </w:r>
      <w:proofErr w:type="spellEnd"/>
      <w:r>
        <w:t xml:space="preserve"> und unselig / und unter der Macht dieser </w:t>
      </w:r>
      <w:proofErr w:type="spellStart"/>
      <w:r>
        <w:t>Suenden-Kranckheit</w:t>
      </w:r>
      <w:proofErr w:type="spellEnd"/>
      <w:r>
        <w:t xml:space="preserve">; so weit ihr aber eurem eigenen Willen abgestorben seyd / und sehet nur auf den Willen Gottes / daß der euch </w:t>
      </w:r>
      <w:proofErr w:type="spellStart"/>
      <w:r>
        <w:t>beydes</w:t>
      </w:r>
      <w:proofErr w:type="spellEnd"/>
      <w:r>
        <w:t xml:space="preserve"> regieren und auch </w:t>
      </w:r>
      <w:proofErr w:type="spellStart"/>
      <w:r>
        <w:t>vergnuegen</w:t>
      </w:r>
      <w:proofErr w:type="spellEnd"/>
      <w:r>
        <w:t xml:space="preserve"> soll / und wollet dasjenige / was er </w:t>
      </w:r>
      <w:proofErr w:type="spellStart"/>
      <w:r>
        <w:t>wil</w:t>
      </w:r>
      <w:proofErr w:type="spellEnd"/>
      <w:r>
        <w:t xml:space="preserve"> / eben darum / weil ers </w:t>
      </w:r>
      <w:proofErr w:type="spellStart"/>
      <w:r>
        <w:t>wil</w:t>
      </w:r>
      <w:proofErr w:type="spellEnd"/>
      <w:r>
        <w:t xml:space="preserve"> / und erfordert von euch / daß ihr es wollen </w:t>
      </w:r>
      <w:proofErr w:type="spellStart"/>
      <w:r>
        <w:t>solt</w:t>
      </w:r>
      <w:proofErr w:type="spellEnd"/>
      <w:r>
        <w:t xml:space="preserve"> / und eure Seele geruhigen </w:t>
      </w:r>
      <w:proofErr w:type="spellStart"/>
      <w:r>
        <w:t>koent</w:t>
      </w:r>
      <w:proofErr w:type="spellEnd"/>
      <w:r>
        <w:t xml:space="preserve"> / in diesem Willen / in </w:t>
      </w:r>
      <w:proofErr w:type="spellStart"/>
      <w:r>
        <w:t>deme</w:t>
      </w:r>
      <w:proofErr w:type="spellEnd"/>
      <w:r>
        <w:t xml:space="preserve"> ihr </w:t>
      </w:r>
      <w:proofErr w:type="spellStart"/>
      <w:r>
        <w:t>bedencket</w:t>
      </w:r>
      <w:proofErr w:type="spellEnd"/>
      <w:r>
        <w:t xml:space="preserve">: es ist meines Vaters Wille / und darum am besten; so weit seyd ihr geheiliget / und zu GOtt wieder gebracht. </w:t>
      </w:r>
    </w:p>
    <w:p w14:paraId="13B2E890" w14:textId="77777777" w:rsidR="006164D3" w:rsidRDefault="006164D3" w:rsidP="006164D3">
      <w:pPr>
        <w:pStyle w:val="StandardWeb"/>
      </w:pPr>
      <w:r>
        <w:t xml:space="preserve">10. Letztlich / so wisset / daß es am besten ist / euren Eigenwill </w:t>
      </w:r>
      <w:proofErr w:type="spellStart"/>
      <w:r>
        <w:t>beyzeiten</w:t>
      </w:r>
      <w:proofErr w:type="spellEnd"/>
      <w:r>
        <w:t xml:space="preserve"> zu </w:t>
      </w:r>
      <w:proofErr w:type="spellStart"/>
      <w:r>
        <w:t>verlaeugnen</w:t>
      </w:r>
      <w:proofErr w:type="spellEnd"/>
      <w:r>
        <w:t xml:space="preserve"> / und euren Willen dem Willen Gottes zu untergeben. Dann wann ihr alles gethan habet / was ihr thun </w:t>
      </w:r>
      <w:proofErr w:type="spellStart"/>
      <w:r>
        <w:t>koennet</w:t>
      </w:r>
      <w:proofErr w:type="spellEnd"/>
      <w:r>
        <w:t xml:space="preserve"> / so </w:t>
      </w:r>
      <w:proofErr w:type="spellStart"/>
      <w:r>
        <w:t>wil</w:t>
      </w:r>
      <w:proofErr w:type="spellEnd"/>
      <w:r>
        <w:t xml:space="preserve"> doch GOtt endlich seinen Willen haben / und ihr </w:t>
      </w:r>
      <w:proofErr w:type="spellStart"/>
      <w:r>
        <w:t>solt</w:t>
      </w:r>
      <w:proofErr w:type="spellEnd"/>
      <w:r>
        <w:t xml:space="preserve"> nicht lange euren eigenen Willen haben. Ihr </w:t>
      </w:r>
      <w:proofErr w:type="spellStart"/>
      <w:r>
        <w:t>moeget</w:t>
      </w:r>
      <w:proofErr w:type="spellEnd"/>
      <w:r>
        <w:t xml:space="preserve"> streben gegen dem Willen GOttes / aber ihr sollt ihm nicht entgehen. Ihr </w:t>
      </w:r>
      <w:proofErr w:type="spellStart"/>
      <w:r>
        <w:t>moeget</w:t>
      </w:r>
      <w:proofErr w:type="spellEnd"/>
      <w:r>
        <w:t xml:space="preserve"> sein Gesetze brechen / aber seinen Gerichten </w:t>
      </w:r>
      <w:proofErr w:type="spellStart"/>
      <w:r>
        <w:t>solt</w:t>
      </w:r>
      <w:proofErr w:type="spellEnd"/>
      <w:r>
        <w:t xml:space="preserve"> ihr nicht entrinnen. Ihr </w:t>
      </w:r>
      <w:proofErr w:type="spellStart"/>
      <w:r>
        <w:t>moegt</w:t>
      </w:r>
      <w:proofErr w:type="spellEnd"/>
      <w:r>
        <w:t xml:space="preserve"> seinem befehlenden Willen widerstehen / aber gegen seinen straffenden Willen werdet ihr euch nicht </w:t>
      </w:r>
      <w:proofErr w:type="spellStart"/>
      <w:r>
        <w:t>aufflehnen</w:t>
      </w:r>
      <w:proofErr w:type="spellEnd"/>
      <w:r>
        <w:t xml:space="preserve"> </w:t>
      </w:r>
      <w:proofErr w:type="spellStart"/>
      <w:r>
        <w:t>koennen</w:t>
      </w:r>
      <w:proofErr w:type="spellEnd"/>
      <w:r>
        <w:t xml:space="preserve">. Wann ihr eure </w:t>
      </w:r>
      <w:proofErr w:type="spellStart"/>
      <w:r>
        <w:t>hoechste</w:t>
      </w:r>
      <w:proofErr w:type="spellEnd"/>
      <w:r>
        <w:t xml:space="preserve"> Krafft daran gestrecket habet / so ist es doch Gottes Wille / dabey es </w:t>
      </w:r>
      <w:proofErr w:type="spellStart"/>
      <w:r>
        <w:t>bleibenmuß</w:t>
      </w:r>
      <w:proofErr w:type="spellEnd"/>
      <w:r>
        <w:t xml:space="preserve"> / und zwar ein solcher Wille / der eurem Willen nicht </w:t>
      </w:r>
      <w:proofErr w:type="spellStart"/>
      <w:r>
        <w:t>wolgefallen</w:t>
      </w:r>
      <w:proofErr w:type="spellEnd"/>
      <w:r>
        <w:t xml:space="preserve"> wird. Eigenwille </w:t>
      </w:r>
      <w:proofErr w:type="spellStart"/>
      <w:r>
        <w:t>waeret</w:t>
      </w:r>
      <w:proofErr w:type="spellEnd"/>
      <w:r>
        <w:t xml:space="preserve"> nimmer lang / seine Zufriedenheit ist </w:t>
      </w:r>
      <w:proofErr w:type="spellStart"/>
      <w:r>
        <w:t>kurtz</w:t>
      </w:r>
      <w:proofErr w:type="spellEnd"/>
      <w:r>
        <w:t xml:space="preserve">. Jetzund wollt ihr euren Willen haben / GOtt mag euch sagen / was er </w:t>
      </w:r>
      <w:proofErr w:type="spellStart"/>
      <w:r>
        <w:t>wil</w:t>
      </w:r>
      <w:proofErr w:type="spellEnd"/>
      <w:r>
        <w:t xml:space="preserve">: Ihr wollet eurem Appetit im Essen und </w:t>
      </w:r>
      <w:proofErr w:type="spellStart"/>
      <w:r>
        <w:t>Trincken</w:t>
      </w:r>
      <w:proofErr w:type="spellEnd"/>
      <w:r>
        <w:t xml:space="preserve"> gefallen; Ihr wollet fleischlich lustig seyn / und eure Zeit in </w:t>
      </w:r>
      <w:proofErr w:type="spellStart"/>
      <w:r>
        <w:t>unnoethiger</w:t>
      </w:r>
      <w:proofErr w:type="spellEnd"/>
      <w:r>
        <w:t xml:space="preserve"> </w:t>
      </w:r>
      <w:proofErr w:type="spellStart"/>
      <w:r>
        <w:t>Ergetzung</w:t>
      </w:r>
      <w:proofErr w:type="spellEnd"/>
      <w:r>
        <w:t xml:space="preserve"> und Lust zubringen. Ihr wollet von allen </w:t>
      </w:r>
      <w:proofErr w:type="spellStart"/>
      <w:r>
        <w:t>respectiret</w:t>
      </w:r>
      <w:proofErr w:type="spellEnd"/>
      <w:r>
        <w:t xml:space="preserve"> / geehret / und vor etwas angesehen seyn in der Welt; Ihr wollet versorget seyn </w:t>
      </w:r>
      <w:proofErr w:type="spellStart"/>
      <w:r>
        <w:t>fuer</w:t>
      </w:r>
      <w:proofErr w:type="spellEnd"/>
      <w:r>
        <w:t xml:space="preserve"> die </w:t>
      </w:r>
      <w:proofErr w:type="spellStart"/>
      <w:r>
        <w:t>kuenfftige</w:t>
      </w:r>
      <w:proofErr w:type="spellEnd"/>
      <w:r>
        <w:t xml:space="preserve"> Zeit / und reich und </w:t>
      </w:r>
      <w:proofErr w:type="spellStart"/>
      <w:r>
        <w:t>maechtig</w:t>
      </w:r>
      <w:proofErr w:type="spellEnd"/>
      <w:r>
        <w:t xml:space="preserve"> seyn / daß ihr </w:t>
      </w:r>
      <w:proofErr w:type="spellStart"/>
      <w:r>
        <w:t>moeget</w:t>
      </w:r>
      <w:proofErr w:type="spellEnd"/>
      <w:r>
        <w:t xml:space="preserve"> allezeit von dem grossen </w:t>
      </w:r>
      <w:proofErr w:type="spellStart"/>
      <w:r>
        <w:t>Hauffen</w:t>
      </w:r>
      <w:proofErr w:type="spellEnd"/>
      <w:r>
        <w:t xml:space="preserve"> nehmen / oder daß euch zum wenigsten nicht mangeln mag / davon ihr euer Fleisch </w:t>
      </w:r>
      <w:proofErr w:type="spellStart"/>
      <w:r>
        <w:t>accommodiren</w:t>
      </w:r>
      <w:proofErr w:type="spellEnd"/>
      <w:r>
        <w:t xml:space="preserve"> </w:t>
      </w:r>
      <w:proofErr w:type="spellStart"/>
      <w:r>
        <w:t>moeget</w:t>
      </w:r>
      <w:proofErr w:type="spellEnd"/>
      <w:r>
        <w:t xml:space="preserve"> / und darum </w:t>
      </w:r>
      <w:proofErr w:type="spellStart"/>
      <w:r>
        <w:t>muesset</w:t>
      </w:r>
      <w:proofErr w:type="spellEnd"/>
      <w:r>
        <w:t xml:space="preserve"> ihr euren Willen haben / und dasjenige / was ihr begehret / wann ihr nur Mittel sehet / wie ihrs erlangen </w:t>
      </w:r>
      <w:proofErr w:type="spellStart"/>
      <w:r>
        <w:t>koennet</w:t>
      </w:r>
      <w:proofErr w:type="spellEnd"/>
      <w:r>
        <w:t xml:space="preserve">: aber wie lange wollet ihr euren Willen haben? Wie lange wollet ihr haben dasjenige / was ihr begehret / ob es GOtt schon verbietet? </w:t>
      </w:r>
      <w:proofErr w:type="spellStart"/>
      <w:r>
        <w:t>wolt</w:t>
      </w:r>
      <w:proofErr w:type="spellEnd"/>
      <w:r>
        <w:t xml:space="preserve"> ihrs auch behalten / wann der Tod kommt? wann ihr da lieget in Pein und </w:t>
      </w:r>
      <w:proofErr w:type="spellStart"/>
      <w:r>
        <w:t>Schmertzen</w:t>
      </w:r>
      <w:proofErr w:type="spellEnd"/>
      <w:r>
        <w:t xml:space="preserve"> / und alle Augenblicke erwartet in der andern Welt zu seyn? Wollt ihr dennoch euren Willen haben? wann ihr in der </w:t>
      </w:r>
      <w:proofErr w:type="spellStart"/>
      <w:r>
        <w:t>Hoellen</w:t>
      </w:r>
      <w:proofErr w:type="spellEnd"/>
      <w:r>
        <w:t xml:space="preserve"> lieget / wollt ihr dennoch euren Willen haben / oder das was ihr begehret? O meine Lieben / es ist nur eine </w:t>
      </w:r>
      <w:proofErr w:type="spellStart"/>
      <w:r>
        <w:t>kurtze</w:t>
      </w:r>
      <w:proofErr w:type="spellEnd"/>
      <w:r>
        <w:t xml:space="preserve"> Zeit / die der Eigenwill </w:t>
      </w:r>
      <w:proofErr w:type="spellStart"/>
      <w:r>
        <w:t>waehren</w:t>
      </w:r>
      <w:proofErr w:type="spellEnd"/>
      <w:r>
        <w:t xml:space="preserve"> </w:t>
      </w:r>
      <w:proofErr w:type="spellStart"/>
      <w:r>
        <w:t>kan</w:t>
      </w:r>
      <w:proofErr w:type="spellEnd"/>
      <w:r>
        <w:t xml:space="preserve"> / es ist nur eine </w:t>
      </w:r>
      <w:proofErr w:type="spellStart"/>
      <w:r>
        <w:t>kurtze</w:t>
      </w:r>
      <w:proofErr w:type="spellEnd"/>
      <w:r>
        <w:t xml:space="preserve"> Lust / die ihr dadurch suchet / aber der Wille GOttes ist ewig / und darum / wann ihr nur allein euren Willen haben wollet / wie </w:t>
      </w:r>
      <w:proofErr w:type="spellStart"/>
      <w:r>
        <w:t>kurtz</w:t>
      </w:r>
      <w:proofErr w:type="spellEnd"/>
      <w:r>
        <w:t xml:space="preserve"> wird eure Zufriedenheit seyn: Suchet ihr aber eure </w:t>
      </w:r>
      <w:proofErr w:type="spellStart"/>
      <w:r>
        <w:t>Vergnuegung</w:t>
      </w:r>
      <w:proofErr w:type="spellEnd"/>
      <w:r>
        <w:t xml:space="preserve"> in dem Willen GOttes / so werdet ihr ewige </w:t>
      </w:r>
      <w:proofErr w:type="spellStart"/>
      <w:r>
        <w:t>Vergnueglichkeit</w:t>
      </w:r>
      <w:proofErr w:type="spellEnd"/>
      <w:r>
        <w:t xml:space="preserve"> finden. Ein jedes geringes Ding mag euren Willen </w:t>
      </w:r>
      <w:proofErr w:type="spellStart"/>
      <w:r>
        <w:t>betrueben</w:t>
      </w:r>
      <w:proofErr w:type="spellEnd"/>
      <w:r>
        <w:t xml:space="preserve"> / ein jeder / der </w:t>
      </w:r>
      <w:proofErr w:type="spellStart"/>
      <w:r>
        <w:t>groesser</w:t>
      </w:r>
      <w:proofErr w:type="spellEnd"/>
      <w:r>
        <w:t xml:space="preserve"> ist als ihr / </w:t>
      </w:r>
      <w:proofErr w:type="spellStart"/>
      <w:r>
        <w:t>kan</w:t>
      </w:r>
      <w:proofErr w:type="spellEnd"/>
      <w:r>
        <w:t xml:space="preserve"> demselben zuwider seyn / ja auch der geringer ist dann ihr / </w:t>
      </w:r>
      <w:proofErr w:type="spellStart"/>
      <w:r>
        <w:t>kan</w:t>
      </w:r>
      <w:proofErr w:type="spellEnd"/>
      <w:r>
        <w:t xml:space="preserve"> euren Willen </w:t>
      </w:r>
      <w:proofErr w:type="spellStart"/>
      <w:r>
        <w:t>creutzigen</w:t>
      </w:r>
      <w:proofErr w:type="spellEnd"/>
      <w:r>
        <w:t xml:space="preserve">. Der </w:t>
      </w:r>
      <w:proofErr w:type="spellStart"/>
      <w:r>
        <w:t>aermste</w:t>
      </w:r>
      <w:proofErr w:type="spellEnd"/>
      <w:r>
        <w:t xml:space="preserve"> Bettler </w:t>
      </w:r>
      <w:proofErr w:type="spellStart"/>
      <w:r>
        <w:t>kan</w:t>
      </w:r>
      <w:proofErr w:type="spellEnd"/>
      <w:r>
        <w:t xml:space="preserve"> euch berauben oder verachten / oder eine </w:t>
      </w:r>
      <w:proofErr w:type="spellStart"/>
      <w:r>
        <w:t>boese</w:t>
      </w:r>
      <w:proofErr w:type="spellEnd"/>
      <w:r>
        <w:t xml:space="preserve"> Nachrede auf euch bringen / oder </w:t>
      </w:r>
      <w:proofErr w:type="spellStart"/>
      <w:r>
        <w:t>sonsten</w:t>
      </w:r>
      <w:proofErr w:type="spellEnd"/>
      <w:r>
        <w:t xml:space="preserve"> auf viele Weise eurem Willen zuwider seyn. Ja ein </w:t>
      </w:r>
      <w:proofErr w:type="spellStart"/>
      <w:r>
        <w:t>unvernuenfftig</w:t>
      </w:r>
      <w:proofErr w:type="spellEnd"/>
      <w:r>
        <w:t xml:space="preserve"> Thier </w:t>
      </w:r>
      <w:proofErr w:type="spellStart"/>
      <w:r>
        <w:t>kan</w:t>
      </w:r>
      <w:proofErr w:type="spellEnd"/>
      <w:r>
        <w:t xml:space="preserve"> eurem Willen widerstreben / und ist fast kein Ding in der Welt / das nicht euren Willen </w:t>
      </w:r>
      <w:proofErr w:type="spellStart"/>
      <w:r>
        <w:t>creutzigen</w:t>
      </w:r>
      <w:proofErr w:type="spellEnd"/>
      <w:r>
        <w:t xml:space="preserve"> </w:t>
      </w:r>
      <w:proofErr w:type="spellStart"/>
      <w:r>
        <w:t>koenne</w:t>
      </w:r>
      <w:proofErr w:type="spellEnd"/>
      <w:r>
        <w:t xml:space="preserve"> / wie vielmehr </w:t>
      </w:r>
      <w:proofErr w:type="spellStart"/>
      <w:r>
        <w:t>kan</w:t>
      </w:r>
      <w:proofErr w:type="spellEnd"/>
      <w:r>
        <w:t xml:space="preserve"> GOtt dann zu allen Zeiten euren Willen </w:t>
      </w:r>
      <w:proofErr w:type="spellStart"/>
      <w:r>
        <w:t>creutzigen</w:t>
      </w:r>
      <w:proofErr w:type="spellEnd"/>
      <w:r>
        <w:t xml:space="preserve"> / und er </w:t>
      </w:r>
      <w:proofErr w:type="spellStart"/>
      <w:r>
        <w:t>wil</w:t>
      </w:r>
      <w:proofErr w:type="spellEnd"/>
      <w:r>
        <w:t xml:space="preserve"> ihn ja gewißlich </w:t>
      </w:r>
      <w:proofErr w:type="spellStart"/>
      <w:r>
        <w:t>creutzigen</w:t>
      </w:r>
      <w:proofErr w:type="spellEnd"/>
      <w:r>
        <w:t xml:space="preserve"> / daß also in eurem eigenen Willen keine Ruhe oder </w:t>
      </w:r>
      <w:proofErr w:type="spellStart"/>
      <w:r>
        <w:t>Glueckseligkeit</w:t>
      </w:r>
      <w:proofErr w:type="spellEnd"/>
      <w:r>
        <w:t xml:space="preserve"> ist. Allein wann ihr euren Willen bringen </w:t>
      </w:r>
      <w:proofErr w:type="spellStart"/>
      <w:r>
        <w:t>koennet</w:t>
      </w:r>
      <w:proofErr w:type="spellEnd"/>
      <w:r>
        <w:t xml:space="preserve"> zu GOttes Willen / und eure volle </w:t>
      </w:r>
      <w:proofErr w:type="spellStart"/>
      <w:r>
        <w:t>Vergnuegung</w:t>
      </w:r>
      <w:proofErr w:type="spellEnd"/>
      <w:r>
        <w:t xml:space="preserve"> haben in diesem: Es ist der Wille GOttes; was </w:t>
      </w:r>
      <w:proofErr w:type="spellStart"/>
      <w:r>
        <w:t>fuer</w:t>
      </w:r>
      <w:proofErr w:type="spellEnd"/>
      <w:r>
        <w:t xml:space="preserve"> eine </w:t>
      </w:r>
      <w:proofErr w:type="spellStart"/>
      <w:r>
        <w:t>bestaendige</w:t>
      </w:r>
      <w:proofErr w:type="spellEnd"/>
      <w:r>
        <w:t xml:space="preserve"> </w:t>
      </w:r>
      <w:proofErr w:type="spellStart"/>
      <w:r>
        <w:t>unveraenderliche</w:t>
      </w:r>
      <w:proofErr w:type="spellEnd"/>
      <w:r>
        <w:t xml:space="preserve"> Ruhe </w:t>
      </w:r>
      <w:proofErr w:type="spellStart"/>
      <w:r>
        <w:t>moechtet</w:t>
      </w:r>
      <w:proofErr w:type="spellEnd"/>
      <w:r>
        <w:t xml:space="preserve"> ihr alsdann haben? die </w:t>
      </w:r>
      <w:proofErr w:type="spellStart"/>
      <w:r>
        <w:t>gantze</w:t>
      </w:r>
      <w:proofErr w:type="spellEnd"/>
      <w:r>
        <w:t xml:space="preserve"> Welt </w:t>
      </w:r>
      <w:proofErr w:type="spellStart"/>
      <w:r>
        <w:t>koente</w:t>
      </w:r>
      <w:proofErr w:type="spellEnd"/>
      <w:r>
        <w:t xml:space="preserve"> euch nicht verwirren / und euch eurer </w:t>
      </w:r>
      <w:proofErr w:type="spellStart"/>
      <w:r>
        <w:t>Vergnuegung</w:t>
      </w:r>
      <w:proofErr w:type="spellEnd"/>
      <w:r>
        <w:t xml:space="preserve"> berauben / weil sie den Willen GOttes nicht </w:t>
      </w:r>
      <w:proofErr w:type="spellStart"/>
      <w:r>
        <w:t>ueberwinden</w:t>
      </w:r>
      <w:proofErr w:type="spellEnd"/>
      <w:r>
        <w:t xml:space="preserve"> mag / sein Wille muß allezeit geschehen / und so </w:t>
      </w:r>
      <w:proofErr w:type="spellStart"/>
      <w:r>
        <w:t>wuerdet</w:t>
      </w:r>
      <w:proofErr w:type="spellEnd"/>
      <w:r>
        <w:t xml:space="preserve"> ihr immer Zufriedenheit haben. </w:t>
      </w:r>
    </w:p>
    <w:p w14:paraId="51908958" w14:textId="77777777" w:rsidR="006164D3" w:rsidRDefault="006164D3" w:rsidP="006164D3">
      <w:pPr>
        <w:spacing w:after="0" w:line="240" w:lineRule="auto"/>
      </w:pPr>
      <w:r>
        <w:br w:type="page"/>
      </w:r>
    </w:p>
    <w:p w14:paraId="30F1D52E" w14:textId="77777777" w:rsidR="006164D3" w:rsidRDefault="006164D3" w:rsidP="006164D3">
      <w:pPr>
        <w:pStyle w:val="berschrift1"/>
        <w:rPr>
          <w:sz w:val="48"/>
        </w:rPr>
      </w:pPr>
      <w:r>
        <w:t>Das XVI. Capitel.</w:t>
      </w:r>
    </w:p>
    <w:p w14:paraId="488C01E1" w14:textId="77777777" w:rsidR="006164D3" w:rsidRDefault="006164D3" w:rsidP="006164D3">
      <w:pPr>
        <w:pStyle w:val="StandardWeb"/>
      </w:pPr>
      <w:r>
        <w:rPr>
          <w:rStyle w:val="Fett"/>
          <w:rFonts w:eastAsiaTheme="majorEastAsia"/>
        </w:rPr>
        <w:t xml:space="preserve">Eigene Affecten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3E30E91C" w14:textId="77777777" w:rsidR="006164D3" w:rsidRDefault="006164D3" w:rsidP="006164D3">
      <w:pPr>
        <w:pStyle w:val="StandardWeb"/>
      </w:pPr>
      <w:r>
        <w:t xml:space="preserve">Ein ander </w:t>
      </w:r>
      <w:proofErr w:type="spellStart"/>
      <w:r>
        <w:t>Stuecke</w:t>
      </w:r>
      <w:proofErr w:type="spellEnd"/>
      <w:r>
        <w:t xml:space="preserve"> der </w:t>
      </w:r>
      <w:proofErr w:type="spellStart"/>
      <w:r>
        <w:t>Selbheit</w:t>
      </w:r>
      <w:proofErr w:type="spellEnd"/>
      <w:r>
        <w:t xml:space="preserve"> / das </w:t>
      </w:r>
      <w:proofErr w:type="spellStart"/>
      <w:r>
        <w:t>getoedtet</w:t>
      </w:r>
      <w:proofErr w:type="spellEnd"/>
      <w:r>
        <w:t xml:space="preserve"> und </w:t>
      </w:r>
      <w:proofErr w:type="spellStart"/>
      <w:r>
        <w:t>verlaeugnet</w:t>
      </w:r>
      <w:proofErr w:type="spellEnd"/>
      <w:r>
        <w:t xml:space="preserve"> werden muß / sind die selbstischen und eigenen Affecten. GOtt hat die Seele </w:t>
      </w:r>
      <w:proofErr w:type="spellStart"/>
      <w:r>
        <w:t>ausgeruestet</w:t>
      </w:r>
      <w:proofErr w:type="spellEnd"/>
      <w:r>
        <w:t xml:space="preserve"> mit Affecten / theils daß sie sollen den Willen und andere </w:t>
      </w:r>
      <w:proofErr w:type="spellStart"/>
      <w:r>
        <w:t>Kraeffte</w:t>
      </w:r>
      <w:proofErr w:type="spellEnd"/>
      <w:r>
        <w:t xml:space="preserve"> der Seelen </w:t>
      </w:r>
      <w:proofErr w:type="spellStart"/>
      <w:r>
        <w:t>auffmuntern</w:t>
      </w:r>
      <w:proofErr w:type="spellEnd"/>
      <w:r>
        <w:t xml:space="preserve"> / damit dieselbe nicht </w:t>
      </w:r>
      <w:proofErr w:type="spellStart"/>
      <w:r>
        <w:t>nachlaeßig</w:t>
      </w:r>
      <w:proofErr w:type="spellEnd"/>
      <w:r>
        <w:t xml:space="preserve"> </w:t>
      </w:r>
      <w:proofErr w:type="spellStart"/>
      <w:r>
        <w:t>versaeumen</w:t>
      </w:r>
      <w:proofErr w:type="spellEnd"/>
      <w:r>
        <w:t xml:space="preserve"> / was ihnen zu thun </w:t>
      </w:r>
      <w:proofErr w:type="spellStart"/>
      <w:r>
        <w:t>gebuehrt</w:t>
      </w:r>
      <w:proofErr w:type="spellEnd"/>
      <w:r>
        <w:t xml:space="preserve"> / und theils ihnen in dem </w:t>
      </w:r>
      <w:proofErr w:type="spellStart"/>
      <w:r>
        <w:t>Werck</w:t>
      </w:r>
      <w:proofErr w:type="spellEnd"/>
      <w:r>
        <w:t xml:space="preserve"> selbst </w:t>
      </w:r>
      <w:proofErr w:type="spellStart"/>
      <w:r>
        <w:t>helffen</w:t>
      </w:r>
      <w:proofErr w:type="spellEnd"/>
      <w:r>
        <w:t xml:space="preserve">: daß also die Affecten sind gleichsam als die Raeder und Segel der </w:t>
      </w:r>
      <w:proofErr w:type="spellStart"/>
      <w:r>
        <w:t>vernuenfftigen</w:t>
      </w:r>
      <w:proofErr w:type="spellEnd"/>
      <w:r>
        <w:t xml:space="preserve"> Seele uns zu GOtt und unserer Seligkeit </w:t>
      </w:r>
      <w:proofErr w:type="spellStart"/>
      <w:r>
        <w:t>naeher</w:t>
      </w:r>
      <w:proofErr w:type="spellEnd"/>
      <w:r>
        <w:t xml:space="preserve"> zu bringen / und nicht / daß sie sollen angewandt werden fleischlichem Selbst zu Dienst. Wann die Affecten geheiliget sind / und </w:t>
      </w:r>
      <w:proofErr w:type="spellStart"/>
      <w:r>
        <w:t>fuer</w:t>
      </w:r>
      <w:proofErr w:type="spellEnd"/>
      <w:r>
        <w:t xml:space="preserve"> GOtt gebrauchet werden / so werden sie genannt solche oder solche sonderbare Gnaden / und die Hitze derselben ist ein heiliger Eifer; aber wann sie gebrauchet werden vor fleischlich Selbst / so sind sie unsere Laster / und die </w:t>
      </w:r>
      <w:proofErr w:type="spellStart"/>
      <w:r>
        <w:t>Feurigkeit</w:t>
      </w:r>
      <w:proofErr w:type="spellEnd"/>
      <w:r>
        <w:t xml:space="preserve"> derselben ist dann nur </w:t>
      </w:r>
      <w:proofErr w:type="spellStart"/>
      <w:r>
        <w:t>Rasenheit</w:t>
      </w:r>
      <w:proofErr w:type="spellEnd"/>
      <w:r>
        <w:t xml:space="preserve"> oder fleischlicher Eifer und ein grosses Laster / wie wenig aber werden derselben gefunden / die </w:t>
      </w:r>
      <w:proofErr w:type="spellStart"/>
      <w:r>
        <w:t>sanfftmuethig</w:t>
      </w:r>
      <w:proofErr w:type="spellEnd"/>
      <w:r>
        <w:t xml:space="preserve"> und </w:t>
      </w:r>
      <w:proofErr w:type="spellStart"/>
      <w:r>
        <w:t>gedultig</w:t>
      </w:r>
      <w:proofErr w:type="spellEnd"/>
      <w:r>
        <w:t xml:space="preserve"> sind in ihrer eigenen Sache / und eifern in einem heiligen Eifer </w:t>
      </w:r>
      <w:proofErr w:type="spellStart"/>
      <w:r>
        <w:t>fuer</w:t>
      </w:r>
      <w:proofErr w:type="spellEnd"/>
      <w:r>
        <w:t xml:space="preserve"> GOtt? Ich weiß / es sind viele </w:t>
      </w:r>
      <w:proofErr w:type="spellStart"/>
      <w:r>
        <w:t>eiferig</w:t>
      </w:r>
      <w:proofErr w:type="spellEnd"/>
      <w:r>
        <w:t xml:space="preserve"> im </w:t>
      </w:r>
      <w:proofErr w:type="spellStart"/>
      <w:r>
        <w:t>disputiren</w:t>
      </w:r>
      <w:proofErr w:type="spellEnd"/>
      <w:r>
        <w:t xml:space="preserve"> / und andern </w:t>
      </w:r>
      <w:proofErr w:type="spellStart"/>
      <w:r>
        <w:t>Ubungen</w:t>
      </w:r>
      <w:proofErr w:type="spellEnd"/>
      <w:r>
        <w:t xml:space="preserve"> in Religions-Sachen / und </w:t>
      </w:r>
      <w:proofErr w:type="spellStart"/>
      <w:r>
        <w:t>meynen</w:t>
      </w:r>
      <w:proofErr w:type="spellEnd"/>
      <w:r>
        <w:t xml:space="preserve"> / es sey ein reiner Eifer </w:t>
      </w:r>
      <w:proofErr w:type="spellStart"/>
      <w:r>
        <w:t>fuer</w:t>
      </w:r>
      <w:proofErr w:type="spellEnd"/>
      <w:r>
        <w:t xml:space="preserve"> GOtt / da es doch im Grunde </w:t>
      </w:r>
      <w:proofErr w:type="spellStart"/>
      <w:r>
        <w:t>Selbheit</w:t>
      </w:r>
      <w:proofErr w:type="spellEnd"/>
      <w:r>
        <w:t xml:space="preserve"> ist / und Selbst so </w:t>
      </w:r>
      <w:proofErr w:type="spellStart"/>
      <w:r>
        <w:t>wol</w:t>
      </w:r>
      <w:proofErr w:type="spellEnd"/>
      <w:r>
        <w:t xml:space="preserve"> das Feuer </w:t>
      </w:r>
      <w:proofErr w:type="spellStart"/>
      <w:r>
        <w:t>erhaelt</w:t>
      </w:r>
      <w:proofErr w:type="spellEnd"/>
      <w:r>
        <w:t xml:space="preserve"> als </w:t>
      </w:r>
      <w:proofErr w:type="spellStart"/>
      <w:r>
        <w:t>anzuendet</w:t>
      </w:r>
      <w:proofErr w:type="spellEnd"/>
      <w:r>
        <w:t xml:space="preserve"> / da sie es kaum erkennen </w:t>
      </w:r>
      <w:proofErr w:type="spellStart"/>
      <w:r>
        <w:t>koennen</w:t>
      </w:r>
      <w:proofErr w:type="spellEnd"/>
      <w:r>
        <w:t xml:space="preserve"> / und wenig wissen / wessen Geistes Kinder sie sind: Ein reiner Eifer aber für GOTT / da </w:t>
      </w:r>
      <w:proofErr w:type="spellStart"/>
      <w:r>
        <w:t>Verlaeugnung</w:t>
      </w:r>
      <w:proofErr w:type="spellEnd"/>
      <w:r>
        <w:t xml:space="preserve"> bey ist / ist </w:t>
      </w:r>
      <w:proofErr w:type="spellStart"/>
      <w:r>
        <w:t>ueberaus</w:t>
      </w:r>
      <w:proofErr w:type="spellEnd"/>
      <w:r>
        <w:t xml:space="preserve"> </w:t>
      </w:r>
      <w:proofErr w:type="spellStart"/>
      <w:r>
        <w:t>seltzam</w:t>
      </w:r>
      <w:proofErr w:type="spellEnd"/>
      <w:r>
        <w:t xml:space="preserve"> / wie wenig sind derer / die da sagen </w:t>
      </w:r>
      <w:proofErr w:type="spellStart"/>
      <w:r>
        <w:t>koennen</w:t>
      </w:r>
      <w:proofErr w:type="spellEnd"/>
      <w:r>
        <w:t xml:space="preserve"> / daß ihre Liebe zu GOtt </w:t>
      </w:r>
      <w:proofErr w:type="spellStart"/>
      <w:r>
        <w:t>groesser</w:t>
      </w:r>
      <w:proofErr w:type="spellEnd"/>
      <w:r>
        <w:t xml:space="preserve"> und </w:t>
      </w:r>
      <w:proofErr w:type="spellStart"/>
      <w:r>
        <w:t>heisser</w:t>
      </w:r>
      <w:proofErr w:type="spellEnd"/>
      <w:r>
        <w:t xml:space="preserve"> ist / dann die Liebe zu ihnen selbst? Die Menschen begehren </w:t>
      </w:r>
      <w:proofErr w:type="spellStart"/>
      <w:r>
        <w:t>hefftig</w:t>
      </w:r>
      <w:proofErr w:type="spellEnd"/>
      <w:r>
        <w:t xml:space="preserve"> diejenige Dinge / die ihre Noth kehren </w:t>
      </w:r>
      <w:proofErr w:type="spellStart"/>
      <w:r>
        <w:t>koennen</w:t>
      </w:r>
      <w:proofErr w:type="spellEnd"/>
      <w:r>
        <w:t xml:space="preserve"> / und die ihrem verdorbenen Willen gefallen / aber wie kalt sind sie / die Ehre GOttes zu </w:t>
      </w:r>
      <w:proofErr w:type="spellStart"/>
      <w:r>
        <w:t>befoerdern</w:t>
      </w:r>
      <w:proofErr w:type="spellEnd"/>
      <w:r>
        <w:t xml:space="preserve">? Wie ungern kommen die Menschen daran / was dem Fleisch </w:t>
      </w:r>
      <w:proofErr w:type="spellStart"/>
      <w:r>
        <w:t>moechte</w:t>
      </w:r>
      <w:proofErr w:type="spellEnd"/>
      <w:r>
        <w:t xml:space="preserve"> </w:t>
      </w:r>
      <w:proofErr w:type="spellStart"/>
      <w:r>
        <w:t>schaedlich</w:t>
      </w:r>
      <w:proofErr w:type="spellEnd"/>
      <w:r>
        <w:t xml:space="preserve"> seyn / als in ein Pest-haus zu gehen / oder </w:t>
      </w:r>
      <w:proofErr w:type="spellStart"/>
      <w:r>
        <w:t>toedtlich</w:t>
      </w:r>
      <w:proofErr w:type="spellEnd"/>
      <w:r>
        <w:t xml:space="preserve"> </w:t>
      </w:r>
      <w:proofErr w:type="spellStart"/>
      <w:r>
        <w:t>Gifft</w:t>
      </w:r>
      <w:proofErr w:type="spellEnd"/>
      <w:r>
        <w:t xml:space="preserve"> einzunehmen / oder Schmerzen zu leiden? Wenig aber sind es / die widerwillig sind / das Gesetze GOttes zu brechen. Ein hartes Wort / oder ein klein Unrecht / das ihnen widerfahren ist / </w:t>
      </w:r>
      <w:proofErr w:type="spellStart"/>
      <w:r>
        <w:t>kan</w:t>
      </w:r>
      <w:proofErr w:type="spellEnd"/>
      <w:r>
        <w:t xml:space="preserve"> sie zum Zorn </w:t>
      </w:r>
      <w:proofErr w:type="spellStart"/>
      <w:r>
        <w:t>reitzen</w:t>
      </w:r>
      <w:proofErr w:type="spellEnd"/>
      <w:r>
        <w:t xml:space="preserve"> / so daß ihr Zorn sich sehen </w:t>
      </w:r>
      <w:proofErr w:type="spellStart"/>
      <w:r>
        <w:t>laest</w:t>
      </w:r>
      <w:proofErr w:type="spellEnd"/>
      <w:r>
        <w:t xml:space="preserve"> in Scheltworte / wo nicht in </w:t>
      </w:r>
      <w:proofErr w:type="spellStart"/>
      <w:r>
        <w:t>groesserer</w:t>
      </w:r>
      <w:proofErr w:type="spellEnd"/>
      <w:r>
        <w:t xml:space="preserve"> Rache: aber GOtt mag bespottet werden einen Tag nach dem andern / und das </w:t>
      </w:r>
      <w:proofErr w:type="spellStart"/>
      <w:r>
        <w:t>koennen</w:t>
      </w:r>
      <w:proofErr w:type="spellEnd"/>
      <w:r>
        <w:t xml:space="preserve"> sie mit </w:t>
      </w:r>
      <w:proofErr w:type="spellStart"/>
      <w:r>
        <w:t>Gedult</w:t>
      </w:r>
      <w:proofErr w:type="spellEnd"/>
      <w:r>
        <w:t xml:space="preserve"> ertragen / es sind wenig fleischlich </w:t>
      </w:r>
      <w:proofErr w:type="spellStart"/>
      <w:r>
        <w:t>Gesinnete</w:t>
      </w:r>
      <w:proofErr w:type="spellEnd"/>
      <w:r>
        <w:t xml:space="preserve"> / die nicht mit viel </w:t>
      </w:r>
      <w:proofErr w:type="spellStart"/>
      <w:r>
        <w:t>groesserer</w:t>
      </w:r>
      <w:proofErr w:type="spellEnd"/>
      <w:r>
        <w:t xml:space="preserve"> </w:t>
      </w:r>
      <w:proofErr w:type="spellStart"/>
      <w:r>
        <w:t>Gedult</w:t>
      </w:r>
      <w:proofErr w:type="spellEnd"/>
      <w:r>
        <w:t xml:space="preserve"> </w:t>
      </w:r>
      <w:proofErr w:type="spellStart"/>
      <w:r>
        <w:t>solten</w:t>
      </w:r>
      <w:proofErr w:type="spellEnd"/>
      <w:r>
        <w:t xml:space="preserve"> </w:t>
      </w:r>
      <w:proofErr w:type="spellStart"/>
      <w:r>
        <w:t>hoeren</w:t>
      </w:r>
      <w:proofErr w:type="spellEnd"/>
      <w:r>
        <w:t xml:space="preserve"> einen Mann schweren oder fluchen / oder die </w:t>
      </w:r>
      <w:proofErr w:type="spellStart"/>
      <w:r>
        <w:t>Schrifft</w:t>
      </w:r>
      <w:proofErr w:type="spellEnd"/>
      <w:r>
        <w:t xml:space="preserve"> und ein heilig Leben bespotten / denn zu </w:t>
      </w:r>
      <w:proofErr w:type="spellStart"/>
      <w:r>
        <w:t>hoeren</w:t>
      </w:r>
      <w:proofErr w:type="spellEnd"/>
      <w:r>
        <w:t xml:space="preserve"> / daß er ihn nennet einen Schelm oder Dieb oder </w:t>
      </w:r>
      <w:proofErr w:type="spellStart"/>
      <w:r>
        <w:t>Luegner</w:t>
      </w:r>
      <w:proofErr w:type="spellEnd"/>
      <w:r>
        <w:t xml:space="preserve"> oder </w:t>
      </w:r>
      <w:proofErr w:type="spellStart"/>
      <w:r>
        <w:t>derglelichen</w:t>
      </w:r>
      <w:proofErr w:type="spellEnd"/>
      <w:r>
        <w:t xml:space="preserve"> schimpflichen Namen. Es </w:t>
      </w:r>
      <w:proofErr w:type="spellStart"/>
      <w:r>
        <w:t>duencket</w:t>
      </w:r>
      <w:proofErr w:type="spellEnd"/>
      <w:r>
        <w:t xml:space="preserve"> den selbstischen Leuten / die durch Hoffart und Stoltz groß sind in ihren eigenen Augen / ein </w:t>
      </w:r>
      <w:proofErr w:type="spellStart"/>
      <w:r>
        <w:t>unertraeglicher</w:t>
      </w:r>
      <w:proofErr w:type="spellEnd"/>
      <w:r>
        <w:t xml:space="preserve"> </w:t>
      </w:r>
      <w:proofErr w:type="spellStart"/>
      <w:r>
        <w:t>Schimpff</w:t>
      </w:r>
      <w:proofErr w:type="spellEnd"/>
      <w:r>
        <w:t xml:space="preserve"> / daß einer sie soll in die Augen </w:t>
      </w:r>
      <w:proofErr w:type="spellStart"/>
      <w:r>
        <w:t>Luegen</w:t>
      </w:r>
      <w:proofErr w:type="spellEnd"/>
      <w:r>
        <w:t xml:space="preserve"> straffen / oder ihr Geschlecht </w:t>
      </w:r>
      <w:proofErr w:type="spellStart"/>
      <w:r>
        <w:t>beschimpffen</w:t>
      </w:r>
      <w:proofErr w:type="spellEnd"/>
      <w:r>
        <w:t xml:space="preserve"> oder </w:t>
      </w:r>
      <w:proofErr w:type="spellStart"/>
      <w:r>
        <w:t>veraechtlich</w:t>
      </w:r>
      <w:proofErr w:type="spellEnd"/>
      <w:r>
        <w:t xml:space="preserve"> von ihnen reden: aber sie </w:t>
      </w:r>
      <w:proofErr w:type="spellStart"/>
      <w:r>
        <w:t>koennen</w:t>
      </w:r>
      <w:proofErr w:type="spellEnd"/>
      <w:r>
        <w:t xml:space="preserve"> </w:t>
      </w:r>
      <w:proofErr w:type="spellStart"/>
      <w:r>
        <w:t>anhoeren</w:t>
      </w:r>
      <w:proofErr w:type="spellEnd"/>
      <w:r>
        <w:t xml:space="preserve"> hundert </w:t>
      </w:r>
      <w:proofErr w:type="spellStart"/>
      <w:r>
        <w:t>Eyde</w:t>
      </w:r>
      <w:proofErr w:type="spellEnd"/>
      <w:r>
        <w:t xml:space="preserve"> und </w:t>
      </w:r>
      <w:proofErr w:type="spellStart"/>
      <w:r>
        <w:t>Laesterung</w:t>
      </w:r>
      <w:proofErr w:type="spellEnd"/>
      <w:r>
        <w:t xml:space="preserve"> der </w:t>
      </w:r>
      <w:proofErr w:type="spellStart"/>
      <w:r>
        <w:t>Warheit</w:t>
      </w:r>
      <w:proofErr w:type="spellEnd"/>
      <w:r>
        <w:t xml:space="preserve"> und Wegen GOttes / so </w:t>
      </w:r>
      <w:proofErr w:type="spellStart"/>
      <w:r>
        <w:t>geruhig</w:t>
      </w:r>
      <w:proofErr w:type="spellEnd"/>
      <w:r>
        <w:t xml:space="preserve"> und </w:t>
      </w:r>
      <w:proofErr w:type="spellStart"/>
      <w:r>
        <w:t>gedultig</w:t>
      </w:r>
      <w:proofErr w:type="spellEnd"/>
      <w:r>
        <w:t xml:space="preserve"> / als wann das nichts zu bedeuten </w:t>
      </w:r>
      <w:proofErr w:type="spellStart"/>
      <w:r>
        <w:t>haette</w:t>
      </w:r>
      <w:proofErr w:type="spellEnd"/>
      <w:r>
        <w:t xml:space="preserve">. Ihre eigene Feinde / die sie GOtt befiehlet / daß sie sie lieben sollen / die hassen sie im </w:t>
      </w:r>
      <w:proofErr w:type="spellStart"/>
      <w:r>
        <w:t>Hertzen</w:t>
      </w:r>
      <w:proofErr w:type="spellEnd"/>
      <w:r>
        <w:t xml:space="preserve"> / aber die Feinde GOttes und der Heiligkeit / davon David sagt / daß er sie hasse / und ihn auf sie </w:t>
      </w:r>
      <w:proofErr w:type="spellStart"/>
      <w:r>
        <w:t>verdriesse</w:t>
      </w:r>
      <w:proofErr w:type="spellEnd"/>
      <w:r>
        <w:t xml:space="preserve"> / und sie in rechtem Ernst hasse / Psalm 139. v. 21. 22. die sind ihnen wenig oder gar nichts zu wider. Allein so ist es nicht mit </w:t>
      </w:r>
      <w:proofErr w:type="spellStart"/>
      <w:r>
        <w:t>denenjenigen</w:t>
      </w:r>
      <w:proofErr w:type="spellEnd"/>
      <w:r>
        <w:t xml:space="preserve"> / darinnen die Selbst-</w:t>
      </w:r>
      <w:proofErr w:type="spellStart"/>
      <w:r>
        <w:t>Verlaeugnung</w:t>
      </w:r>
      <w:proofErr w:type="spellEnd"/>
      <w:r>
        <w:t xml:space="preserve"> und Gnade GOttes herrschet. Als David </w:t>
      </w:r>
      <w:proofErr w:type="spellStart"/>
      <w:r>
        <w:t>hoerete</w:t>
      </w:r>
      <w:proofErr w:type="spellEnd"/>
      <w:r>
        <w:t xml:space="preserve"> / daß ihm Simei </w:t>
      </w:r>
      <w:proofErr w:type="spellStart"/>
      <w:r>
        <w:t>fluchete</w:t>
      </w:r>
      <w:proofErr w:type="spellEnd"/>
      <w:r>
        <w:t xml:space="preserve"> / da befahl er seinen Soldaten / daß sie ihn </w:t>
      </w:r>
      <w:proofErr w:type="spellStart"/>
      <w:r>
        <w:t>solten</w:t>
      </w:r>
      <w:proofErr w:type="spellEnd"/>
      <w:r>
        <w:t xml:space="preserve"> zufrieden lassen / denn GOtt </w:t>
      </w:r>
      <w:proofErr w:type="spellStart"/>
      <w:r>
        <w:t>haette</w:t>
      </w:r>
      <w:proofErr w:type="spellEnd"/>
      <w:r>
        <w:t xml:space="preserve"> es befohlen / das ist / GOtt </w:t>
      </w:r>
      <w:proofErr w:type="spellStart"/>
      <w:r>
        <w:t>haette</w:t>
      </w:r>
      <w:proofErr w:type="spellEnd"/>
      <w:r>
        <w:t xml:space="preserve"> es zugelassen durch seine </w:t>
      </w:r>
      <w:proofErr w:type="spellStart"/>
      <w:r>
        <w:t>Versehung</w:t>
      </w:r>
      <w:proofErr w:type="spellEnd"/>
      <w:r>
        <w:t xml:space="preserve"> / damit Er David </w:t>
      </w:r>
      <w:proofErr w:type="spellStart"/>
      <w:r>
        <w:t>straffete</w:t>
      </w:r>
      <w:proofErr w:type="spellEnd"/>
      <w:r>
        <w:t xml:space="preserve"> / und </w:t>
      </w:r>
      <w:proofErr w:type="spellStart"/>
      <w:r>
        <w:t>indeme</w:t>
      </w:r>
      <w:proofErr w:type="spellEnd"/>
      <w:r>
        <w:t xml:space="preserve"> er den </w:t>
      </w:r>
      <w:proofErr w:type="spellStart"/>
      <w:r>
        <w:t>Simai</w:t>
      </w:r>
      <w:proofErr w:type="spellEnd"/>
      <w:r>
        <w:t xml:space="preserve"> nicht </w:t>
      </w:r>
      <w:proofErr w:type="spellStart"/>
      <w:r>
        <w:t>haette</w:t>
      </w:r>
      <w:proofErr w:type="spellEnd"/>
      <w:r>
        <w:t xml:space="preserve"> </w:t>
      </w:r>
      <w:proofErr w:type="spellStart"/>
      <w:r>
        <w:t>zuruecke</w:t>
      </w:r>
      <w:proofErr w:type="spellEnd"/>
      <w:r>
        <w:t xml:space="preserve"> gezogen / sondern ihn lassen seinen Muthwillen </w:t>
      </w:r>
      <w:proofErr w:type="spellStart"/>
      <w:r>
        <w:t>ausueben</w:t>
      </w:r>
      <w:proofErr w:type="spellEnd"/>
      <w:r>
        <w:t xml:space="preserve"> / damit David versuchet </w:t>
      </w:r>
      <w:proofErr w:type="spellStart"/>
      <w:r>
        <w:t>wuerde</w:t>
      </w:r>
      <w:proofErr w:type="spellEnd"/>
      <w:r>
        <w:t xml:space="preserve">. Also </w:t>
      </w:r>
      <w:proofErr w:type="spellStart"/>
      <w:r>
        <w:t>konte</w:t>
      </w:r>
      <w:proofErr w:type="spellEnd"/>
      <w:r>
        <w:t xml:space="preserve"> David leiden / daß ein loser und schlechter Mann bey ihm </w:t>
      </w:r>
      <w:proofErr w:type="spellStart"/>
      <w:r>
        <w:t>hergieng</w:t>
      </w:r>
      <w:proofErr w:type="spellEnd"/>
      <w:r>
        <w:t xml:space="preserve"> / und ihm </w:t>
      </w:r>
      <w:proofErr w:type="spellStart"/>
      <w:r>
        <w:t>fluchete</w:t>
      </w:r>
      <w:proofErr w:type="spellEnd"/>
      <w:r>
        <w:t xml:space="preserve"> / ihn ausschalt als einen </w:t>
      </w:r>
      <w:proofErr w:type="spellStart"/>
      <w:r>
        <w:t>Verraether</w:t>
      </w:r>
      <w:proofErr w:type="spellEnd"/>
      <w:r>
        <w:t xml:space="preserve"> und Bluthund / und ihn mit Steinen </w:t>
      </w:r>
      <w:proofErr w:type="spellStart"/>
      <w:r>
        <w:t>warff</w:t>
      </w:r>
      <w:proofErr w:type="spellEnd"/>
      <w:r>
        <w:t xml:space="preserve"> / daß er auch noch den Abisai </w:t>
      </w:r>
      <w:proofErr w:type="spellStart"/>
      <w:r>
        <w:t>straffete</w:t>
      </w:r>
      <w:proofErr w:type="spellEnd"/>
      <w:r>
        <w:t xml:space="preserve"> / der ihm den </w:t>
      </w:r>
      <w:proofErr w:type="spellStart"/>
      <w:r>
        <w:t>Kopff</w:t>
      </w:r>
      <w:proofErr w:type="spellEnd"/>
      <w:r>
        <w:t xml:space="preserve"> </w:t>
      </w:r>
      <w:proofErr w:type="spellStart"/>
      <w:r>
        <w:t>abreissen</w:t>
      </w:r>
      <w:proofErr w:type="spellEnd"/>
      <w:r>
        <w:t xml:space="preserve"> </w:t>
      </w:r>
      <w:proofErr w:type="spellStart"/>
      <w:r>
        <w:t>wolte</w:t>
      </w:r>
      <w:proofErr w:type="spellEnd"/>
      <w:r>
        <w:t xml:space="preserve"> / 2 Sam. 16. v. 7.8.9.13. Wann aber eben dieser selbige David redet von den Gottlosen / von den Uebertretern / Verleumdern / </w:t>
      </w:r>
      <w:proofErr w:type="spellStart"/>
      <w:r>
        <w:t>Luegnern</w:t>
      </w:r>
      <w:proofErr w:type="spellEnd"/>
      <w:r>
        <w:t xml:space="preserve"> / </w:t>
      </w:r>
      <w:proofErr w:type="spellStart"/>
      <w:r>
        <w:t>Stoltzen</w:t>
      </w:r>
      <w:proofErr w:type="spellEnd"/>
      <w:r>
        <w:t xml:space="preserve"> und Falschen / so </w:t>
      </w:r>
      <w:proofErr w:type="spellStart"/>
      <w:r>
        <w:t>beschliesset</w:t>
      </w:r>
      <w:proofErr w:type="spellEnd"/>
      <w:r>
        <w:t xml:space="preserve"> er / daß er sie nicht kennen </w:t>
      </w:r>
      <w:proofErr w:type="spellStart"/>
      <w:r>
        <w:t>wil</w:t>
      </w:r>
      <w:proofErr w:type="spellEnd"/>
      <w:r>
        <w:t xml:space="preserve"> / er vermag dessen nicht / sie sollen nicht bleiben in seinem Hause / und sollen nicht bey </w:t>
      </w:r>
      <w:proofErr w:type="spellStart"/>
      <w:r>
        <w:t>ihme</w:t>
      </w:r>
      <w:proofErr w:type="spellEnd"/>
      <w:r>
        <w:t xml:space="preserve"> </w:t>
      </w:r>
      <w:proofErr w:type="spellStart"/>
      <w:r>
        <w:t>gedeyen</w:t>
      </w:r>
      <w:proofErr w:type="spellEnd"/>
      <w:r>
        <w:t xml:space="preserve">. Er hasse sie / er vertilge sie im Lande / und wolle sie ausrotten aus der Stadt des HErrn / Psalm 101. So verhielt sichs auch mit Moses / da GOtt beleidiget war durch die </w:t>
      </w:r>
      <w:proofErr w:type="spellStart"/>
      <w:r>
        <w:t>Abgoetterey</w:t>
      </w:r>
      <w:proofErr w:type="spellEnd"/>
      <w:r>
        <w:t xml:space="preserve"> der Israeliten / da war er so </w:t>
      </w:r>
      <w:proofErr w:type="spellStart"/>
      <w:r>
        <w:t>eyferig</w:t>
      </w:r>
      <w:proofErr w:type="spellEnd"/>
      <w:r>
        <w:t xml:space="preserve"> / daß er die steinerne Tafel auf die Erde </w:t>
      </w:r>
      <w:proofErr w:type="spellStart"/>
      <w:r>
        <w:t>warff</w:t>
      </w:r>
      <w:proofErr w:type="spellEnd"/>
      <w:r>
        <w:t xml:space="preserve"> / in welcher GOtt das Gesetze geschrieben hatte / und zerbrach dieselbe: Alleine da Mirjam und Aaron gegen seine eigene Person redeten / da stellete er GOtt die Sache heim / und er betete nur </w:t>
      </w:r>
      <w:proofErr w:type="spellStart"/>
      <w:r>
        <w:t>fuer</w:t>
      </w:r>
      <w:proofErr w:type="spellEnd"/>
      <w:r>
        <w:t xml:space="preserve"> sie. Pinehas sein Eifer </w:t>
      </w:r>
      <w:proofErr w:type="spellStart"/>
      <w:r>
        <w:t>fuer</w:t>
      </w:r>
      <w:proofErr w:type="spellEnd"/>
      <w:r>
        <w:t xml:space="preserve"> GOtt wehrete der Plage / und es </w:t>
      </w:r>
      <w:proofErr w:type="spellStart"/>
      <w:r>
        <w:t>wurd</w:t>
      </w:r>
      <w:proofErr w:type="spellEnd"/>
      <w:r>
        <w:t xml:space="preserve"> ihm gerechnet zur Gerechtigkeit / da hingegen der selbstische Eifer des Simeons und Levi nur genennet wird ein verfluchter Zorn / und brachte </w:t>
      </w:r>
      <w:proofErr w:type="spellStart"/>
      <w:r>
        <w:t>ueber</w:t>
      </w:r>
      <w:proofErr w:type="spellEnd"/>
      <w:r>
        <w:t xml:space="preserve"> sie selbst den Fluch an statt des Segens / daß sie </w:t>
      </w:r>
      <w:proofErr w:type="spellStart"/>
      <w:r>
        <w:t>solten</w:t>
      </w:r>
      <w:proofErr w:type="spellEnd"/>
      <w:r>
        <w:t xml:space="preserve"> seyn zertheilet in Jacob / und zerstreuet in Israel / Genes. 49/ 5.6.7. Darum lasset euch warnen durch das Wort GOttes / und gebrauchet eure Affecten vor GOtt / der sie euch gegeben hat; Ist es aber eine Sache / die Selbst allein angehet / so </w:t>
      </w:r>
      <w:proofErr w:type="spellStart"/>
      <w:r>
        <w:t>sterbete</w:t>
      </w:r>
      <w:proofErr w:type="spellEnd"/>
      <w:r>
        <w:t xml:space="preserve"> ab euren Affecten / als ob ihr keine bey euch </w:t>
      </w:r>
      <w:proofErr w:type="spellStart"/>
      <w:r>
        <w:t>haettet</w:t>
      </w:r>
      <w:proofErr w:type="spellEnd"/>
      <w:r>
        <w:t xml:space="preserve">. Ist das Unrecht euch widerfahren / so </w:t>
      </w:r>
      <w:proofErr w:type="spellStart"/>
      <w:r>
        <w:t>dencket</w:t>
      </w:r>
      <w:proofErr w:type="spellEnd"/>
      <w:r>
        <w:t xml:space="preserve"> bey euch selber: Ach leider! ich bin so ein elender und geringer Wurm / daß es ein schlechtes ist mich zu beleidigen / gegen das allergeringste / damit GOtt beleidiget wird / es ist nicht </w:t>
      </w:r>
      <w:proofErr w:type="spellStart"/>
      <w:r>
        <w:t>wreth</w:t>
      </w:r>
      <w:proofErr w:type="spellEnd"/>
      <w:r>
        <w:t xml:space="preserve"> / daß ich </w:t>
      </w:r>
      <w:proofErr w:type="spellStart"/>
      <w:r>
        <w:t>darueber</w:t>
      </w:r>
      <w:proofErr w:type="spellEnd"/>
      <w:r>
        <w:t xml:space="preserve"> </w:t>
      </w:r>
      <w:proofErr w:type="spellStart"/>
      <w:r>
        <w:t>zuernen</w:t>
      </w:r>
      <w:proofErr w:type="spellEnd"/>
      <w:r>
        <w:t xml:space="preserve"> oder mich </w:t>
      </w:r>
      <w:proofErr w:type="spellStart"/>
      <w:r>
        <w:t>entruesten</w:t>
      </w:r>
      <w:proofErr w:type="spellEnd"/>
      <w:r>
        <w:t xml:space="preserve"> </w:t>
      </w:r>
      <w:proofErr w:type="spellStart"/>
      <w:r>
        <w:t>solte</w:t>
      </w:r>
      <w:proofErr w:type="spellEnd"/>
      <w:r>
        <w:t xml:space="preserve">. </w:t>
      </w:r>
      <w:proofErr w:type="spellStart"/>
      <w:r>
        <w:t>Gedencket</w:t>
      </w:r>
      <w:proofErr w:type="spellEnd"/>
      <w:r>
        <w:t xml:space="preserve"> / daß das GOtt zustehe / daß Er das Unrecht / so euch widerfahren / richte / und das euer </w:t>
      </w:r>
      <w:proofErr w:type="spellStart"/>
      <w:r>
        <w:t>Werck</w:t>
      </w:r>
      <w:proofErr w:type="spellEnd"/>
      <w:r>
        <w:t xml:space="preserve"> sey / zu verhindern und zu beweinen / daß GOtt nicht beleidiget werde. Und darum / wann euch die Leute fluchen oder spotten / oder </w:t>
      </w:r>
      <w:proofErr w:type="spellStart"/>
      <w:r>
        <w:t>uebel</w:t>
      </w:r>
      <w:proofErr w:type="spellEnd"/>
      <w:r>
        <w:t xml:space="preserve"> nachreden / dafern GOttes Ehre beruhet / alsdann sehet zu / wie ihr euch gegen diese </w:t>
      </w:r>
      <w:proofErr w:type="spellStart"/>
      <w:r>
        <w:t>Laesterung</w:t>
      </w:r>
      <w:proofErr w:type="spellEnd"/>
      <w:r>
        <w:t xml:space="preserve"> reinigen und vertheidigen </w:t>
      </w:r>
      <w:proofErr w:type="spellStart"/>
      <w:r>
        <w:t>moeget</w:t>
      </w:r>
      <w:proofErr w:type="spellEnd"/>
      <w:r>
        <w:t xml:space="preserve">. Aber thut es nicht </w:t>
      </w:r>
      <w:proofErr w:type="spellStart"/>
      <w:r>
        <w:t>fuer</w:t>
      </w:r>
      <w:proofErr w:type="spellEnd"/>
      <w:r>
        <w:t xml:space="preserve"> Selbst / sondern </w:t>
      </w:r>
      <w:proofErr w:type="spellStart"/>
      <w:r>
        <w:t>fuer</w:t>
      </w:r>
      <w:proofErr w:type="spellEnd"/>
      <w:r>
        <w:t xml:space="preserve"> GOtt: Im </w:t>
      </w:r>
      <w:proofErr w:type="spellStart"/>
      <w:r>
        <w:t>uebrigen</w:t>
      </w:r>
      <w:proofErr w:type="spellEnd"/>
      <w:r>
        <w:t xml:space="preserve"> seyd gleichsam als todt / der keine Augen hat / das Unrecht / so ihm </w:t>
      </w:r>
      <w:proofErr w:type="spellStart"/>
      <w:r>
        <w:t>widerfaehret</w:t>
      </w:r>
      <w:proofErr w:type="spellEnd"/>
      <w:r>
        <w:t xml:space="preserve"> / zu sehen / oder keine Ohren / es zu </w:t>
      </w:r>
      <w:proofErr w:type="spellStart"/>
      <w:r>
        <w:t>hoeren</w:t>
      </w:r>
      <w:proofErr w:type="spellEnd"/>
      <w:r>
        <w:t xml:space="preserve"> / oder kein Hertz / es zu </w:t>
      </w:r>
      <w:proofErr w:type="spellStart"/>
      <w:r>
        <w:t>fuehlen</w:t>
      </w:r>
      <w:proofErr w:type="spellEnd"/>
      <w:r>
        <w:t xml:space="preserve"> / oder keinen Verstand / es </w:t>
      </w:r>
      <w:proofErr w:type="spellStart"/>
      <w:r>
        <w:t>zuvernehmen</w:t>
      </w:r>
      <w:proofErr w:type="spellEnd"/>
      <w:r>
        <w:t xml:space="preserve"> / oder keine </w:t>
      </w:r>
      <w:proofErr w:type="spellStart"/>
      <w:r>
        <w:t>Haende</w:t>
      </w:r>
      <w:proofErr w:type="spellEnd"/>
      <w:r>
        <w:t xml:space="preserve"> / sich </w:t>
      </w:r>
      <w:proofErr w:type="spellStart"/>
      <w:r>
        <w:t>dafuer</w:t>
      </w:r>
      <w:proofErr w:type="spellEnd"/>
      <w:r>
        <w:t xml:space="preserve"> zu </w:t>
      </w:r>
      <w:proofErr w:type="spellStart"/>
      <w:r>
        <w:t>raechen</w:t>
      </w:r>
      <w:proofErr w:type="spellEnd"/>
      <w:r>
        <w:t xml:space="preserve"> / dieses ist die </w:t>
      </w:r>
      <w:proofErr w:type="spellStart"/>
      <w:r>
        <w:t>suendliche</w:t>
      </w:r>
      <w:proofErr w:type="spellEnd"/>
      <w:r>
        <w:t xml:space="preserve"> Glieder </w:t>
      </w:r>
      <w:proofErr w:type="spellStart"/>
      <w:r>
        <w:t>toedten</w:t>
      </w:r>
      <w:proofErr w:type="spellEnd"/>
      <w:r>
        <w:t xml:space="preserve"> / und selbst abgestorben seyn. Wann eure Affecten in euch sich beginnen zu regen / so fraget sie / was es bedeute? vor </w:t>
      </w:r>
      <w:proofErr w:type="spellStart"/>
      <w:r>
        <w:t>weme</w:t>
      </w:r>
      <w:proofErr w:type="spellEnd"/>
      <w:r>
        <w:t xml:space="preserve"> es sey / und wer da sey beleidiget worden? Ist es GOtt / so fraget ihn um Rath in seinem Worte / was Er haben </w:t>
      </w:r>
      <w:proofErr w:type="spellStart"/>
      <w:r>
        <w:t>wolte</w:t>
      </w:r>
      <w:proofErr w:type="spellEnd"/>
      <w:r>
        <w:t xml:space="preserve"> / das ihr thun </w:t>
      </w:r>
      <w:proofErr w:type="spellStart"/>
      <w:r>
        <w:t>soltet</w:t>
      </w:r>
      <w:proofErr w:type="spellEnd"/>
      <w:r>
        <w:t xml:space="preserve"> / und gehet vorsichtig um mit euren Affecten / daß ihr nicht das rechte Maß und Ziel </w:t>
      </w:r>
      <w:proofErr w:type="spellStart"/>
      <w:r>
        <w:t>ueberschreitet</w:t>
      </w:r>
      <w:proofErr w:type="spellEnd"/>
      <w:r>
        <w:t xml:space="preserve"> / alsdann wird es seyn ein heiliger und angenehmer Eifer: Ist es aber Selbst / der beleidiget ist / so erinnert euch / daß ihr nicht euer eigen seyd / und darum </w:t>
      </w:r>
      <w:proofErr w:type="spellStart"/>
      <w:r>
        <w:t>quaelet</w:t>
      </w:r>
      <w:proofErr w:type="spellEnd"/>
      <w:r>
        <w:t xml:space="preserve"> euch nicht mit vielen </w:t>
      </w:r>
      <w:proofErr w:type="spellStart"/>
      <w:r>
        <w:t>Gedancken</w:t>
      </w:r>
      <w:proofErr w:type="spellEnd"/>
      <w:r>
        <w:t xml:space="preserve"> der Sachen halben / sondern lasset GOtt </w:t>
      </w:r>
      <w:proofErr w:type="spellStart"/>
      <w:r>
        <w:t>fuer</w:t>
      </w:r>
      <w:proofErr w:type="spellEnd"/>
      <w:r>
        <w:t xml:space="preserve"> sein Eigenthum sorgen / und mit demselben machen / wie es Ihm </w:t>
      </w:r>
      <w:proofErr w:type="spellStart"/>
      <w:r>
        <w:t>gefaellt</w:t>
      </w:r>
      <w:proofErr w:type="spellEnd"/>
      <w:r>
        <w:t xml:space="preserve">: Seyd ihr sein / so ist eure Sache auch sein / und darum lasset Ihn </w:t>
      </w:r>
      <w:proofErr w:type="spellStart"/>
      <w:r>
        <w:t>dafuer</w:t>
      </w:r>
      <w:proofErr w:type="spellEnd"/>
      <w:r>
        <w:t xml:space="preserve"> sorgen / dem es mehr angehet / als euch / und der gesaget hat / die Rache ist mein / Ich </w:t>
      </w:r>
      <w:proofErr w:type="spellStart"/>
      <w:r>
        <w:t>wil</w:t>
      </w:r>
      <w:proofErr w:type="spellEnd"/>
      <w:r>
        <w:t xml:space="preserve"> vergelten. </w:t>
      </w:r>
    </w:p>
    <w:p w14:paraId="756B9EE0" w14:textId="77777777" w:rsidR="006164D3" w:rsidRDefault="006164D3" w:rsidP="006164D3">
      <w:pPr>
        <w:spacing w:after="0" w:line="240" w:lineRule="auto"/>
      </w:pPr>
      <w:r>
        <w:br w:type="page"/>
      </w:r>
    </w:p>
    <w:p w14:paraId="3CBAF10F" w14:textId="77777777" w:rsidR="006164D3" w:rsidRDefault="006164D3" w:rsidP="006164D3">
      <w:pPr>
        <w:pStyle w:val="berschrift1"/>
        <w:rPr>
          <w:sz w:val="48"/>
        </w:rPr>
      </w:pPr>
      <w:r>
        <w:t>Das XVII. Capitel.</w:t>
      </w:r>
    </w:p>
    <w:p w14:paraId="6ABEA5B0" w14:textId="77777777" w:rsidR="006164D3" w:rsidRDefault="006164D3" w:rsidP="006164D3">
      <w:pPr>
        <w:pStyle w:val="StandardWeb"/>
      </w:pPr>
      <w:r>
        <w:rPr>
          <w:rStyle w:val="Fett"/>
          <w:rFonts w:eastAsiaTheme="majorEastAsia"/>
        </w:rPr>
        <w:t xml:space="preserve">Eigen </w:t>
      </w:r>
      <w:proofErr w:type="spellStart"/>
      <w:r>
        <w:rPr>
          <w:rStyle w:val="Fett"/>
          <w:rFonts w:eastAsiaTheme="majorEastAsia"/>
        </w:rPr>
        <w:t>Gedancken</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2EE73797" w14:textId="77777777" w:rsidR="006164D3" w:rsidRDefault="006164D3" w:rsidP="006164D3">
      <w:pPr>
        <w:pStyle w:val="StandardWeb"/>
      </w:pPr>
      <w:r>
        <w:t xml:space="preserve">Ein ander </w:t>
      </w:r>
      <w:proofErr w:type="spellStart"/>
      <w:r>
        <w:t>Stueck</w:t>
      </w:r>
      <w:proofErr w:type="spellEnd"/>
      <w:r>
        <w:t xml:space="preserve"> von Selbst / das </w:t>
      </w:r>
      <w:proofErr w:type="spellStart"/>
      <w:r>
        <w:t>getoedtet</w:t>
      </w:r>
      <w:proofErr w:type="spellEnd"/>
      <w:r>
        <w:t xml:space="preserve"> und </w:t>
      </w:r>
      <w:proofErr w:type="spellStart"/>
      <w:r>
        <w:t>verlaeugnet</w:t>
      </w:r>
      <w:proofErr w:type="spellEnd"/>
      <w:r>
        <w:t xml:space="preserve"> werden muß / ist eigen Einbildung. Das / was die </w:t>
      </w:r>
      <w:proofErr w:type="spellStart"/>
      <w:r>
        <w:t>Gedancken</w:t>
      </w:r>
      <w:proofErr w:type="spellEnd"/>
      <w:r>
        <w:t xml:space="preserve"> der Menschen </w:t>
      </w:r>
      <w:proofErr w:type="spellStart"/>
      <w:r>
        <w:t>suendlich</w:t>
      </w:r>
      <w:proofErr w:type="spellEnd"/>
      <w:r>
        <w:t xml:space="preserve"> machet / ist die </w:t>
      </w:r>
      <w:proofErr w:type="spellStart"/>
      <w:r>
        <w:t>Selbheit</w:t>
      </w:r>
      <w:proofErr w:type="spellEnd"/>
      <w:r>
        <w:t xml:space="preserve"> / oder daß sie </w:t>
      </w:r>
      <w:proofErr w:type="spellStart"/>
      <w:r>
        <w:t>selbtisch</w:t>
      </w:r>
      <w:proofErr w:type="spellEnd"/>
      <w:r>
        <w:t xml:space="preserve"> sind / und dieses sind die </w:t>
      </w:r>
      <w:proofErr w:type="spellStart"/>
      <w:r>
        <w:t>Gedancken</w:t>
      </w:r>
      <w:proofErr w:type="spellEnd"/>
      <w:r>
        <w:t xml:space="preserve"> / die </w:t>
      </w:r>
      <w:proofErr w:type="spellStart"/>
      <w:r>
        <w:t>boese</w:t>
      </w:r>
      <w:proofErr w:type="spellEnd"/>
      <w:r>
        <w:t xml:space="preserve"> sind immerdar. Unsere </w:t>
      </w:r>
      <w:proofErr w:type="spellStart"/>
      <w:r>
        <w:t>Gedancken</w:t>
      </w:r>
      <w:proofErr w:type="spellEnd"/>
      <w:r>
        <w:t xml:space="preserve"> </w:t>
      </w:r>
      <w:proofErr w:type="spellStart"/>
      <w:r>
        <w:t>solten</w:t>
      </w:r>
      <w:proofErr w:type="spellEnd"/>
      <w:r>
        <w:t xml:space="preserve"> </w:t>
      </w:r>
      <w:proofErr w:type="spellStart"/>
      <w:r>
        <w:t>angewndt</w:t>
      </w:r>
      <w:proofErr w:type="spellEnd"/>
      <w:r>
        <w:t xml:space="preserve"> werden an GOtt und seinen Dienst / unsere Betrachtung von Ihm </w:t>
      </w:r>
      <w:proofErr w:type="spellStart"/>
      <w:r>
        <w:t>solten</w:t>
      </w:r>
      <w:proofErr w:type="spellEnd"/>
      <w:r>
        <w:t xml:space="preserve"> lieblich seyn / und wir </w:t>
      </w:r>
      <w:proofErr w:type="spellStart"/>
      <w:r>
        <w:t>solten</w:t>
      </w:r>
      <w:proofErr w:type="spellEnd"/>
      <w:r>
        <w:t xml:space="preserve"> uns freuen des HErrn / Psalm 104/ 34. und in den </w:t>
      </w:r>
      <w:proofErr w:type="spellStart"/>
      <w:r>
        <w:t>Bekuemmernuessen</w:t>
      </w:r>
      <w:proofErr w:type="spellEnd"/>
      <w:r>
        <w:t xml:space="preserve"> unsers </w:t>
      </w:r>
      <w:proofErr w:type="spellStart"/>
      <w:r>
        <w:t>Hertzens</w:t>
      </w:r>
      <w:proofErr w:type="spellEnd"/>
      <w:r>
        <w:t xml:space="preserve"> </w:t>
      </w:r>
      <w:proofErr w:type="spellStart"/>
      <w:r>
        <w:t>solten</w:t>
      </w:r>
      <w:proofErr w:type="spellEnd"/>
      <w:r>
        <w:t xml:space="preserve"> seine </w:t>
      </w:r>
      <w:proofErr w:type="spellStart"/>
      <w:r>
        <w:t>Troestungen</w:t>
      </w:r>
      <w:proofErr w:type="spellEnd"/>
      <w:r>
        <w:t xml:space="preserve"> unsere Seelen ergetzen / Psalm 94/ 19. </w:t>
      </w:r>
      <w:proofErr w:type="spellStart"/>
      <w:r>
        <w:t>Taeglich</w:t>
      </w:r>
      <w:proofErr w:type="spellEnd"/>
      <w:r>
        <w:t xml:space="preserve"> </w:t>
      </w:r>
      <w:proofErr w:type="spellStart"/>
      <w:r>
        <w:t>solten</w:t>
      </w:r>
      <w:proofErr w:type="spellEnd"/>
      <w:r>
        <w:t xml:space="preserve"> wir von seinem Gebote reden / und Lust haben zum Gesetze des HErrn Psalm 1/ 2. GOtt </w:t>
      </w:r>
      <w:proofErr w:type="spellStart"/>
      <w:r>
        <w:t>solte</w:t>
      </w:r>
      <w:proofErr w:type="spellEnd"/>
      <w:r>
        <w:t xml:space="preserve"> der Ursprung / Ende und Summa aller unser </w:t>
      </w:r>
      <w:proofErr w:type="spellStart"/>
      <w:r>
        <w:t>Gedancken</w:t>
      </w:r>
      <w:proofErr w:type="spellEnd"/>
      <w:r>
        <w:t xml:space="preserve"> seyn. Finden wir einen </w:t>
      </w:r>
      <w:proofErr w:type="spellStart"/>
      <w:r>
        <w:t>Gedancken</w:t>
      </w:r>
      <w:proofErr w:type="spellEnd"/>
      <w:r>
        <w:t xml:space="preserve"> in unserm </w:t>
      </w:r>
      <w:proofErr w:type="spellStart"/>
      <w:r>
        <w:t>Hertzen</w:t>
      </w:r>
      <w:proofErr w:type="spellEnd"/>
      <w:r>
        <w:t xml:space="preserve"> / der nicht nach GOTT schmecket / der nicht von ihm herkommt / und sein </w:t>
      </w:r>
      <w:proofErr w:type="spellStart"/>
      <w:r>
        <w:t>Werck</w:t>
      </w:r>
      <w:proofErr w:type="spellEnd"/>
      <w:r>
        <w:t xml:space="preserve"> verrichtet / denselben </w:t>
      </w:r>
      <w:proofErr w:type="spellStart"/>
      <w:r>
        <w:t>muessen</w:t>
      </w:r>
      <w:proofErr w:type="spellEnd"/>
      <w:r>
        <w:t xml:space="preserve"> wir nicht annehmen / sondern aus unsern </w:t>
      </w:r>
      <w:proofErr w:type="spellStart"/>
      <w:r>
        <w:t>Hertzen</w:t>
      </w:r>
      <w:proofErr w:type="spellEnd"/>
      <w:r>
        <w:t xml:space="preserve"> </w:t>
      </w:r>
      <w:proofErr w:type="spellStart"/>
      <w:r>
        <w:t>ausstossen</w:t>
      </w:r>
      <w:proofErr w:type="spellEnd"/>
      <w:r>
        <w:t xml:space="preserve">. Aber </w:t>
      </w:r>
      <w:proofErr w:type="spellStart"/>
      <w:r>
        <w:t>leyder</w:t>
      </w:r>
      <w:proofErr w:type="spellEnd"/>
      <w:r>
        <w:t xml:space="preserve"> / wie findet sich allhie bey den meisten das Widerspiel / wie Selbst die </w:t>
      </w:r>
      <w:proofErr w:type="spellStart"/>
      <w:r>
        <w:t>Herrschafft</w:t>
      </w:r>
      <w:proofErr w:type="spellEnd"/>
      <w:r>
        <w:t xml:space="preserve"> hat in ihren Einbildungen / also ordnet und </w:t>
      </w:r>
      <w:proofErr w:type="spellStart"/>
      <w:r>
        <w:t>dirigiret</w:t>
      </w:r>
      <w:proofErr w:type="spellEnd"/>
      <w:r>
        <w:t xml:space="preserve"> es auch alle </w:t>
      </w:r>
      <w:proofErr w:type="spellStart"/>
      <w:r>
        <w:t>Gedancken</w:t>
      </w:r>
      <w:proofErr w:type="spellEnd"/>
      <w:r>
        <w:t xml:space="preserve">. Worauf sind die </w:t>
      </w:r>
      <w:proofErr w:type="spellStart"/>
      <w:r>
        <w:t>Gedancken</w:t>
      </w:r>
      <w:proofErr w:type="spellEnd"/>
      <w:r>
        <w:t xml:space="preserve"> der Ungeheiligten gerichtet / als nur auf sich selbst und das Ihrige? Ihre </w:t>
      </w:r>
      <w:proofErr w:type="spellStart"/>
      <w:r>
        <w:t>Phantasey</w:t>
      </w:r>
      <w:proofErr w:type="spellEnd"/>
      <w:r>
        <w:t xml:space="preserve"> durchrennet die Welt / aber vor ihnen selbst / vor ihren Nutz und Lust / deß einen </w:t>
      </w:r>
      <w:proofErr w:type="spellStart"/>
      <w:r>
        <w:t>Gedancken</w:t>
      </w:r>
      <w:proofErr w:type="spellEnd"/>
      <w:r>
        <w:t xml:space="preserve"> sind gerichtet auf </w:t>
      </w:r>
      <w:proofErr w:type="spellStart"/>
      <w:r>
        <w:t>Geitz</w:t>
      </w:r>
      <w:proofErr w:type="spellEnd"/>
      <w:r>
        <w:t xml:space="preserve"> / deß andern auf </w:t>
      </w:r>
      <w:proofErr w:type="spellStart"/>
      <w:r>
        <w:t>schaendliche</w:t>
      </w:r>
      <w:proofErr w:type="spellEnd"/>
      <w:r>
        <w:t xml:space="preserve"> Lust / eines andern auf Ergetz- und </w:t>
      </w:r>
      <w:proofErr w:type="spellStart"/>
      <w:r>
        <w:t>Froelichkeit</w:t>
      </w:r>
      <w:proofErr w:type="spellEnd"/>
      <w:r>
        <w:t xml:space="preserve"> / eines andern auf Ehre und Reputation in der Welt. Die </w:t>
      </w:r>
      <w:proofErr w:type="spellStart"/>
      <w:r>
        <w:t>Kraeffte</w:t>
      </w:r>
      <w:proofErr w:type="spellEnd"/>
      <w:r>
        <w:t xml:space="preserve"> ihres </w:t>
      </w:r>
      <w:proofErr w:type="spellStart"/>
      <w:r>
        <w:t>Gemueths</w:t>
      </w:r>
      <w:proofErr w:type="spellEnd"/>
      <w:r>
        <w:t xml:space="preserve"> werden fast zu nichts angewandt / als nur zu selbstischen Sachen / daß sie sich </w:t>
      </w:r>
      <w:proofErr w:type="spellStart"/>
      <w:r>
        <w:t>bißweilen</w:t>
      </w:r>
      <w:proofErr w:type="spellEnd"/>
      <w:r>
        <w:t xml:space="preserve"> ergetzen in ihren </w:t>
      </w:r>
      <w:proofErr w:type="spellStart"/>
      <w:r>
        <w:t>Gedancken</w:t>
      </w:r>
      <w:proofErr w:type="spellEnd"/>
      <w:r>
        <w:t xml:space="preserve"> / wie man so viel auf sie halte / wie sie so </w:t>
      </w:r>
      <w:proofErr w:type="spellStart"/>
      <w:r>
        <w:t>trefflichs</w:t>
      </w:r>
      <w:proofErr w:type="spellEnd"/>
      <w:r>
        <w:t xml:space="preserve"> Auskommen haben in der Welt / was </w:t>
      </w:r>
      <w:proofErr w:type="spellStart"/>
      <w:r>
        <w:t>fuer</w:t>
      </w:r>
      <w:proofErr w:type="spellEnd"/>
      <w:r>
        <w:t xml:space="preserve"> Freude und Lust sie haben / oder noch zu gewarten haben / daß sie </w:t>
      </w:r>
      <w:proofErr w:type="spellStart"/>
      <w:r>
        <w:t>bißweilen</w:t>
      </w:r>
      <w:proofErr w:type="spellEnd"/>
      <w:r>
        <w:t xml:space="preserve"> sich auch selbst </w:t>
      </w:r>
      <w:proofErr w:type="spellStart"/>
      <w:r>
        <w:t>betrueben</w:t>
      </w:r>
      <w:proofErr w:type="spellEnd"/>
      <w:r>
        <w:t xml:space="preserve"> in Betrachtung ihres Mangels oder schlechten Zustandes / oder Creutz oder Unrecht von Menschen ihnen wiederfahren: daß sie </w:t>
      </w:r>
      <w:proofErr w:type="spellStart"/>
      <w:r>
        <w:t>bißweilen</w:t>
      </w:r>
      <w:proofErr w:type="spellEnd"/>
      <w:r>
        <w:t xml:space="preserve"> ersinnen / wie sie </w:t>
      </w:r>
      <w:proofErr w:type="spellStart"/>
      <w:r>
        <w:t>moegen</w:t>
      </w:r>
      <w:proofErr w:type="spellEnd"/>
      <w:r>
        <w:t xml:space="preserve"> ihr Begehren erreichen / und streben und sorgen ihr selbstisch Ende zu </w:t>
      </w:r>
      <w:proofErr w:type="spellStart"/>
      <w:r>
        <w:t>vollfuellen</w:t>
      </w:r>
      <w:proofErr w:type="spellEnd"/>
      <w:r>
        <w:t xml:space="preserve">: Morgen und Abend / daheim oder </w:t>
      </w:r>
      <w:proofErr w:type="spellStart"/>
      <w:r>
        <w:t>draussen</w:t>
      </w:r>
      <w:proofErr w:type="spellEnd"/>
      <w:r>
        <w:t xml:space="preserve"> / wie die </w:t>
      </w:r>
      <w:proofErr w:type="spellStart"/>
      <w:r>
        <w:t>Gedancken</w:t>
      </w:r>
      <w:proofErr w:type="spellEnd"/>
      <w:r>
        <w:t xml:space="preserve"> der Heiligen auf GOtt und den Himmel und den Weg zu denselben / also sind die </w:t>
      </w:r>
      <w:proofErr w:type="spellStart"/>
      <w:r>
        <w:t>Gedancken</w:t>
      </w:r>
      <w:proofErr w:type="spellEnd"/>
      <w:r>
        <w:t xml:space="preserve"> der Ungeheiligten / alle gerichtet auf Selbst / und was zu Selbst </w:t>
      </w:r>
      <w:proofErr w:type="spellStart"/>
      <w:r>
        <w:t>gehoeret</w:t>
      </w:r>
      <w:proofErr w:type="spellEnd"/>
      <w:r>
        <w:t xml:space="preserve"> / und die Mittel / Selbst zu </w:t>
      </w:r>
      <w:proofErr w:type="spellStart"/>
      <w:r>
        <w:t>befoerdern</w:t>
      </w:r>
      <w:proofErr w:type="spellEnd"/>
      <w:r>
        <w:t xml:space="preserve">. O reiniget / meine Lieben / eure </w:t>
      </w:r>
      <w:proofErr w:type="spellStart"/>
      <w:r>
        <w:t>Gemuether</w:t>
      </w:r>
      <w:proofErr w:type="spellEnd"/>
      <w:r>
        <w:t xml:space="preserve"> von diesem grossen Unflath / damit sie Selbst beflecket hat. Lasset dieselben reiner und keuscher seyn gegen GOtt: Lasst Selbst nicht so viel Raumhaben in euren </w:t>
      </w:r>
      <w:proofErr w:type="spellStart"/>
      <w:r>
        <w:t>Gedancken</w:t>
      </w:r>
      <w:proofErr w:type="spellEnd"/>
      <w:r>
        <w:t xml:space="preserve"> / und wendet nicht eure </w:t>
      </w:r>
      <w:proofErr w:type="spellStart"/>
      <w:r>
        <w:t>Gedancken</w:t>
      </w:r>
      <w:proofErr w:type="spellEnd"/>
      <w:r>
        <w:t xml:space="preserve"> und Zeit an auf ein so nichtig und </w:t>
      </w:r>
      <w:proofErr w:type="spellStart"/>
      <w:r>
        <w:t>unnuetz</w:t>
      </w:r>
      <w:proofErr w:type="spellEnd"/>
      <w:r>
        <w:t xml:space="preserve"> </w:t>
      </w:r>
      <w:proofErr w:type="spellStart"/>
      <w:r>
        <w:t>Werck</w:t>
      </w:r>
      <w:proofErr w:type="spellEnd"/>
      <w:r>
        <w:t xml:space="preserve">. Es </w:t>
      </w:r>
      <w:proofErr w:type="spellStart"/>
      <w:r>
        <w:t>gebuehret</w:t>
      </w:r>
      <w:proofErr w:type="spellEnd"/>
      <w:r>
        <w:t xml:space="preserve"> sich nicht / daß wir uns </w:t>
      </w:r>
      <w:proofErr w:type="spellStart"/>
      <w:r>
        <w:t>solten</w:t>
      </w:r>
      <w:proofErr w:type="spellEnd"/>
      <w:r>
        <w:t xml:space="preserve"> so sehr </w:t>
      </w:r>
      <w:proofErr w:type="spellStart"/>
      <w:r>
        <w:t>bekuemmern</w:t>
      </w:r>
      <w:proofErr w:type="spellEnd"/>
      <w:r>
        <w:t xml:space="preserve"> darum / </w:t>
      </w:r>
      <w:proofErr w:type="spellStart"/>
      <w:r>
        <w:t>dafuer</w:t>
      </w:r>
      <w:proofErr w:type="spellEnd"/>
      <w:r>
        <w:t xml:space="preserve"> zu sorgen GOtt nur allein zustehet / der uns befohlen hat: Sorget nicht. Wir erniedrigen unser </w:t>
      </w:r>
      <w:proofErr w:type="spellStart"/>
      <w:r>
        <w:t>Gemueth</w:t>
      </w:r>
      <w:proofErr w:type="spellEnd"/>
      <w:r>
        <w:t xml:space="preserve"> selbst allzuviel / wann wir dasselbe anwenden an ein so schlechtes </w:t>
      </w:r>
      <w:proofErr w:type="spellStart"/>
      <w:r>
        <w:t>Objectum</w:t>
      </w:r>
      <w:proofErr w:type="spellEnd"/>
      <w:r>
        <w:t xml:space="preserve">, da es </w:t>
      </w:r>
      <w:proofErr w:type="spellStart"/>
      <w:r>
        <w:t>moechte</w:t>
      </w:r>
      <w:proofErr w:type="spellEnd"/>
      <w:r>
        <w:t xml:space="preserve"> sich in Gott und </w:t>
      </w:r>
      <w:proofErr w:type="spellStart"/>
      <w:r>
        <w:t>Goettlichen</w:t>
      </w:r>
      <w:proofErr w:type="spellEnd"/>
      <w:r>
        <w:t xml:space="preserve"> Dingen </w:t>
      </w:r>
      <w:proofErr w:type="spellStart"/>
      <w:r>
        <w:t>ueben</w:t>
      </w:r>
      <w:proofErr w:type="spellEnd"/>
      <w:r>
        <w:t xml:space="preserve">. Darum sorget nicht / was ihr werdet essen oder </w:t>
      </w:r>
      <w:proofErr w:type="spellStart"/>
      <w:r>
        <w:t>trincken</w:t>
      </w:r>
      <w:proofErr w:type="spellEnd"/>
      <w:r>
        <w:t xml:space="preserve"> / oder womit ihr euch kleiden werdet / dann </w:t>
      </w:r>
      <w:proofErr w:type="spellStart"/>
      <w:r>
        <w:t>dafuer</w:t>
      </w:r>
      <w:proofErr w:type="spellEnd"/>
      <w:r>
        <w:t xml:space="preserve"> sorgen die ungeheiligte Heyden / euer Vater aber weiß / daß ihr alles </w:t>
      </w:r>
      <w:proofErr w:type="spellStart"/>
      <w:r>
        <w:t>beduerffet</w:t>
      </w:r>
      <w:proofErr w:type="spellEnd"/>
      <w:r>
        <w:t xml:space="preserve"> / derowegen trachtet am ersten nach dem Reich GOttes / und nach seiner Gerechtigkeit / so wird euch das andere zufallen / Matth. 6. v. 31.32.33. Selbst beraubet euch des Nutzens eurer </w:t>
      </w:r>
      <w:proofErr w:type="spellStart"/>
      <w:r>
        <w:t>Gedancken</w:t>
      </w:r>
      <w:proofErr w:type="spellEnd"/>
      <w:r>
        <w:t xml:space="preserve"> / den ihr haben </w:t>
      </w:r>
      <w:proofErr w:type="spellStart"/>
      <w:r>
        <w:t>moechtet</w:t>
      </w:r>
      <w:proofErr w:type="spellEnd"/>
      <w:r>
        <w:t xml:space="preserve"> / wann ihr dieselbe </w:t>
      </w:r>
      <w:proofErr w:type="spellStart"/>
      <w:r>
        <w:t>auff</w:t>
      </w:r>
      <w:proofErr w:type="spellEnd"/>
      <w:r>
        <w:t xml:space="preserve"> GOtt richtet. </w:t>
      </w:r>
    </w:p>
    <w:p w14:paraId="774C6FD9" w14:textId="77777777" w:rsidR="006164D3" w:rsidRDefault="006164D3" w:rsidP="006164D3">
      <w:pPr>
        <w:spacing w:after="0" w:line="240" w:lineRule="auto"/>
      </w:pPr>
      <w:r>
        <w:br w:type="page"/>
      </w:r>
    </w:p>
    <w:p w14:paraId="4A6BC96C" w14:textId="77777777" w:rsidR="006164D3" w:rsidRDefault="006164D3" w:rsidP="006164D3">
      <w:pPr>
        <w:pStyle w:val="berschrift1"/>
        <w:rPr>
          <w:sz w:val="48"/>
        </w:rPr>
      </w:pPr>
      <w:r>
        <w:t>Das XVIII. Capitel.</w:t>
      </w:r>
    </w:p>
    <w:p w14:paraId="241B1C29" w14:textId="77777777" w:rsidR="006164D3" w:rsidRDefault="006164D3" w:rsidP="006164D3">
      <w:pPr>
        <w:pStyle w:val="StandardWeb"/>
      </w:pPr>
      <w:r>
        <w:rPr>
          <w:rStyle w:val="Fett"/>
          <w:rFonts w:eastAsiaTheme="majorEastAsia"/>
        </w:rPr>
        <w:t xml:space="preserve">Unordentlicher Appetit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3F142843" w14:textId="77777777" w:rsidR="006164D3" w:rsidRDefault="006164D3" w:rsidP="006164D3">
      <w:pPr>
        <w:pStyle w:val="StandardWeb"/>
      </w:pPr>
      <w:r>
        <w:t xml:space="preserve">Das letzte </w:t>
      </w:r>
      <w:proofErr w:type="spellStart"/>
      <w:r>
        <w:t>Stueck</w:t>
      </w:r>
      <w:proofErr w:type="spellEnd"/>
      <w:r>
        <w:t xml:space="preserve"> von Selbst / das </w:t>
      </w:r>
      <w:proofErr w:type="spellStart"/>
      <w:r>
        <w:t>verlaeugnet</w:t>
      </w:r>
      <w:proofErr w:type="spellEnd"/>
      <w:r>
        <w:t xml:space="preserve"> werden muß / ist der unordentliche Appetit / erwecket durch die Sinne </w:t>
      </w:r>
      <w:proofErr w:type="spellStart"/>
      <w:r>
        <w:t>insgmeein</w:t>
      </w:r>
      <w:proofErr w:type="spellEnd"/>
      <w:r>
        <w:t xml:space="preserve">/ genannt </w:t>
      </w:r>
      <w:proofErr w:type="spellStart"/>
      <w:r>
        <w:t>appetitus</w:t>
      </w:r>
      <w:proofErr w:type="spellEnd"/>
      <w:r>
        <w:t xml:space="preserve"> </w:t>
      </w:r>
      <w:proofErr w:type="spellStart"/>
      <w:r>
        <w:t>sensitivus</w:t>
      </w:r>
      <w:proofErr w:type="spellEnd"/>
      <w:r>
        <w:t xml:space="preserve">. Dieser muß nicht an ihm selber vernichtet werden / dann der Appetit ist </w:t>
      </w:r>
      <w:proofErr w:type="spellStart"/>
      <w:r>
        <w:t>natuerlich</w:t>
      </w:r>
      <w:proofErr w:type="spellEnd"/>
      <w:r>
        <w:t xml:space="preserve"> und nothwendig zu unser </w:t>
      </w:r>
      <w:proofErr w:type="spellStart"/>
      <w:r>
        <w:t>Wolfarth</w:t>
      </w:r>
      <w:proofErr w:type="spellEnd"/>
      <w:r>
        <w:t xml:space="preserve"> / sondern die unordentliche Begierde muß </w:t>
      </w:r>
      <w:proofErr w:type="spellStart"/>
      <w:r>
        <w:t>verlaeugnet</w:t>
      </w:r>
      <w:proofErr w:type="spellEnd"/>
      <w:r>
        <w:t xml:space="preserve"> werden / und der Appetit bezwungen / und nicht ferner </w:t>
      </w:r>
      <w:proofErr w:type="spellStart"/>
      <w:r>
        <w:t>verlaeugnet</w:t>
      </w:r>
      <w:proofErr w:type="spellEnd"/>
      <w:r>
        <w:t xml:space="preserve"> werden / als im Worte GOttes zugelassen ist / und durch dieses Mittel muß das unordentliche / das daran ist / </w:t>
      </w:r>
      <w:proofErr w:type="spellStart"/>
      <w:r>
        <w:t>getoedtet</w:t>
      </w:r>
      <w:proofErr w:type="spellEnd"/>
      <w:r>
        <w:t xml:space="preserve"> werden; Ob schon die </w:t>
      </w:r>
      <w:proofErr w:type="spellStart"/>
      <w:r>
        <w:t>Selbheit</w:t>
      </w:r>
      <w:proofErr w:type="spellEnd"/>
      <w:r>
        <w:t xml:space="preserve"> den </w:t>
      </w:r>
      <w:proofErr w:type="spellStart"/>
      <w:r>
        <w:t>gantzen</w:t>
      </w:r>
      <w:proofErr w:type="spellEnd"/>
      <w:r>
        <w:t xml:space="preserve"> Menschen verdorben hat / so ist doch die fleischliche Lust das vornehmste Theil derselben / und darum </w:t>
      </w:r>
      <w:proofErr w:type="spellStart"/>
      <w:r>
        <w:t>wircket</w:t>
      </w:r>
      <w:proofErr w:type="spellEnd"/>
      <w:r>
        <w:t xml:space="preserve"> sie insgemein durch die Sinnen / die da gleichsam sind Thor und Fenster / dadurch die </w:t>
      </w:r>
      <w:proofErr w:type="spellStart"/>
      <w:r>
        <w:t>Boßheit</w:t>
      </w:r>
      <w:proofErr w:type="spellEnd"/>
      <w:r>
        <w:t xml:space="preserve"> in die Seele gehet. </w:t>
      </w:r>
    </w:p>
    <w:p w14:paraId="0359643E" w14:textId="77777777" w:rsidR="006164D3" w:rsidRDefault="006164D3" w:rsidP="006164D3">
      <w:pPr>
        <w:pStyle w:val="StandardWeb"/>
      </w:pPr>
      <w:r>
        <w:t xml:space="preserve">Hie wird nun gefraget / wie weit der Appetit oder die Begierde muß </w:t>
      </w:r>
      <w:proofErr w:type="spellStart"/>
      <w:r>
        <w:t>verlaeugnet</w:t>
      </w:r>
      <w:proofErr w:type="spellEnd"/>
      <w:r>
        <w:t xml:space="preserve"> werden? Resp. 1. Wann er etwas begehret / das verboten ist: und das ist ohne </w:t>
      </w:r>
      <w:proofErr w:type="spellStart"/>
      <w:r>
        <w:t>Zweiffel</w:t>
      </w:r>
      <w:proofErr w:type="spellEnd"/>
      <w:r>
        <w:t xml:space="preserve">. Unsere Begierde muß nicht </w:t>
      </w:r>
      <w:proofErr w:type="spellStart"/>
      <w:r>
        <w:t>erfuellet</w:t>
      </w:r>
      <w:proofErr w:type="spellEnd"/>
      <w:r>
        <w:t xml:space="preserve"> werden durch den Ungehorsam gegen GOtt. 2. Wann er uns </w:t>
      </w:r>
      <w:proofErr w:type="spellStart"/>
      <w:r>
        <w:t>reitzet</w:t>
      </w:r>
      <w:proofErr w:type="spellEnd"/>
      <w:r>
        <w:t xml:space="preserve"> zu dem / das verboten ist / und </w:t>
      </w:r>
      <w:proofErr w:type="spellStart"/>
      <w:r>
        <w:t>wolte</w:t>
      </w:r>
      <w:proofErr w:type="spellEnd"/>
      <w:r>
        <w:t xml:space="preserve"> </w:t>
      </w:r>
      <w:proofErr w:type="spellStart"/>
      <w:r>
        <w:t>vergnueget</w:t>
      </w:r>
      <w:proofErr w:type="spellEnd"/>
      <w:r>
        <w:t xml:space="preserve"> seyn mit demjenigen / welches da ist eine Lockung und Gelegenheit zur </w:t>
      </w:r>
      <w:proofErr w:type="spellStart"/>
      <w:r>
        <w:t>Suende</w:t>
      </w:r>
      <w:proofErr w:type="spellEnd"/>
      <w:r>
        <w:t xml:space="preserve"> / wo nicht das begehrte Ding in ihm selbst nothwendig ist / so muß er hie </w:t>
      </w:r>
      <w:proofErr w:type="spellStart"/>
      <w:r>
        <w:t>verlaeugnet</w:t>
      </w:r>
      <w:proofErr w:type="spellEnd"/>
      <w:r>
        <w:t xml:space="preserve"> werden / dann </w:t>
      </w:r>
      <w:proofErr w:type="spellStart"/>
      <w:r>
        <w:t>Suende</w:t>
      </w:r>
      <w:proofErr w:type="spellEnd"/>
      <w:r>
        <w:t xml:space="preserve"> und </w:t>
      </w:r>
      <w:proofErr w:type="spellStart"/>
      <w:r>
        <w:t>Hoelle</w:t>
      </w:r>
      <w:proofErr w:type="spellEnd"/>
      <w:r>
        <w:t xml:space="preserve"> sind solche Gefahren / denen kein weiser Mann zu nahe kommen </w:t>
      </w:r>
      <w:proofErr w:type="spellStart"/>
      <w:r>
        <w:t>darff</w:t>
      </w:r>
      <w:proofErr w:type="spellEnd"/>
      <w:r>
        <w:t xml:space="preserve">. 3. Wann es nicht dienstlich ist zu dem Dienste Gottes / und machet uns nicht geschickt / GOtt oder unserm </w:t>
      </w:r>
      <w:proofErr w:type="spellStart"/>
      <w:r>
        <w:t>Naechsten</w:t>
      </w:r>
      <w:proofErr w:type="spellEnd"/>
      <w:r>
        <w:t xml:space="preserve"> zu dienen / so ist es </w:t>
      </w:r>
      <w:proofErr w:type="spellStart"/>
      <w:r>
        <w:t>suendlich</w:t>
      </w:r>
      <w:proofErr w:type="spellEnd"/>
      <w:r>
        <w:t xml:space="preserve"> / wann wir unsern </w:t>
      </w:r>
      <w:proofErr w:type="spellStart"/>
      <w:r>
        <w:t>aeusserlichen</w:t>
      </w:r>
      <w:proofErr w:type="spellEnd"/>
      <w:r>
        <w:t xml:space="preserve"> Sinnen zu gefallen leben wollen. </w:t>
      </w:r>
    </w:p>
    <w:p w14:paraId="17674018" w14:textId="77777777" w:rsidR="006164D3" w:rsidRDefault="006164D3" w:rsidP="006164D3">
      <w:pPr>
        <w:pStyle w:val="StandardWeb"/>
      </w:pPr>
      <w:r>
        <w:t xml:space="preserve">Ferner </w:t>
      </w:r>
      <w:proofErr w:type="spellStart"/>
      <w:r>
        <w:t>moechte</w:t>
      </w:r>
      <w:proofErr w:type="spellEnd"/>
      <w:r>
        <w:t xml:space="preserve"> einer fragen: Mag man denn nicht der Creaturen so </w:t>
      </w:r>
      <w:proofErr w:type="spellStart"/>
      <w:r>
        <w:t>wol</w:t>
      </w:r>
      <w:proofErr w:type="spellEnd"/>
      <w:r>
        <w:t xml:space="preserve"> gebrauchen zur Lust und </w:t>
      </w:r>
      <w:proofErr w:type="spellStart"/>
      <w:r>
        <w:t>Ergetzlichkeit</w:t>
      </w:r>
      <w:proofErr w:type="spellEnd"/>
      <w:r>
        <w:t xml:space="preserve"> / als zur Nothwendigkeit? Resp. Die Frage ist nicht </w:t>
      </w:r>
      <w:proofErr w:type="spellStart"/>
      <w:r>
        <w:t>wol</w:t>
      </w:r>
      <w:proofErr w:type="spellEnd"/>
      <w:r>
        <w:t xml:space="preserve"> </w:t>
      </w:r>
      <w:proofErr w:type="spellStart"/>
      <w:r>
        <w:t>abgefasset</w:t>
      </w:r>
      <w:proofErr w:type="spellEnd"/>
      <w:r>
        <w:t xml:space="preserve">: gleichsam als ob die </w:t>
      </w:r>
      <w:proofErr w:type="spellStart"/>
      <w:r>
        <w:t>Ergetzlichkeit</w:t>
      </w:r>
      <w:proofErr w:type="spellEnd"/>
      <w:r>
        <w:t xml:space="preserve"> selbst </w:t>
      </w:r>
      <w:proofErr w:type="spellStart"/>
      <w:r>
        <w:t>offt</w:t>
      </w:r>
      <w:proofErr w:type="spellEnd"/>
      <w:r>
        <w:t xml:space="preserve"> nothwendig </w:t>
      </w:r>
      <w:proofErr w:type="spellStart"/>
      <w:r>
        <w:t>waere</w:t>
      </w:r>
      <w:proofErr w:type="spellEnd"/>
      <w:r>
        <w:t xml:space="preserve">: Es ein Ding entweder schlechter Dinge nothwendig / als diejenigen sind / ohne welchen wir nicht </w:t>
      </w:r>
      <w:proofErr w:type="spellStart"/>
      <w:r>
        <w:t>koennen</w:t>
      </w:r>
      <w:proofErr w:type="spellEnd"/>
      <w:r>
        <w:t xml:space="preserve"> selig werden / oder es ist nothwendig zu unserer Besserung und </w:t>
      </w:r>
      <w:proofErr w:type="spellStart"/>
      <w:r>
        <w:t>mehrer</w:t>
      </w:r>
      <w:proofErr w:type="spellEnd"/>
      <w:r>
        <w:t xml:space="preserve"> Versicherung unserer Seligkeit: und in solche </w:t>
      </w:r>
      <w:proofErr w:type="spellStart"/>
      <w:r>
        <w:t>Meynung</w:t>
      </w:r>
      <w:proofErr w:type="spellEnd"/>
      <w:r>
        <w:t xml:space="preserve"> wird nothwendig genannt / welches nur auf einige Weise </w:t>
      </w:r>
      <w:proofErr w:type="spellStart"/>
      <w:r>
        <w:t>nuetzlich</w:t>
      </w:r>
      <w:proofErr w:type="spellEnd"/>
      <w:r>
        <w:t xml:space="preserve"> oder dienlich dazu ist entweder directe oder indirecte. Wir </w:t>
      </w:r>
      <w:proofErr w:type="spellStart"/>
      <w:r>
        <w:t>moegen</w:t>
      </w:r>
      <w:proofErr w:type="spellEnd"/>
      <w:r>
        <w:t xml:space="preserve"> und </w:t>
      </w:r>
      <w:proofErr w:type="spellStart"/>
      <w:r>
        <w:t>muessen</w:t>
      </w:r>
      <w:proofErr w:type="spellEnd"/>
      <w:r>
        <w:t xml:space="preserve"> der Creaturen gebrauchen: erstlich nicht allein </w:t>
      </w:r>
      <w:proofErr w:type="spellStart"/>
      <w:r>
        <w:t>fuer</w:t>
      </w:r>
      <w:proofErr w:type="spellEnd"/>
      <w:r>
        <w:t xml:space="preserve"> unser eigen Nothwendigkeit / sondern vornehmlich zu dem Dienst und Ehren Gottes / 1. Cor. 10/ 31. </w:t>
      </w:r>
    </w:p>
    <w:p w14:paraId="6F129A94" w14:textId="77777777" w:rsidR="006164D3" w:rsidRDefault="006164D3" w:rsidP="006164D3">
      <w:pPr>
        <w:pStyle w:val="StandardWeb"/>
      </w:pPr>
      <w:r>
        <w:t xml:space="preserve">2. Nicht allein zu unser absoluten Nothwendigkeit / sondern auch / wann sie auf einige Weise uns </w:t>
      </w:r>
      <w:proofErr w:type="spellStart"/>
      <w:r>
        <w:t>befoerderlich</w:t>
      </w:r>
      <w:proofErr w:type="spellEnd"/>
      <w:r>
        <w:t xml:space="preserve"> seyn in oder zu dem Dienste Gottes / mit diesem Vorbescheid aber / daß sie nicht anderer Ursachen halber verboten sind. </w:t>
      </w:r>
    </w:p>
    <w:p w14:paraId="37C11302" w14:textId="77777777" w:rsidR="006164D3" w:rsidRDefault="006164D3" w:rsidP="006164D3">
      <w:pPr>
        <w:pStyle w:val="StandardWeb"/>
      </w:pPr>
      <w:r>
        <w:t xml:space="preserve">3. Wir </w:t>
      </w:r>
      <w:proofErr w:type="spellStart"/>
      <w:r>
        <w:t>moegen</w:t>
      </w:r>
      <w:proofErr w:type="spellEnd"/>
      <w:r>
        <w:t xml:space="preserve"> der Creaturen gebrauchen zu unser </w:t>
      </w:r>
      <w:proofErr w:type="spellStart"/>
      <w:r>
        <w:t>Ergetzlichkeit</w:t>
      </w:r>
      <w:proofErr w:type="spellEnd"/>
      <w:r>
        <w:t xml:space="preserve"> / wann die </w:t>
      </w:r>
      <w:proofErr w:type="spellStart"/>
      <w:r>
        <w:t>Ergetzlichkeit</w:t>
      </w:r>
      <w:proofErr w:type="spellEnd"/>
      <w:r>
        <w:t xml:space="preserve"> selbst ein Mittel ist uns zu dem </w:t>
      </w:r>
      <w:proofErr w:type="spellStart"/>
      <w:r>
        <w:t>Werck</w:t>
      </w:r>
      <w:proofErr w:type="spellEnd"/>
      <w:r>
        <w:t xml:space="preserve"> Gottes geschickt zu machen / und nur allein zu dem Ende gebrauchet wird. Aber wir </w:t>
      </w:r>
      <w:proofErr w:type="spellStart"/>
      <w:r>
        <w:t>moegen</w:t>
      </w:r>
      <w:proofErr w:type="spellEnd"/>
      <w:r>
        <w:t xml:space="preserve"> nicht der Creaturen gebrauchen zu anderer </w:t>
      </w:r>
      <w:proofErr w:type="spellStart"/>
      <w:r>
        <w:t>Ergetzlichkeit</w:t>
      </w:r>
      <w:proofErr w:type="spellEnd"/>
      <w:r>
        <w:t xml:space="preserve"> / als derjenigen / die da </w:t>
      </w:r>
      <w:proofErr w:type="spellStart"/>
      <w:r>
        <w:t>noethig</w:t>
      </w:r>
      <w:proofErr w:type="spellEnd"/>
      <w:r>
        <w:t xml:space="preserve"> und </w:t>
      </w:r>
      <w:proofErr w:type="spellStart"/>
      <w:r>
        <w:t>nuetzlich</w:t>
      </w:r>
      <w:proofErr w:type="spellEnd"/>
      <w:r>
        <w:t xml:space="preserve"> ist zu Gottes Dienst / und die </w:t>
      </w:r>
      <w:proofErr w:type="spellStart"/>
      <w:r>
        <w:t>Ursach</w:t>
      </w:r>
      <w:proofErr w:type="spellEnd"/>
      <w:r>
        <w:t xml:space="preserve"> desselben ist klar. 1. Wir </w:t>
      </w:r>
      <w:proofErr w:type="spellStart"/>
      <w:r>
        <w:t>wuerden</w:t>
      </w:r>
      <w:proofErr w:type="spellEnd"/>
      <w:r>
        <w:t xml:space="preserve"> </w:t>
      </w:r>
      <w:proofErr w:type="spellStart"/>
      <w:r>
        <w:t>sonsten</w:t>
      </w:r>
      <w:proofErr w:type="spellEnd"/>
      <w:r>
        <w:t xml:space="preserve"> diese </w:t>
      </w:r>
      <w:proofErr w:type="spellStart"/>
      <w:r>
        <w:t>Ergetzlichkeit</w:t>
      </w:r>
      <w:proofErr w:type="spellEnd"/>
      <w:r>
        <w:t xml:space="preserve"> unser Ende machen / welches bestialisch ist / und einem </w:t>
      </w:r>
      <w:proofErr w:type="spellStart"/>
      <w:r>
        <w:t>unvernuenfftigen</w:t>
      </w:r>
      <w:proofErr w:type="spellEnd"/>
      <w:r>
        <w:t xml:space="preserve"> Thiere zustehet / denn es muß die </w:t>
      </w:r>
      <w:proofErr w:type="spellStart"/>
      <w:r>
        <w:t>Ergoetzlichkeit</w:t>
      </w:r>
      <w:proofErr w:type="spellEnd"/>
      <w:r>
        <w:t xml:space="preserve"> seyn entweder ein Ende oder ein Mittel / gebrauchen wir derselben nicht als ein Mittel zu Gottes Dienst und Ehren / als unserm Ende / so muß sie selber unser Ende seyn / welches ist sie in den Thron Gottes zu setzen. 2. Dasjenige / welches nicht dienlich ist zu dem Ende / darzu wir geschaffen sind / und warum wir leben / ist </w:t>
      </w:r>
      <w:proofErr w:type="spellStart"/>
      <w:r>
        <w:t>suendlich</w:t>
      </w:r>
      <w:proofErr w:type="spellEnd"/>
      <w:r>
        <w:t xml:space="preserve"> / und mißbrauchet der </w:t>
      </w:r>
      <w:proofErr w:type="spellStart"/>
      <w:r>
        <w:t>Kraeffte</w:t>
      </w:r>
      <w:proofErr w:type="spellEnd"/>
      <w:r>
        <w:t xml:space="preserve"> unsers </w:t>
      </w:r>
      <w:proofErr w:type="spellStart"/>
      <w:r>
        <w:t>Gemuethes</w:t>
      </w:r>
      <w:proofErr w:type="spellEnd"/>
      <w:r>
        <w:t xml:space="preserve">. 3. Es ist ein Mißbrauch der Creaturen Gottes / und ein </w:t>
      </w:r>
      <w:proofErr w:type="spellStart"/>
      <w:r>
        <w:t>suendlich</w:t>
      </w:r>
      <w:proofErr w:type="spellEnd"/>
      <w:r>
        <w:t xml:space="preserve"> </w:t>
      </w:r>
      <w:proofErr w:type="spellStart"/>
      <w:r>
        <w:t>Verwerffen</w:t>
      </w:r>
      <w:proofErr w:type="spellEnd"/>
      <w:r>
        <w:t xml:space="preserve"> derselbigen / dieselben </w:t>
      </w:r>
      <w:proofErr w:type="spellStart"/>
      <w:r>
        <w:t>zugebrauchen</w:t>
      </w:r>
      <w:proofErr w:type="spellEnd"/>
      <w:r>
        <w:t xml:space="preserve"> / zu einem Ende / der da nicht ist ein Mittel zu dem grossen Zweck / darum wir leben. Es ist alles </w:t>
      </w:r>
      <w:proofErr w:type="spellStart"/>
      <w:r>
        <w:t>verlohren</w:t>
      </w:r>
      <w:proofErr w:type="spellEnd"/>
      <w:r>
        <w:t xml:space="preserve"> / das auf </w:t>
      </w:r>
      <w:proofErr w:type="spellStart"/>
      <w:r>
        <w:t>keinerley</w:t>
      </w:r>
      <w:proofErr w:type="spellEnd"/>
      <w:r>
        <w:t xml:space="preserve"> Weise dienstlich ist zu Gottes Ehre oder unser Seligkeit / es ist zugegen dem Ende / dazu </w:t>
      </w:r>
      <w:proofErr w:type="spellStart"/>
      <w:r>
        <w:t>beydes</w:t>
      </w:r>
      <w:proofErr w:type="spellEnd"/>
      <w:r>
        <w:t xml:space="preserve"> sie und auch wir erschaffen sind. 4. Wir berauben GOTT auf </w:t>
      </w:r>
      <w:proofErr w:type="spellStart"/>
      <w:r>
        <w:t>suendliche</w:t>
      </w:r>
      <w:proofErr w:type="spellEnd"/>
      <w:r>
        <w:t xml:space="preserve"> Art und Weise des Gebrauchs seines Pfundes / wann wir desselben gebrauchen zu einigem Ende / der uns nicht leitet zu ihm / als unserm vornehmsten Ende / dann gewißlich machte er alle Dinge vor ihn selbst / und dasjenige / was nicht vor ihn gebrauchet wird / ist </w:t>
      </w:r>
      <w:proofErr w:type="spellStart"/>
      <w:r>
        <w:t>unrechtmaeßiger</w:t>
      </w:r>
      <w:proofErr w:type="spellEnd"/>
      <w:r>
        <w:t xml:space="preserve"> Weise von </w:t>
      </w:r>
      <w:proofErr w:type="spellStart"/>
      <w:r>
        <w:t>ihme</w:t>
      </w:r>
      <w:proofErr w:type="spellEnd"/>
      <w:r>
        <w:t xml:space="preserve"> genommen. Alle Menschen </w:t>
      </w:r>
      <w:proofErr w:type="spellStart"/>
      <w:r>
        <w:t>muessen</w:t>
      </w:r>
      <w:proofErr w:type="spellEnd"/>
      <w:r>
        <w:t xml:space="preserve"> Rechenschafft geben von denen Gaben / die sie empfangen haben / ob sie derselben gebrauchet haben vor GOtt / daß sie ihm sein eigenes wiedergeben </w:t>
      </w:r>
      <w:proofErr w:type="spellStart"/>
      <w:r>
        <w:t>koennen</w:t>
      </w:r>
      <w:proofErr w:type="spellEnd"/>
      <w:r>
        <w:t xml:space="preserve"> mit Wucher. 5. Die fleischliche Begierde ist wegen ihrer Unordnung geworden </w:t>
      </w:r>
      <w:proofErr w:type="spellStart"/>
      <w:r>
        <w:t>auffruehrisch</w:t>
      </w:r>
      <w:proofErr w:type="spellEnd"/>
      <w:r>
        <w:t xml:space="preserve"> gegen GOtt und die gesunde </w:t>
      </w:r>
      <w:proofErr w:type="spellStart"/>
      <w:r>
        <w:t>Vernunfft</w:t>
      </w:r>
      <w:proofErr w:type="spellEnd"/>
      <w:r>
        <w:t xml:space="preserve"> / und sein und unser Feind / keiner aber </w:t>
      </w:r>
      <w:proofErr w:type="spellStart"/>
      <w:r>
        <w:t>solte</w:t>
      </w:r>
      <w:proofErr w:type="spellEnd"/>
      <w:r>
        <w:t xml:space="preserve"> ohne grosse Nothwendigkeit hegen oder </w:t>
      </w:r>
      <w:proofErr w:type="spellStart"/>
      <w:r>
        <w:t>ihme</w:t>
      </w:r>
      <w:proofErr w:type="spellEnd"/>
      <w:r>
        <w:t xml:space="preserve"> gefallen lassen einen so </w:t>
      </w:r>
      <w:proofErr w:type="spellStart"/>
      <w:r>
        <w:t>gefaehrlichen</w:t>
      </w:r>
      <w:proofErr w:type="spellEnd"/>
      <w:r>
        <w:t xml:space="preserve"> Feind; Die </w:t>
      </w:r>
      <w:proofErr w:type="spellStart"/>
      <w:r>
        <w:t>Suende</w:t>
      </w:r>
      <w:proofErr w:type="spellEnd"/>
      <w:r>
        <w:t xml:space="preserve"> hat ihren meisten Eingang durch diesen Weg / und wir sehen vor Augen / daß die meiste in </w:t>
      </w:r>
      <w:proofErr w:type="spellStart"/>
      <w:r>
        <w:t>Suenden</w:t>
      </w:r>
      <w:proofErr w:type="spellEnd"/>
      <w:r>
        <w:t xml:space="preserve"> liegen / indem sie ihren fleischlichen Sinnen allzuviel nachgeben / und wollen wir selber dann rennen in eine so grosse und </w:t>
      </w:r>
      <w:proofErr w:type="spellStart"/>
      <w:r>
        <w:t>offenbahre</w:t>
      </w:r>
      <w:proofErr w:type="spellEnd"/>
      <w:r>
        <w:t xml:space="preserve"> Gefahr / </w:t>
      </w:r>
      <w:proofErr w:type="spellStart"/>
      <w:r>
        <w:t>dafuer</w:t>
      </w:r>
      <w:proofErr w:type="spellEnd"/>
      <w:r>
        <w:t xml:space="preserve"> uns so viele </w:t>
      </w:r>
      <w:proofErr w:type="spellStart"/>
      <w:r>
        <w:t>betruebte</w:t>
      </w:r>
      <w:proofErr w:type="spellEnd"/>
      <w:r>
        <w:t xml:space="preserve"> Erfahrungen warnen? Ja wir wissen / daß wir </w:t>
      </w:r>
      <w:proofErr w:type="spellStart"/>
      <w:r>
        <w:t>offt</w:t>
      </w:r>
      <w:proofErr w:type="spellEnd"/>
      <w:r>
        <w:t xml:space="preserve"> selber durch dieses Mittel </w:t>
      </w:r>
      <w:proofErr w:type="spellStart"/>
      <w:r>
        <w:t>beruecket</w:t>
      </w:r>
      <w:proofErr w:type="spellEnd"/>
      <w:r>
        <w:t xml:space="preserve"> sind / und daß viele </w:t>
      </w:r>
      <w:proofErr w:type="spellStart"/>
      <w:r>
        <w:t>Suende</w:t>
      </w:r>
      <w:proofErr w:type="spellEnd"/>
      <w:r>
        <w:t xml:space="preserve"> durch diesen Weg ist hinein gekrochen / und wollen wir noch unsere </w:t>
      </w:r>
      <w:proofErr w:type="spellStart"/>
      <w:r>
        <w:t>Freyheit</w:t>
      </w:r>
      <w:proofErr w:type="spellEnd"/>
      <w:r>
        <w:t xml:space="preserve"> suchen zu unserm eigenen Verderben? die Gottseligen sind ihnen so </w:t>
      </w:r>
      <w:proofErr w:type="spellStart"/>
      <w:r>
        <w:t>wol</w:t>
      </w:r>
      <w:proofErr w:type="spellEnd"/>
      <w:r>
        <w:t xml:space="preserve"> </w:t>
      </w:r>
      <w:proofErr w:type="spellStart"/>
      <w:r>
        <w:t>bewust</w:t>
      </w:r>
      <w:proofErr w:type="spellEnd"/>
      <w:r>
        <w:t xml:space="preserve"> ihrer Schwachheit / und wie sie so geneigt zu </w:t>
      </w:r>
      <w:proofErr w:type="spellStart"/>
      <w:r>
        <w:t>suendigen</w:t>
      </w:r>
      <w:proofErr w:type="spellEnd"/>
      <w:r>
        <w:t xml:space="preserve"> sind / daß sie sich selbst allezeit im Verdacht halten / und stehet darum </w:t>
      </w:r>
      <w:proofErr w:type="spellStart"/>
      <w:r>
        <w:t>denenselben</w:t>
      </w:r>
      <w:proofErr w:type="spellEnd"/>
      <w:r>
        <w:t xml:space="preserve"> nicht zu ohne Noth etwas zu thun / daß sie zur </w:t>
      </w:r>
      <w:proofErr w:type="spellStart"/>
      <w:r>
        <w:t>Suende</w:t>
      </w:r>
      <w:proofErr w:type="spellEnd"/>
      <w:r>
        <w:t xml:space="preserve"> versuchen / und ihnen leichtlich ein Strick seyn </w:t>
      </w:r>
      <w:proofErr w:type="spellStart"/>
      <w:r>
        <w:t>moechte</w:t>
      </w:r>
      <w:proofErr w:type="spellEnd"/>
      <w:r>
        <w:t xml:space="preserve">. Wann Paulus muß seinen Leib </w:t>
      </w:r>
      <w:proofErr w:type="spellStart"/>
      <w:r>
        <w:t>betaeuben</w:t>
      </w:r>
      <w:proofErr w:type="spellEnd"/>
      <w:r>
        <w:t xml:space="preserve"> / und ihn </w:t>
      </w:r>
      <w:proofErr w:type="spellStart"/>
      <w:r>
        <w:t>zaehmen</w:t>
      </w:r>
      <w:proofErr w:type="spellEnd"/>
      <w:r>
        <w:t xml:space="preserve"> / damit er nicht andern predige / und selbst </w:t>
      </w:r>
      <w:proofErr w:type="spellStart"/>
      <w:r>
        <w:t>verwerfflich</w:t>
      </w:r>
      <w:proofErr w:type="spellEnd"/>
      <w:r>
        <w:t xml:space="preserve"> werde / 1. Corinth. 9. v. 27. so haben wir vielmehr </w:t>
      </w:r>
      <w:proofErr w:type="spellStart"/>
      <w:r>
        <w:t>noethig</w:t>
      </w:r>
      <w:proofErr w:type="spellEnd"/>
      <w:r>
        <w:t xml:space="preserve"> / daß wir wachen / als die wir viel </w:t>
      </w:r>
      <w:proofErr w:type="spellStart"/>
      <w:r>
        <w:t>schwaecher</w:t>
      </w:r>
      <w:proofErr w:type="spellEnd"/>
      <w:r>
        <w:t xml:space="preserve"> sind. Wir haben den </w:t>
      </w:r>
      <w:proofErr w:type="spellStart"/>
      <w:r>
        <w:t>ausdruecklichen</w:t>
      </w:r>
      <w:proofErr w:type="spellEnd"/>
      <w:r>
        <w:t xml:space="preserve"> Befehl / daß wir nicht sollen des Leibes warten / daß er geil werde. Darum dann diejenigen / die da essen oder </w:t>
      </w:r>
      <w:proofErr w:type="spellStart"/>
      <w:r>
        <w:t>trincken</w:t>
      </w:r>
      <w:proofErr w:type="spellEnd"/>
      <w:r>
        <w:t xml:space="preserve"> um </w:t>
      </w:r>
      <w:proofErr w:type="spellStart"/>
      <w:r>
        <w:t>nichtes</w:t>
      </w:r>
      <w:proofErr w:type="spellEnd"/>
      <w:r>
        <w:t xml:space="preserve"> anders / als daß sie nur den </w:t>
      </w:r>
      <w:proofErr w:type="spellStart"/>
      <w:r>
        <w:t>Luesten</w:t>
      </w:r>
      <w:proofErr w:type="spellEnd"/>
      <w:r>
        <w:t xml:space="preserve"> ihres Fleischen genug thun / und daß sie dasselbe ergetzen / brechen diesen </w:t>
      </w:r>
      <w:proofErr w:type="spellStart"/>
      <w:r>
        <w:t>ausdruecklichen</w:t>
      </w:r>
      <w:proofErr w:type="spellEnd"/>
      <w:r>
        <w:t xml:space="preserve"> Befehl GOttes. Und warum wird gesaget / daß / die Christum </w:t>
      </w:r>
      <w:proofErr w:type="spellStart"/>
      <w:r>
        <w:t>angehoeren</w:t>
      </w:r>
      <w:proofErr w:type="spellEnd"/>
      <w:r>
        <w:t xml:space="preserve"> / </w:t>
      </w:r>
      <w:proofErr w:type="spellStart"/>
      <w:r>
        <w:t>creutzigen</w:t>
      </w:r>
      <w:proofErr w:type="spellEnd"/>
      <w:r>
        <w:t xml:space="preserve"> ihr Fleisch sammt den </w:t>
      </w:r>
      <w:proofErr w:type="spellStart"/>
      <w:r>
        <w:t>Luesten</w:t>
      </w:r>
      <w:proofErr w:type="spellEnd"/>
      <w:r>
        <w:t xml:space="preserve"> und Begierden / wenn sie der Creaturen </w:t>
      </w:r>
      <w:proofErr w:type="spellStart"/>
      <w:r>
        <w:t>moegen</w:t>
      </w:r>
      <w:proofErr w:type="spellEnd"/>
      <w:r>
        <w:t xml:space="preserve"> gebrauchen / nur allein zu der </w:t>
      </w:r>
      <w:proofErr w:type="spellStart"/>
      <w:r>
        <w:t>Ergetzlichkeit</w:t>
      </w:r>
      <w:proofErr w:type="spellEnd"/>
      <w:r>
        <w:t xml:space="preserve"> und Gefallen des Fleisches? Dieses ist nicht seine </w:t>
      </w:r>
      <w:proofErr w:type="spellStart"/>
      <w:r>
        <w:t>Lueste</w:t>
      </w:r>
      <w:proofErr w:type="spellEnd"/>
      <w:r>
        <w:t xml:space="preserve"> und Begierde </w:t>
      </w:r>
      <w:proofErr w:type="spellStart"/>
      <w:r>
        <w:t>creutzigen</w:t>
      </w:r>
      <w:proofErr w:type="spellEnd"/>
      <w:r>
        <w:t xml:space="preserve">. Gal. 5/ 24. Hiobs Bund mit seinen Augen / daß die nicht herum flattern / und ansehen den verbotenen Baum / Job. 31/ 1. war ein </w:t>
      </w:r>
      <w:proofErr w:type="spellStart"/>
      <w:r>
        <w:t>Stueck</w:t>
      </w:r>
      <w:proofErr w:type="spellEnd"/>
      <w:r>
        <w:t xml:space="preserve"> der Selbst-</w:t>
      </w:r>
      <w:proofErr w:type="spellStart"/>
      <w:r>
        <w:t>Verlaeugnung</w:t>
      </w:r>
      <w:proofErr w:type="spellEnd"/>
      <w:r>
        <w:t xml:space="preserve"> / das andere so </w:t>
      </w:r>
      <w:proofErr w:type="spellStart"/>
      <w:r>
        <w:t>wol</w:t>
      </w:r>
      <w:proofErr w:type="spellEnd"/>
      <w:r>
        <w:t xml:space="preserve"> </w:t>
      </w:r>
      <w:proofErr w:type="spellStart"/>
      <w:r>
        <w:t>noethig</w:t>
      </w:r>
      <w:proofErr w:type="spellEnd"/>
      <w:r>
        <w:t xml:space="preserve"> haben / als Job. Ein solcher Bund mit unserm Geschmack / mit unsern Ohren / und mit allen Sinnen / daß dieselbige nicht getrieben werden / es sey denn durch Bewilligung GOttes und der gesunden </w:t>
      </w:r>
      <w:proofErr w:type="spellStart"/>
      <w:r>
        <w:t>Vernunfft</w:t>
      </w:r>
      <w:proofErr w:type="spellEnd"/>
      <w:r>
        <w:t xml:space="preserve"> / und lassen nicht eine jede </w:t>
      </w:r>
      <w:proofErr w:type="spellStart"/>
      <w:r>
        <w:t>Suende</w:t>
      </w:r>
      <w:proofErr w:type="spellEnd"/>
      <w:r>
        <w:t xml:space="preserve"> ein in unsere Seele / dasselbe ist ein vornehmes </w:t>
      </w:r>
      <w:proofErr w:type="spellStart"/>
      <w:r>
        <w:t>Stueck</w:t>
      </w:r>
      <w:proofErr w:type="spellEnd"/>
      <w:r>
        <w:t xml:space="preserve"> dieses nothwendigen </w:t>
      </w:r>
      <w:proofErr w:type="spellStart"/>
      <w:r>
        <w:t>Werckes</w:t>
      </w:r>
      <w:proofErr w:type="spellEnd"/>
      <w:r>
        <w:t xml:space="preserve">. Davids Ehebruch </w:t>
      </w:r>
      <w:proofErr w:type="spellStart"/>
      <w:r>
        <w:t>undn</w:t>
      </w:r>
      <w:proofErr w:type="spellEnd"/>
      <w:r>
        <w:t xml:space="preserve"> Mord hat seinen ersten Eingang durch das Auge. </w:t>
      </w:r>
      <w:proofErr w:type="spellStart"/>
      <w:r>
        <w:t>Haette</w:t>
      </w:r>
      <w:proofErr w:type="spellEnd"/>
      <w:r>
        <w:t xml:space="preserve"> </w:t>
      </w:r>
      <w:proofErr w:type="spellStart"/>
      <w:r>
        <w:t>Noa</w:t>
      </w:r>
      <w:proofErr w:type="spellEnd"/>
      <w:r>
        <w:t xml:space="preserve"> mit </w:t>
      </w:r>
      <w:proofErr w:type="spellStart"/>
      <w:r>
        <w:t>groessern</w:t>
      </w:r>
      <w:proofErr w:type="spellEnd"/>
      <w:r>
        <w:t xml:space="preserve"> Verdacht </w:t>
      </w:r>
      <w:proofErr w:type="spellStart"/>
      <w:r>
        <w:t>ueber</w:t>
      </w:r>
      <w:proofErr w:type="spellEnd"/>
      <w:r>
        <w:t xml:space="preserve"> seinem Appetit </w:t>
      </w:r>
      <w:proofErr w:type="spellStart"/>
      <w:r>
        <w:t>gewachet</w:t>
      </w:r>
      <w:proofErr w:type="spellEnd"/>
      <w:r>
        <w:t xml:space="preserve"> / so </w:t>
      </w:r>
      <w:proofErr w:type="spellStart"/>
      <w:r>
        <w:t>waere</w:t>
      </w:r>
      <w:proofErr w:type="spellEnd"/>
      <w:r>
        <w:t xml:space="preserve"> er durch </w:t>
      </w:r>
      <w:proofErr w:type="spellStart"/>
      <w:r>
        <w:t>Trunckenheit</w:t>
      </w:r>
      <w:proofErr w:type="spellEnd"/>
      <w:r>
        <w:t xml:space="preserve"> nicht geworden eine Warnung zu allen Nachkommen. </w:t>
      </w:r>
      <w:proofErr w:type="spellStart"/>
      <w:r>
        <w:t>Achans</w:t>
      </w:r>
      <w:proofErr w:type="spellEnd"/>
      <w:r>
        <w:t xml:space="preserve"> Augen waren es / dies ein Hertz </w:t>
      </w:r>
      <w:proofErr w:type="spellStart"/>
      <w:r>
        <w:t>verriethen</w:t>
      </w:r>
      <w:proofErr w:type="spellEnd"/>
      <w:r>
        <w:t xml:space="preserve"> zu dem Gold und Silber / und den </w:t>
      </w:r>
      <w:proofErr w:type="spellStart"/>
      <w:r>
        <w:t>koestlichen</w:t>
      </w:r>
      <w:proofErr w:type="spellEnd"/>
      <w:r>
        <w:t xml:space="preserve"> Mantel / ob es schon verbannete Dinge waren / Jos. 7/ 20.21. Was ist </w:t>
      </w:r>
      <w:proofErr w:type="spellStart"/>
      <w:r>
        <w:t>wol</w:t>
      </w:r>
      <w:proofErr w:type="spellEnd"/>
      <w:r>
        <w:t xml:space="preserve"> schier </w:t>
      </w:r>
      <w:proofErr w:type="spellStart"/>
      <w:r>
        <w:t>fuer</w:t>
      </w:r>
      <w:proofErr w:type="spellEnd"/>
      <w:r>
        <w:t xml:space="preserve"> eine </w:t>
      </w:r>
      <w:proofErr w:type="spellStart"/>
      <w:r>
        <w:t>Suende</w:t>
      </w:r>
      <w:proofErr w:type="spellEnd"/>
      <w:r>
        <w:t xml:space="preserve"> / die nicht durch diese </w:t>
      </w:r>
      <w:proofErr w:type="spellStart"/>
      <w:r>
        <w:t>Thueren</w:t>
      </w:r>
      <w:proofErr w:type="spellEnd"/>
      <w:r>
        <w:t xml:space="preserve"> eingehet? Darum sehet euch </w:t>
      </w:r>
      <w:proofErr w:type="spellStart"/>
      <w:r>
        <w:t>wol</w:t>
      </w:r>
      <w:proofErr w:type="spellEnd"/>
      <w:r>
        <w:t xml:space="preserve"> vor / daß keiner euer Sinnen ohne </w:t>
      </w:r>
      <w:proofErr w:type="spellStart"/>
      <w:r>
        <w:t>Hueter</w:t>
      </w:r>
      <w:proofErr w:type="spellEnd"/>
      <w:r>
        <w:t xml:space="preserve"> gelassen werde: </w:t>
      </w:r>
      <w:proofErr w:type="spellStart"/>
      <w:r>
        <w:t>gewehnet</w:t>
      </w:r>
      <w:proofErr w:type="spellEnd"/>
      <w:r>
        <w:t xml:space="preserve"> euch selbst dieselbe zu </w:t>
      </w:r>
      <w:proofErr w:type="spellStart"/>
      <w:r>
        <w:t>verlaeugnen</w:t>
      </w:r>
      <w:proofErr w:type="spellEnd"/>
      <w:r>
        <w:t xml:space="preserve"> / so wird die </w:t>
      </w:r>
      <w:proofErr w:type="spellStart"/>
      <w:r>
        <w:t>Uberwindung</w:t>
      </w:r>
      <w:proofErr w:type="spellEnd"/>
      <w:r>
        <w:t xml:space="preserve"> leicht seyn. Ich sage nicht / daß ihr ihnen etwas sollet versagen / das euch </w:t>
      </w:r>
      <w:proofErr w:type="spellStart"/>
      <w:r>
        <w:t>nuetzlich</w:t>
      </w:r>
      <w:proofErr w:type="spellEnd"/>
      <w:r>
        <w:t xml:space="preserve"> seyn </w:t>
      </w:r>
      <w:proofErr w:type="spellStart"/>
      <w:r>
        <w:t>moechte</w:t>
      </w:r>
      <w:proofErr w:type="spellEnd"/>
      <w:r>
        <w:t xml:space="preserve"> zu dem Dienste GOttes / oder ein rechtes Mittel zu eurem heiligen Ende / sondern nur dasjenige / welches euch durch seine </w:t>
      </w:r>
      <w:proofErr w:type="spellStart"/>
      <w:r>
        <w:t>Ergoetzung</w:t>
      </w:r>
      <w:proofErr w:type="spellEnd"/>
      <w:r>
        <w:t xml:space="preserve"> verrathen </w:t>
      </w:r>
      <w:proofErr w:type="spellStart"/>
      <w:r>
        <w:t>wuerde</w:t>
      </w:r>
      <w:proofErr w:type="spellEnd"/>
      <w:r>
        <w:t xml:space="preserve">. Ihr sollet nicht euren Leib umbringen / sondern ihn </w:t>
      </w:r>
      <w:proofErr w:type="spellStart"/>
      <w:r>
        <w:t>zaehmen</w:t>
      </w:r>
      <w:proofErr w:type="spellEnd"/>
      <w:r>
        <w:t xml:space="preserve"> / </w:t>
      </w:r>
      <w:proofErr w:type="spellStart"/>
      <w:r>
        <w:t>betaeuben</w:t>
      </w:r>
      <w:proofErr w:type="spellEnd"/>
      <w:r>
        <w:t xml:space="preserve"> und unter den Gehorsam der gesunden </w:t>
      </w:r>
      <w:proofErr w:type="spellStart"/>
      <w:r>
        <w:t>Vernunfft</w:t>
      </w:r>
      <w:proofErr w:type="spellEnd"/>
      <w:r>
        <w:t xml:space="preserve"> bringen / und dasselbe muß nothwendig geschehen. Wozu daß ihr desto eher und mehr beweget werdet / so betrachtet mit Fleiß diese folgende </w:t>
      </w:r>
      <w:proofErr w:type="spellStart"/>
      <w:r>
        <w:t>Puncta</w:t>
      </w:r>
      <w:proofErr w:type="spellEnd"/>
      <w:r>
        <w:t xml:space="preserve">. </w:t>
      </w:r>
    </w:p>
    <w:p w14:paraId="0502F54B" w14:textId="77777777" w:rsidR="006164D3" w:rsidRDefault="006164D3" w:rsidP="006164D3">
      <w:pPr>
        <w:pStyle w:val="StandardWeb"/>
      </w:pPr>
      <w:r>
        <w:t xml:space="preserve">1. Aus Mangel dieses </w:t>
      </w:r>
      <w:proofErr w:type="spellStart"/>
      <w:r>
        <w:t>Stueckes</w:t>
      </w:r>
      <w:proofErr w:type="spellEnd"/>
      <w:r>
        <w:t xml:space="preserve"> der Selbst-</w:t>
      </w:r>
      <w:proofErr w:type="spellStart"/>
      <w:r>
        <w:t>Verlaeugnung</w:t>
      </w:r>
      <w:proofErr w:type="spellEnd"/>
      <w:r>
        <w:t xml:space="preserve"> </w:t>
      </w:r>
      <w:proofErr w:type="spellStart"/>
      <w:r>
        <w:t>ruehret</w:t>
      </w:r>
      <w:proofErr w:type="spellEnd"/>
      <w:r>
        <w:t xml:space="preserve"> her / daß die Welt so voll </w:t>
      </w:r>
      <w:proofErr w:type="spellStart"/>
      <w:r>
        <w:t>Ergernueß</w:t>
      </w:r>
      <w:proofErr w:type="spellEnd"/>
      <w:r>
        <w:t xml:space="preserve"> ist / und daß die Gewissen der Menschen so voll Wunden sind / und daß auch diejenige / die Christen seyn wollen / so ungleich wandeln </w:t>
      </w:r>
      <w:proofErr w:type="spellStart"/>
      <w:r>
        <w:t>fuer</w:t>
      </w:r>
      <w:proofErr w:type="spellEnd"/>
      <w:r>
        <w:t xml:space="preserve"> GOtt und fast kein Unterscheid sich zwischen ihnen und andern Menschen ereignet. Hier ist einer der beladet seine Natur mit einem ( so genannten) </w:t>
      </w:r>
      <w:proofErr w:type="spellStart"/>
      <w:r>
        <w:t>Ehrentrunck</w:t>
      </w:r>
      <w:proofErr w:type="spellEnd"/>
      <w:r>
        <w:t xml:space="preserve"> / wo er sich nicht gar </w:t>
      </w:r>
      <w:proofErr w:type="spellStart"/>
      <w:r>
        <w:t>darueber</w:t>
      </w:r>
      <w:proofErr w:type="spellEnd"/>
      <w:r>
        <w:t xml:space="preserve"> </w:t>
      </w:r>
      <w:proofErr w:type="spellStart"/>
      <w:r>
        <w:t>vollsaeufft</w:t>
      </w:r>
      <w:proofErr w:type="spellEnd"/>
      <w:r>
        <w:t xml:space="preserve"> / dorten ist ein ander / der beflecket sich mit Leichtfertigkeit / </w:t>
      </w:r>
      <w:proofErr w:type="spellStart"/>
      <w:r>
        <w:t>courtisiren</w:t>
      </w:r>
      <w:proofErr w:type="spellEnd"/>
      <w:r>
        <w:t xml:space="preserve"> / und denen </w:t>
      </w:r>
      <w:proofErr w:type="spellStart"/>
      <w:r>
        <w:t>verwanten</w:t>
      </w:r>
      <w:proofErr w:type="spellEnd"/>
      <w:r>
        <w:t xml:space="preserve"> </w:t>
      </w:r>
      <w:proofErr w:type="spellStart"/>
      <w:r>
        <w:t>Suenden</w:t>
      </w:r>
      <w:proofErr w:type="spellEnd"/>
      <w:r>
        <w:t xml:space="preserve"> / wo nicht gar mit </w:t>
      </w:r>
      <w:proofErr w:type="spellStart"/>
      <w:r>
        <w:t>Hurerey</w:t>
      </w:r>
      <w:proofErr w:type="spellEnd"/>
      <w:r>
        <w:t xml:space="preserve">. Ein ander lebet in </w:t>
      </w:r>
      <w:proofErr w:type="spellStart"/>
      <w:r>
        <w:t>Fresserey</w:t>
      </w:r>
      <w:proofErr w:type="spellEnd"/>
      <w:r>
        <w:t xml:space="preserve"> und </w:t>
      </w:r>
      <w:proofErr w:type="spellStart"/>
      <w:r>
        <w:t>kan</w:t>
      </w:r>
      <w:proofErr w:type="spellEnd"/>
      <w:r>
        <w:t xml:space="preserve"> es nicht sehen oder </w:t>
      </w:r>
      <w:proofErr w:type="spellStart"/>
      <w:r>
        <w:t>mercken</w:t>
      </w:r>
      <w:proofErr w:type="spellEnd"/>
      <w:r>
        <w:t xml:space="preserve"> / und thut also auch keine Buß davor. Viele sind ersoffen in </w:t>
      </w:r>
      <w:proofErr w:type="spellStart"/>
      <w:r>
        <w:t>geitzigen</w:t>
      </w:r>
      <w:proofErr w:type="spellEnd"/>
      <w:r>
        <w:t xml:space="preserve"> Begehren und denen Dingen / die ihren </w:t>
      </w:r>
      <w:proofErr w:type="spellStart"/>
      <w:r>
        <w:t>Geitz</w:t>
      </w:r>
      <w:proofErr w:type="spellEnd"/>
      <w:r>
        <w:t xml:space="preserve"> </w:t>
      </w:r>
      <w:proofErr w:type="spellStart"/>
      <w:r>
        <w:t>befoerdern</w:t>
      </w:r>
      <w:proofErr w:type="spellEnd"/>
      <w:r>
        <w:t xml:space="preserve">/ viele </w:t>
      </w:r>
      <w:proofErr w:type="spellStart"/>
      <w:r>
        <w:t>uebergeben</w:t>
      </w:r>
      <w:proofErr w:type="spellEnd"/>
      <w:r>
        <w:t xml:space="preserve"> sich selbst zu fleischlicher Zeitvertreib / </w:t>
      </w:r>
      <w:proofErr w:type="spellStart"/>
      <w:r>
        <w:t>Kurtzweil</w:t>
      </w:r>
      <w:proofErr w:type="spellEnd"/>
      <w:r>
        <w:t xml:space="preserve"> und Possen / und dieses alles kommt daher / weil sie nicht einen Bund machen mit ihren Sinnen / noch gelernt haben / sich selbst zu </w:t>
      </w:r>
      <w:proofErr w:type="spellStart"/>
      <w:r>
        <w:t>verlaeugnen</w:t>
      </w:r>
      <w:proofErr w:type="spellEnd"/>
      <w:r>
        <w:t xml:space="preserve"> / sondern weil es ihnen </w:t>
      </w:r>
      <w:proofErr w:type="spellStart"/>
      <w:r>
        <w:t>gefaellt</w:t>
      </w:r>
      <w:proofErr w:type="spellEnd"/>
      <w:r>
        <w:t xml:space="preserve"> / </w:t>
      </w:r>
      <w:proofErr w:type="spellStart"/>
      <w:r>
        <w:t>gedencken</w:t>
      </w:r>
      <w:proofErr w:type="spellEnd"/>
      <w:r>
        <w:t xml:space="preserve"> sie / es </w:t>
      </w:r>
      <w:proofErr w:type="spellStart"/>
      <w:r>
        <w:t>koenne</w:t>
      </w:r>
      <w:proofErr w:type="spellEnd"/>
      <w:r>
        <w:t xml:space="preserve"> GOtt nicht mißfallen / und daß keine </w:t>
      </w:r>
      <w:proofErr w:type="spellStart"/>
      <w:r>
        <w:t>Suende</w:t>
      </w:r>
      <w:proofErr w:type="spellEnd"/>
      <w:r>
        <w:t xml:space="preserve"> sey / sondern nur ein </w:t>
      </w:r>
      <w:proofErr w:type="spellStart"/>
      <w:r>
        <w:t>Stueck</w:t>
      </w:r>
      <w:proofErr w:type="spellEnd"/>
      <w:r>
        <w:t xml:space="preserve"> ihrer Christlichen </w:t>
      </w:r>
      <w:proofErr w:type="spellStart"/>
      <w:r>
        <w:t>Freyheit</w:t>
      </w:r>
      <w:proofErr w:type="spellEnd"/>
      <w:r>
        <w:t xml:space="preserve">: Ja viele </w:t>
      </w:r>
      <w:proofErr w:type="spellStart"/>
      <w:r>
        <w:t>meynen</w:t>
      </w:r>
      <w:proofErr w:type="spellEnd"/>
      <w:r>
        <w:t xml:space="preserve"> / das wir durch diese Lehre der Selbst-</w:t>
      </w:r>
      <w:proofErr w:type="spellStart"/>
      <w:r>
        <w:t>Verlaeugnung</w:t>
      </w:r>
      <w:proofErr w:type="spellEnd"/>
      <w:r>
        <w:t xml:space="preserve"> </w:t>
      </w:r>
      <w:proofErr w:type="spellStart"/>
      <w:r>
        <w:t>wolten</w:t>
      </w:r>
      <w:proofErr w:type="spellEnd"/>
      <w:r>
        <w:t xml:space="preserve"> / daß sie </w:t>
      </w:r>
      <w:proofErr w:type="spellStart"/>
      <w:r>
        <w:t>verlaeugnen</w:t>
      </w:r>
      <w:proofErr w:type="spellEnd"/>
      <w:r>
        <w:t xml:space="preserve"> </w:t>
      </w:r>
      <w:proofErr w:type="spellStart"/>
      <w:r>
        <w:t>solten</w:t>
      </w:r>
      <w:proofErr w:type="spellEnd"/>
      <w:r>
        <w:t xml:space="preserve"> den Gebrauch der Gnaden und Gaben GOttes / und sie </w:t>
      </w:r>
      <w:proofErr w:type="spellStart"/>
      <w:r>
        <w:t>folgends</w:t>
      </w:r>
      <w:proofErr w:type="spellEnd"/>
      <w:r>
        <w:t xml:space="preserve"> verhindern an der </w:t>
      </w:r>
      <w:proofErr w:type="spellStart"/>
      <w:r>
        <w:t>Danckbarkeit</w:t>
      </w:r>
      <w:proofErr w:type="spellEnd"/>
      <w:r>
        <w:t xml:space="preserve"> vor dieselbe: Machen also einen Gottesdienst aus der Vollbringung der </w:t>
      </w:r>
      <w:proofErr w:type="spellStart"/>
      <w:r>
        <w:t>Luesten</w:t>
      </w:r>
      <w:proofErr w:type="spellEnd"/>
      <w:r>
        <w:t xml:space="preserve"> des Fleisches / welches doch ist der </w:t>
      </w:r>
      <w:proofErr w:type="spellStart"/>
      <w:r>
        <w:t>toedtliche</w:t>
      </w:r>
      <w:proofErr w:type="spellEnd"/>
      <w:r>
        <w:t xml:space="preserve"> Feind Gottes / und alles Gottesdienstes / sie bilden sich ein eine </w:t>
      </w:r>
      <w:proofErr w:type="spellStart"/>
      <w:r>
        <w:t>Freyheit</w:t>
      </w:r>
      <w:proofErr w:type="spellEnd"/>
      <w:r>
        <w:t xml:space="preserve"> / die ihnen erworben sey / ihrem Fleische zu gefallen / und dessen </w:t>
      </w:r>
      <w:proofErr w:type="spellStart"/>
      <w:r>
        <w:t>Lueste</w:t>
      </w:r>
      <w:proofErr w:type="spellEnd"/>
      <w:r>
        <w:t xml:space="preserve"> zu </w:t>
      </w:r>
      <w:proofErr w:type="spellStart"/>
      <w:r>
        <w:t>vollfuehren</w:t>
      </w:r>
      <w:proofErr w:type="spellEnd"/>
      <w:r>
        <w:t xml:space="preserve">. Und darnach als die Gnaden und Gaben Gottes ihrem Fleisch gefallen / halten sie viel oder wenig davon / und sie wollen GOtt fleischlichen </w:t>
      </w:r>
      <w:proofErr w:type="spellStart"/>
      <w:r>
        <w:t>Danck</w:t>
      </w:r>
      <w:proofErr w:type="spellEnd"/>
      <w:r>
        <w:t xml:space="preserve"> geben / </w:t>
      </w:r>
      <w:proofErr w:type="spellStart"/>
      <w:r>
        <w:t>fuer</w:t>
      </w:r>
      <w:proofErr w:type="spellEnd"/>
      <w:r>
        <w:t xml:space="preserve"> seine Gnaden / und </w:t>
      </w:r>
      <w:proofErr w:type="spellStart"/>
      <w:r>
        <w:t>opffern</w:t>
      </w:r>
      <w:proofErr w:type="spellEnd"/>
      <w:r>
        <w:t xml:space="preserve"> </w:t>
      </w:r>
      <w:proofErr w:type="spellStart"/>
      <w:r>
        <w:t>ihme</w:t>
      </w:r>
      <w:proofErr w:type="spellEnd"/>
      <w:r>
        <w:t xml:space="preserve"> / wie die Heyden der Ceres und Bacchus </w:t>
      </w:r>
      <w:proofErr w:type="spellStart"/>
      <w:r>
        <w:t>opfferten</w:t>
      </w:r>
      <w:proofErr w:type="spellEnd"/>
      <w:r>
        <w:t xml:space="preserve"> / da doch das Evangelium von keiner Gnade weiß / als die entweder eine ewige Gnade ist / oder auch ein Mittel zu derselben / so nennet es auch dasjenige nicht eine Gnade oder Gabe Gottes / welches nicht auf GOtt gerichtet ist. So erwarb uns auch Christus keine andere </w:t>
      </w:r>
      <w:proofErr w:type="spellStart"/>
      <w:r>
        <w:t>Freyheit</w:t>
      </w:r>
      <w:proofErr w:type="spellEnd"/>
      <w:r>
        <w:t xml:space="preserve"> / als die da uns </w:t>
      </w:r>
      <w:proofErr w:type="spellStart"/>
      <w:r>
        <w:t>befreyet</w:t>
      </w:r>
      <w:proofErr w:type="spellEnd"/>
      <w:r>
        <w:t xml:space="preserve"> von </w:t>
      </w:r>
      <w:proofErr w:type="spellStart"/>
      <w:r>
        <w:t>Suende</w:t>
      </w:r>
      <w:proofErr w:type="spellEnd"/>
      <w:r>
        <w:t xml:space="preserve"> und derselben Straffe / und uns </w:t>
      </w:r>
      <w:proofErr w:type="spellStart"/>
      <w:r>
        <w:t>behuelflich</w:t>
      </w:r>
      <w:proofErr w:type="spellEnd"/>
      <w:r>
        <w:t xml:space="preserve"> ist zu dem Dienste Gottes: Er litte nicht im Fleisch / daß er uns </w:t>
      </w:r>
      <w:proofErr w:type="spellStart"/>
      <w:r>
        <w:t>erwuerbe</w:t>
      </w:r>
      <w:proofErr w:type="spellEnd"/>
      <w:r>
        <w:t xml:space="preserve"> und zu wegen </w:t>
      </w:r>
      <w:proofErr w:type="spellStart"/>
      <w:r>
        <w:t>braechte</w:t>
      </w:r>
      <w:proofErr w:type="spellEnd"/>
      <w:r>
        <w:t xml:space="preserve"> eine </w:t>
      </w:r>
      <w:proofErr w:type="spellStart"/>
      <w:r>
        <w:t>Freyheit</w:t>
      </w:r>
      <w:proofErr w:type="spellEnd"/>
      <w:r>
        <w:t xml:space="preserve"> / </w:t>
      </w:r>
      <w:proofErr w:type="spellStart"/>
      <w:r>
        <w:t>unnuetzlich</w:t>
      </w:r>
      <w:proofErr w:type="spellEnd"/>
      <w:r>
        <w:t xml:space="preserve"> unserm Fleisch </w:t>
      </w:r>
      <w:proofErr w:type="spellStart"/>
      <w:r>
        <w:t>nachzuhaengen</w:t>
      </w:r>
      <w:proofErr w:type="spellEnd"/>
      <w:r>
        <w:t xml:space="preserve"> und zu gefallen / und unsern Feind zu </w:t>
      </w:r>
      <w:proofErr w:type="spellStart"/>
      <w:r>
        <w:t>staercken</w:t>
      </w:r>
      <w:proofErr w:type="spellEnd"/>
      <w:r>
        <w:t xml:space="preserve"> / und durch </w:t>
      </w:r>
      <w:proofErr w:type="spellStart"/>
      <w:r>
        <w:t>Gewonheit</w:t>
      </w:r>
      <w:proofErr w:type="spellEnd"/>
      <w:r>
        <w:t xml:space="preserve"> ihm die </w:t>
      </w:r>
      <w:proofErr w:type="spellStart"/>
      <w:r>
        <w:t>Herrschafft</w:t>
      </w:r>
      <w:proofErr w:type="spellEnd"/>
      <w:r>
        <w:t xml:space="preserve"> zu </w:t>
      </w:r>
      <w:proofErr w:type="spellStart"/>
      <w:r>
        <w:t>uebergheben</w:t>
      </w:r>
      <w:proofErr w:type="spellEnd"/>
      <w:r>
        <w:t xml:space="preserve"> / da diese </w:t>
      </w:r>
      <w:proofErr w:type="spellStart"/>
      <w:r>
        <w:t>Herrschafft</w:t>
      </w:r>
      <w:proofErr w:type="spellEnd"/>
      <w:r>
        <w:t xml:space="preserve"> verdammet die meisten in der Welt. Wenn die Christen </w:t>
      </w:r>
      <w:proofErr w:type="spellStart"/>
      <w:r>
        <w:t>haetten</w:t>
      </w:r>
      <w:proofErr w:type="spellEnd"/>
      <w:r>
        <w:t xml:space="preserve"> besser gelernet ihre Sinnen zu </w:t>
      </w:r>
      <w:proofErr w:type="spellStart"/>
      <w:r>
        <w:t>verlaeugnen</w:t>
      </w:r>
      <w:proofErr w:type="spellEnd"/>
      <w:r>
        <w:t xml:space="preserve"> / so </w:t>
      </w:r>
      <w:proofErr w:type="spellStart"/>
      <w:r>
        <w:t>wuerden</w:t>
      </w:r>
      <w:proofErr w:type="spellEnd"/>
      <w:r>
        <w:t xml:space="preserve"> sie viel </w:t>
      </w:r>
      <w:proofErr w:type="spellStart"/>
      <w:r>
        <w:t>unstraefflicher</w:t>
      </w:r>
      <w:proofErr w:type="spellEnd"/>
      <w:r>
        <w:t xml:space="preserve"> und </w:t>
      </w:r>
      <w:proofErr w:type="spellStart"/>
      <w:r>
        <w:t>unanstoeßlicher</w:t>
      </w:r>
      <w:proofErr w:type="spellEnd"/>
      <w:r>
        <w:t xml:space="preserve"> wandeln in der Welt / </w:t>
      </w:r>
      <w:proofErr w:type="spellStart"/>
      <w:r>
        <w:t>wolten</w:t>
      </w:r>
      <w:proofErr w:type="spellEnd"/>
      <w:r>
        <w:t xml:space="preserve"> sie sich nur in acht nehmen / daß sie nicht </w:t>
      </w:r>
      <w:proofErr w:type="spellStart"/>
      <w:r>
        <w:t>disem</w:t>
      </w:r>
      <w:proofErr w:type="spellEnd"/>
      <w:r>
        <w:t xml:space="preserve"> Angel zu nah </w:t>
      </w:r>
      <w:proofErr w:type="spellStart"/>
      <w:r>
        <w:t>kaemen</w:t>
      </w:r>
      <w:proofErr w:type="spellEnd"/>
      <w:r>
        <w:t xml:space="preserve"> / oder im Fall sie solches nicht thun </w:t>
      </w:r>
      <w:proofErr w:type="spellStart"/>
      <w:r>
        <w:t>koenten</w:t>
      </w:r>
      <w:proofErr w:type="spellEnd"/>
      <w:r>
        <w:t xml:space="preserve"> / dennoch diese </w:t>
      </w:r>
      <w:proofErr w:type="spellStart"/>
      <w:r>
        <w:t>Thuer</w:t>
      </w:r>
      <w:proofErr w:type="spellEnd"/>
      <w:r>
        <w:t xml:space="preserve"> </w:t>
      </w:r>
      <w:proofErr w:type="spellStart"/>
      <w:r>
        <w:t>verschliessen</w:t>
      </w:r>
      <w:proofErr w:type="spellEnd"/>
      <w:r>
        <w:t xml:space="preserve"> / daß ihr Hertz und </w:t>
      </w:r>
      <w:proofErr w:type="spellStart"/>
      <w:r>
        <w:t>Gemuethe</w:t>
      </w:r>
      <w:proofErr w:type="spellEnd"/>
      <w:r>
        <w:t xml:space="preserve"> nicht </w:t>
      </w:r>
      <w:proofErr w:type="spellStart"/>
      <w:r>
        <w:t>moechte</w:t>
      </w:r>
      <w:proofErr w:type="spellEnd"/>
      <w:r>
        <w:t xml:space="preserve"> </w:t>
      </w:r>
      <w:proofErr w:type="spellStart"/>
      <w:r>
        <w:t>beruecket</w:t>
      </w:r>
      <w:proofErr w:type="spellEnd"/>
      <w:r>
        <w:t xml:space="preserve"> werden. Wie </w:t>
      </w:r>
      <w:proofErr w:type="spellStart"/>
      <w:r>
        <w:t>wuerden</w:t>
      </w:r>
      <w:proofErr w:type="spellEnd"/>
      <w:r>
        <w:t xml:space="preserve"> sie so sicher wandeln / die jetzund sich an jede Creatur </w:t>
      </w:r>
      <w:proofErr w:type="spellStart"/>
      <w:r>
        <w:t>stossen</w:t>
      </w:r>
      <w:proofErr w:type="spellEnd"/>
      <w:r>
        <w:t xml:space="preserve"> / welche ihnen gegeben ist zu ihrer </w:t>
      </w:r>
      <w:proofErr w:type="spellStart"/>
      <w:r>
        <w:t>Huelffe</w:t>
      </w:r>
      <w:proofErr w:type="spellEnd"/>
      <w:r>
        <w:t xml:space="preserve"> und Trost. Die Dinge / damit die Sinne umgehen / sind diese niedrige und </w:t>
      </w:r>
      <w:proofErr w:type="spellStart"/>
      <w:r>
        <w:t>irrdische</w:t>
      </w:r>
      <w:proofErr w:type="spellEnd"/>
      <w:r>
        <w:t xml:space="preserve"> Dinge / die so sehr entgegen sind denen / damit der glaube umgehet / daß je mehr wir das eine lieben / je weniger wir das andere achten. Und </w:t>
      </w:r>
      <w:proofErr w:type="spellStart"/>
      <w:r>
        <w:t>dannenher</w:t>
      </w:r>
      <w:proofErr w:type="spellEnd"/>
      <w:r>
        <w:t xml:space="preserve"> </w:t>
      </w:r>
      <w:proofErr w:type="spellStart"/>
      <w:r>
        <w:t>wuercken</w:t>
      </w:r>
      <w:proofErr w:type="spellEnd"/>
      <w:r>
        <w:t xml:space="preserve"> diese allezeit eines gegen das ander / und gleich wie die Dinge des Glaubens / alsdenn uns am allerlieblichsten sind / und die </w:t>
      </w:r>
      <w:proofErr w:type="spellStart"/>
      <w:r>
        <w:t>staerckeste</w:t>
      </w:r>
      <w:proofErr w:type="spellEnd"/>
      <w:r>
        <w:t xml:space="preserve"> Macht </w:t>
      </w:r>
      <w:proofErr w:type="spellStart"/>
      <w:r>
        <w:t>ueber</w:t>
      </w:r>
      <w:proofErr w:type="spellEnd"/>
      <w:r>
        <w:t xml:space="preserve"> uns haben / wenn unser Glaube sie am </w:t>
      </w:r>
      <w:proofErr w:type="spellStart"/>
      <w:r>
        <w:t>voelligsten</w:t>
      </w:r>
      <w:proofErr w:type="spellEnd"/>
      <w:r>
        <w:t xml:space="preserve"> </w:t>
      </w:r>
      <w:proofErr w:type="spellStart"/>
      <w:r>
        <w:t>sihet</w:t>
      </w:r>
      <w:proofErr w:type="spellEnd"/>
      <w:r>
        <w:t xml:space="preserve"> und </w:t>
      </w:r>
      <w:proofErr w:type="spellStart"/>
      <w:r>
        <w:t>ergreiffet</w:t>
      </w:r>
      <w:proofErr w:type="spellEnd"/>
      <w:r>
        <w:t xml:space="preserve"> / also haben die Dinge / damit unsere Sinne umgeben / alsdann die </w:t>
      </w:r>
      <w:proofErr w:type="spellStart"/>
      <w:r>
        <w:t>staerckste</w:t>
      </w:r>
      <w:proofErr w:type="spellEnd"/>
      <w:r>
        <w:t xml:space="preserve"> Macht uns von GOtt abzuziehen / wann die </w:t>
      </w:r>
      <w:proofErr w:type="spellStart"/>
      <w:r>
        <w:t>Thuere</w:t>
      </w:r>
      <w:proofErr w:type="spellEnd"/>
      <w:r>
        <w:t xml:space="preserve"> der Sinnen weit offen stehen / und der Appetit und die Begierde ohne </w:t>
      </w:r>
      <w:proofErr w:type="spellStart"/>
      <w:r>
        <w:t>Zuegel</w:t>
      </w:r>
      <w:proofErr w:type="spellEnd"/>
      <w:r>
        <w:t xml:space="preserve"> </w:t>
      </w:r>
      <w:proofErr w:type="spellStart"/>
      <w:r>
        <w:t>loß</w:t>
      </w:r>
      <w:proofErr w:type="spellEnd"/>
      <w:r>
        <w:t xml:space="preserve"> gelassen werden. </w:t>
      </w:r>
    </w:p>
    <w:p w14:paraId="5D88EF3F" w14:textId="77777777" w:rsidR="006164D3" w:rsidRDefault="006164D3" w:rsidP="006164D3">
      <w:pPr>
        <w:pStyle w:val="StandardWeb"/>
      </w:pPr>
      <w:r>
        <w:t xml:space="preserve">2. Und es ist </w:t>
      </w:r>
      <w:proofErr w:type="spellStart"/>
      <w:r>
        <w:t>mercklich</w:t>
      </w:r>
      <w:proofErr w:type="spellEnd"/>
      <w:r>
        <w:t xml:space="preserve"> / daß fast alle die grobe </w:t>
      </w:r>
      <w:proofErr w:type="spellStart"/>
      <w:r>
        <w:t>Suenden</w:t>
      </w:r>
      <w:proofErr w:type="spellEnd"/>
      <w:r>
        <w:t xml:space="preserve"> in der Welt ihren Anfang haben von einer kleinen </w:t>
      </w:r>
      <w:proofErr w:type="spellStart"/>
      <w:r>
        <w:t>Freyheit</w:t>
      </w:r>
      <w:proofErr w:type="spellEnd"/>
      <w:r>
        <w:t xml:space="preserve"> den Sinnen gegeben / welches wir im Anfang achten als ein zugelassenes </w:t>
      </w:r>
      <w:proofErr w:type="spellStart"/>
      <w:r>
        <w:t>freyes</w:t>
      </w:r>
      <w:proofErr w:type="spellEnd"/>
      <w:r>
        <w:t xml:space="preserve"> Mittelding / die </w:t>
      </w:r>
      <w:proofErr w:type="spellStart"/>
      <w:r>
        <w:t>schaendlichste</w:t>
      </w:r>
      <w:proofErr w:type="spellEnd"/>
      <w:r>
        <w:t xml:space="preserve"> </w:t>
      </w:r>
      <w:proofErr w:type="spellStart"/>
      <w:r>
        <w:t>Hurereyen</w:t>
      </w:r>
      <w:proofErr w:type="spellEnd"/>
      <w:r>
        <w:t xml:space="preserve"> haben ins gemein ihren Anfang in </w:t>
      </w:r>
      <w:proofErr w:type="spellStart"/>
      <w:r>
        <w:t>suendlichen</w:t>
      </w:r>
      <w:proofErr w:type="spellEnd"/>
      <w:r>
        <w:t xml:space="preserve"> Anschauen und </w:t>
      </w:r>
      <w:proofErr w:type="spellStart"/>
      <w:r>
        <w:t>unzuechtigen</w:t>
      </w:r>
      <w:proofErr w:type="spellEnd"/>
      <w:r>
        <w:t xml:space="preserve"> </w:t>
      </w:r>
      <w:proofErr w:type="spellStart"/>
      <w:r>
        <w:t>Gedancken</w:t>
      </w:r>
      <w:proofErr w:type="spellEnd"/>
      <w:r>
        <w:t xml:space="preserve"> und Reden / und gehen so fort zu </w:t>
      </w:r>
      <w:proofErr w:type="spellStart"/>
      <w:r>
        <w:t>unzuechtigen</w:t>
      </w:r>
      <w:proofErr w:type="spellEnd"/>
      <w:r>
        <w:t xml:space="preserve"> Geberden / und endlich zu der Unzucht selbst. Der Fresser und </w:t>
      </w:r>
      <w:proofErr w:type="spellStart"/>
      <w:r>
        <w:t>Saeuffer</w:t>
      </w:r>
      <w:proofErr w:type="spellEnd"/>
      <w:r>
        <w:t xml:space="preserve"> wird gemeiniglich erst verstricket durch das Auge / und denn durch den Geschmack / und gehet so von kleinen zu kleinen endlich so weit / bis ihm zuviel geschiehet: Darum habet euch in Acht / daß ihr euch entziehet von diesem Angel / so weit ihr </w:t>
      </w:r>
      <w:proofErr w:type="spellStart"/>
      <w:r>
        <w:t>koennet</w:t>
      </w:r>
      <w:proofErr w:type="spellEnd"/>
      <w:r>
        <w:t xml:space="preserve"> / und gebietet euren Sinnen / daß sie sich dessen enthalten </w:t>
      </w:r>
      <w:proofErr w:type="spellStart"/>
      <w:r>
        <w:t>muessen</w:t>
      </w:r>
      <w:proofErr w:type="spellEnd"/>
      <w:r>
        <w:t xml:space="preserve">: Wenn ihr es ansehet / so werdet ihr euch auch schwerlich enthalten / ihr </w:t>
      </w:r>
      <w:proofErr w:type="spellStart"/>
      <w:r>
        <w:t>muesset</w:t>
      </w:r>
      <w:proofErr w:type="spellEnd"/>
      <w:r>
        <w:t xml:space="preserve"> es </w:t>
      </w:r>
      <w:proofErr w:type="spellStart"/>
      <w:r>
        <w:t>anruehren</w:t>
      </w:r>
      <w:proofErr w:type="spellEnd"/>
      <w:r>
        <w:t xml:space="preserve"> / und wenn ihr es </w:t>
      </w:r>
      <w:proofErr w:type="spellStart"/>
      <w:r>
        <w:t>anruehret</w:t>
      </w:r>
      <w:proofErr w:type="spellEnd"/>
      <w:r>
        <w:t xml:space="preserve"> / gar leicht / daß ihr es auch kostet / wo ihr es aber kostet / so gehet es auch leicht hinunter / und wenn ihr es einmal gegessen habet / ist es schwer / bey wenigen alsdenn </w:t>
      </w:r>
      <w:proofErr w:type="spellStart"/>
      <w:r>
        <w:t>auffzuhalten</w:t>
      </w:r>
      <w:proofErr w:type="spellEnd"/>
      <w:r>
        <w:t xml:space="preserve"> / sondern esset mehr und mehr / und alles muß doch wieder heraus / oder es ist mit euch gethan / derowegen hemmet die Begierde im Anfang / und </w:t>
      </w:r>
      <w:proofErr w:type="spellStart"/>
      <w:r>
        <w:t>dencket</w:t>
      </w:r>
      <w:proofErr w:type="spellEnd"/>
      <w:r>
        <w:t xml:space="preserve"> bey euch selbst: Ist die </w:t>
      </w:r>
      <w:proofErr w:type="spellStart"/>
      <w:r>
        <w:t>Suende</w:t>
      </w:r>
      <w:proofErr w:type="spellEnd"/>
      <w:r>
        <w:t xml:space="preserve"> der </w:t>
      </w:r>
      <w:proofErr w:type="spellStart"/>
      <w:r>
        <w:t>Gifft</w:t>
      </w:r>
      <w:proofErr w:type="spellEnd"/>
      <w:r>
        <w:t xml:space="preserve"> meiner Seelen / so ist die Verdauung derselben mein Verderben / und </w:t>
      </w:r>
      <w:proofErr w:type="spellStart"/>
      <w:r>
        <w:t>kan</w:t>
      </w:r>
      <w:proofErr w:type="spellEnd"/>
      <w:r>
        <w:t xml:space="preserve"> ich es nicht verdauen / warum </w:t>
      </w:r>
      <w:proofErr w:type="spellStart"/>
      <w:r>
        <w:t>solt</w:t>
      </w:r>
      <w:proofErr w:type="spellEnd"/>
      <w:r>
        <w:t xml:space="preserve"> </w:t>
      </w:r>
      <w:proofErr w:type="spellStart"/>
      <w:r>
        <w:t>ichs</w:t>
      </w:r>
      <w:proofErr w:type="spellEnd"/>
      <w:r>
        <w:t xml:space="preserve"> essen? Mag ich es nicht essen / warum </w:t>
      </w:r>
      <w:proofErr w:type="spellStart"/>
      <w:r>
        <w:t>solt</w:t>
      </w:r>
      <w:proofErr w:type="spellEnd"/>
      <w:r>
        <w:t xml:space="preserve"> ich es kosten? </w:t>
      </w:r>
      <w:proofErr w:type="spellStart"/>
      <w:r>
        <w:t>darff</w:t>
      </w:r>
      <w:proofErr w:type="spellEnd"/>
      <w:r>
        <w:t xml:space="preserve"> ich es nicht kosten / warum </w:t>
      </w:r>
      <w:proofErr w:type="spellStart"/>
      <w:r>
        <w:t>solt</w:t>
      </w:r>
      <w:proofErr w:type="spellEnd"/>
      <w:r>
        <w:t xml:space="preserve"> ich es </w:t>
      </w:r>
      <w:proofErr w:type="spellStart"/>
      <w:r>
        <w:t>anruehren</w:t>
      </w:r>
      <w:proofErr w:type="spellEnd"/>
      <w:r>
        <w:t xml:space="preserve">? und </w:t>
      </w:r>
      <w:proofErr w:type="spellStart"/>
      <w:r>
        <w:t>darff</w:t>
      </w:r>
      <w:proofErr w:type="spellEnd"/>
      <w:r>
        <w:t xml:space="preserve"> ich es nicht </w:t>
      </w:r>
      <w:proofErr w:type="spellStart"/>
      <w:r>
        <w:t>anruehren</w:t>
      </w:r>
      <w:proofErr w:type="spellEnd"/>
      <w:r>
        <w:t xml:space="preserve"> / warum </w:t>
      </w:r>
      <w:proofErr w:type="spellStart"/>
      <w:r>
        <w:t>solt</w:t>
      </w:r>
      <w:proofErr w:type="spellEnd"/>
      <w:r>
        <w:t xml:space="preserve"> ich es ansehen? oder demselben </w:t>
      </w:r>
      <w:proofErr w:type="spellStart"/>
      <w:r>
        <w:t>Gehoer</w:t>
      </w:r>
      <w:proofErr w:type="spellEnd"/>
      <w:r>
        <w:t xml:space="preserve"> geben / das mich dazu locken </w:t>
      </w:r>
      <w:proofErr w:type="spellStart"/>
      <w:r>
        <w:t>wolte</w:t>
      </w:r>
      <w:proofErr w:type="spellEnd"/>
      <w:r>
        <w:t xml:space="preserve">? daß also die </w:t>
      </w:r>
      <w:proofErr w:type="spellStart"/>
      <w:r>
        <w:t>Verlaeugnung</w:t>
      </w:r>
      <w:proofErr w:type="spellEnd"/>
      <w:r>
        <w:t xml:space="preserve"> unserer Sinnen und Appetit ist der sicherste und leichteste Weg </w:t>
      </w:r>
      <w:proofErr w:type="spellStart"/>
      <w:r>
        <w:t>diß</w:t>
      </w:r>
      <w:proofErr w:type="spellEnd"/>
      <w:r>
        <w:t xml:space="preserve"> </w:t>
      </w:r>
      <w:proofErr w:type="spellStart"/>
      <w:r>
        <w:t>erschroeckliche</w:t>
      </w:r>
      <w:proofErr w:type="spellEnd"/>
      <w:r>
        <w:t xml:space="preserve"> Grimmen und </w:t>
      </w:r>
      <w:proofErr w:type="spellStart"/>
      <w:r>
        <w:t>Schmertzen</w:t>
      </w:r>
      <w:proofErr w:type="spellEnd"/>
      <w:r>
        <w:t xml:space="preserve"> / die da folgen </w:t>
      </w:r>
      <w:proofErr w:type="spellStart"/>
      <w:r>
        <w:t>moechten</w:t>
      </w:r>
      <w:proofErr w:type="spellEnd"/>
      <w:r>
        <w:t xml:space="preserve"> / zu </w:t>
      </w:r>
      <w:proofErr w:type="spellStart"/>
      <w:r>
        <w:t>verhueten</w:t>
      </w:r>
      <w:proofErr w:type="spellEnd"/>
      <w:r>
        <w:t xml:space="preserve">. </w:t>
      </w:r>
    </w:p>
    <w:p w14:paraId="694F3C25" w14:textId="77777777" w:rsidR="006164D3" w:rsidRDefault="006164D3" w:rsidP="006164D3">
      <w:pPr>
        <w:pStyle w:val="StandardWeb"/>
      </w:pPr>
      <w:r>
        <w:t xml:space="preserve">3. Ferner: wo ihr nicht </w:t>
      </w:r>
      <w:proofErr w:type="spellStart"/>
      <w:r>
        <w:t>verlaeugnet</w:t>
      </w:r>
      <w:proofErr w:type="spellEnd"/>
      <w:r>
        <w:t xml:space="preserve"> euren Appetit und fleischliche Begierde / so </w:t>
      </w:r>
      <w:proofErr w:type="spellStart"/>
      <w:r>
        <w:t>koent</w:t>
      </w:r>
      <w:proofErr w:type="spellEnd"/>
      <w:r>
        <w:t xml:space="preserve"> ihr nimmer kundig werden oder erfahren die himmlische </w:t>
      </w:r>
      <w:proofErr w:type="spellStart"/>
      <w:r>
        <w:t>Sueßigkeiten</w:t>
      </w:r>
      <w:proofErr w:type="spellEnd"/>
      <w:r>
        <w:t xml:space="preserve">. Die Seele </w:t>
      </w:r>
      <w:proofErr w:type="spellStart"/>
      <w:r>
        <w:t>kan</w:t>
      </w:r>
      <w:proofErr w:type="spellEnd"/>
      <w:r>
        <w:t xml:space="preserve"> nicht auf einmal zwey </w:t>
      </w:r>
      <w:proofErr w:type="spellStart"/>
      <w:r>
        <w:t>widerwaertige</w:t>
      </w:r>
      <w:proofErr w:type="spellEnd"/>
      <w:r>
        <w:t xml:space="preserve"> Wege gehen zur Erden und gen Himmel / wenn ihr gaffet auf die Dinge dieser Welt / und euren Appetit heget und pfleget mit fleischlicher Lust / so habet und </w:t>
      </w:r>
      <w:proofErr w:type="spellStart"/>
      <w:r>
        <w:t>koennet</w:t>
      </w:r>
      <w:proofErr w:type="spellEnd"/>
      <w:r>
        <w:t xml:space="preserve"> ihr auch nicht haben einige Lust in den Dingen / die droben sind. Es ist diejenige Seele / die sich von den Creaturen abziehet / und von denen Dingen / die die </w:t>
      </w:r>
      <w:proofErr w:type="spellStart"/>
      <w:r>
        <w:t>aeusserlichen</w:t>
      </w:r>
      <w:proofErr w:type="spellEnd"/>
      <w:r>
        <w:t xml:space="preserve"> Sinne einnehmen / die vor GOtt geschickt / und seiner </w:t>
      </w:r>
      <w:proofErr w:type="spellStart"/>
      <w:r>
        <w:t>gnaden</w:t>
      </w:r>
      <w:proofErr w:type="spellEnd"/>
      <w:r>
        <w:t xml:space="preserve"> </w:t>
      </w:r>
      <w:proofErr w:type="spellStart"/>
      <w:r>
        <w:t>faehig</w:t>
      </w:r>
      <w:proofErr w:type="spellEnd"/>
      <w:r>
        <w:t xml:space="preserve"> ist. Ich sage dieses nicht / als ob ich </w:t>
      </w:r>
      <w:proofErr w:type="spellStart"/>
      <w:r>
        <w:t>wolte</w:t>
      </w:r>
      <w:proofErr w:type="spellEnd"/>
      <w:r>
        <w:t xml:space="preserve"> / daß ihr </w:t>
      </w:r>
      <w:proofErr w:type="spellStart"/>
      <w:r>
        <w:t>soltet</w:t>
      </w:r>
      <w:proofErr w:type="spellEnd"/>
      <w:r>
        <w:t xml:space="preserve"> </w:t>
      </w:r>
      <w:proofErr w:type="spellStart"/>
      <w:r>
        <w:t>Einsidler</w:t>
      </w:r>
      <w:proofErr w:type="spellEnd"/>
      <w:r>
        <w:t xml:space="preserve"> oder </w:t>
      </w:r>
      <w:proofErr w:type="spellStart"/>
      <w:r>
        <w:t>Muenche</w:t>
      </w:r>
      <w:proofErr w:type="spellEnd"/>
      <w:r>
        <w:t xml:space="preserve"> werden / und euch absondern von der Gesellschafft aller Menschen / und von allen weltlichen </w:t>
      </w:r>
      <w:proofErr w:type="spellStart"/>
      <w:r>
        <w:t>Geschaefften</w:t>
      </w:r>
      <w:proofErr w:type="spellEnd"/>
      <w:r>
        <w:t xml:space="preserve">; Nein es ist ein </w:t>
      </w:r>
      <w:proofErr w:type="spellStart"/>
      <w:r>
        <w:t>hoeher</w:t>
      </w:r>
      <w:proofErr w:type="spellEnd"/>
      <w:r>
        <w:t xml:space="preserve"> und herrlicher Lebens-Lauff / den ich euch vorschlage / eben mitten in der Welt zu leben / als ohne und ausser der Welt / gleich als ob nichts in der Welt </w:t>
      </w:r>
      <w:proofErr w:type="spellStart"/>
      <w:r>
        <w:t>waere</w:t>
      </w:r>
      <w:proofErr w:type="spellEnd"/>
      <w:r>
        <w:t xml:space="preserve"> / das eure fleischliche </w:t>
      </w:r>
      <w:proofErr w:type="spellStart"/>
      <w:r>
        <w:t>Lueste</w:t>
      </w:r>
      <w:proofErr w:type="spellEnd"/>
      <w:r>
        <w:t xml:space="preserve"> hegen </w:t>
      </w:r>
      <w:proofErr w:type="spellStart"/>
      <w:r>
        <w:t>koente</w:t>
      </w:r>
      <w:proofErr w:type="spellEnd"/>
      <w:r>
        <w:t xml:space="preserve">; daß ihr so </w:t>
      </w:r>
      <w:proofErr w:type="spellStart"/>
      <w:r>
        <w:t>voellig</w:t>
      </w:r>
      <w:proofErr w:type="spellEnd"/>
      <w:r>
        <w:t xml:space="preserve"> eurem GOtt lebet in der Welt / daß ihr GOtt in allen Creaturen sehen </w:t>
      </w:r>
      <w:proofErr w:type="spellStart"/>
      <w:r>
        <w:t>moeget</w:t>
      </w:r>
      <w:proofErr w:type="spellEnd"/>
      <w:r>
        <w:t xml:space="preserve"> / und mit Ihm umgehen in allen </w:t>
      </w:r>
      <w:proofErr w:type="spellStart"/>
      <w:r>
        <w:t>denenselben</w:t>
      </w:r>
      <w:proofErr w:type="spellEnd"/>
      <w:r>
        <w:t xml:space="preserve"> Dingen / durch welche die fleischliche Menschen von Ihm </w:t>
      </w:r>
      <w:proofErr w:type="spellStart"/>
      <w:r>
        <w:t>abgefuehret</w:t>
      </w:r>
      <w:proofErr w:type="spellEnd"/>
      <w:r>
        <w:t xml:space="preserve"> werden / daß ihr so </w:t>
      </w:r>
      <w:proofErr w:type="spellStart"/>
      <w:r>
        <w:t>moeget</w:t>
      </w:r>
      <w:proofErr w:type="spellEnd"/>
      <w:r>
        <w:t xml:space="preserve"> leben in dem </w:t>
      </w:r>
      <w:proofErr w:type="spellStart"/>
      <w:r>
        <w:t>groesten</w:t>
      </w:r>
      <w:proofErr w:type="spellEnd"/>
      <w:r>
        <w:t xml:space="preserve"> </w:t>
      </w:r>
      <w:proofErr w:type="spellStart"/>
      <w:r>
        <w:t>Uberfluß</w:t>
      </w:r>
      <w:proofErr w:type="spellEnd"/>
      <w:r>
        <w:t xml:space="preserve"> aller Dinge / als wenn vor euer Fleisch nichts da </w:t>
      </w:r>
      <w:proofErr w:type="spellStart"/>
      <w:r>
        <w:t>waere</w:t>
      </w:r>
      <w:proofErr w:type="spellEnd"/>
      <w:r>
        <w:t xml:space="preserve"> / als Mangel / und solcher Gestalt GOtt in allen Dingen sehen / alles </w:t>
      </w:r>
      <w:proofErr w:type="spellStart"/>
      <w:r>
        <w:t>fuer</w:t>
      </w:r>
      <w:proofErr w:type="spellEnd"/>
      <w:r>
        <w:t xml:space="preserve"> GOtt gebrauchen / und da ihr Gelegenheit </w:t>
      </w:r>
      <w:proofErr w:type="spellStart"/>
      <w:r>
        <w:t>haettet</w:t>
      </w:r>
      <w:proofErr w:type="spellEnd"/>
      <w:r>
        <w:t xml:space="preserve"> Selbst zu gefallen dasselbe dennoch </w:t>
      </w:r>
      <w:proofErr w:type="spellStart"/>
      <w:r>
        <w:t>verlaeugnen</w:t>
      </w:r>
      <w:proofErr w:type="spellEnd"/>
      <w:r>
        <w:t xml:space="preserve"> </w:t>
      </w:r>
      <w:proofErr w:type="spellStart"/>
      <w:r>
        <w:t>moeget</w:t>
      </w:r>
      <w:proofErr w:type="spellEnd"/>
      <w:r>
        <w:t xml:space="preserve"> / dieses ist das edelste Leben auf Erden. Befindet ihr aber / daß ihr dieses nicht erreichen </w:t>
      </w:r>
      <w:proofErr w:type="spellStart"/>
      <w:r>
        <w:t>koennet</w:t>
      </w:r>
      <w:proofErr w:type="spellEnd"/>
      <w:r>
        <w:t xml:space="preserve"> / und daß ihr euch selbst nicht sagen </w:t>
      </w:r>
      <w:proofErr w:type="spellStart"/>
      <w:r>
        <w:t>koennet</w:t>
      </w:r>
      <w:proofErr w:type="spellEnd"/>
      <w:r>
        <w:t xml:space="preserve"> die </w:t>
      </w:r>
      <w:proofErr w:type="spellStart"/>
      <w:r>
        <w:t>irrdischen</w:t>
      </w:r>
      <w:proofErr w:type="spellEnd"/>
      <w:r>
        <w:t xml:space="preserve"> </w:t>
      </w:r>
      <w:proofErr w:type="spellStart"/>
      <w:r>
        <w:t>Ergetzlichkeiten</w:t>
      </w:r>
      <w:proofErr w:type="spellEnd"/>
      <w:r>
        <w:t xml:space="preserve"> / es sey denn / daß ihr euch entschlaget alles dessen / so euch Gelegenheit dazu geben mag / so entziehet euch davon / so viel als bestehen mag mit eurem Gottesdienst / und menschlicher Gesellschafft / aber ihr werdet allezeit befinden / daß es </w:t>
      </w:r>
      <w:proofErr w:type="spellStart"/>
      <w:r>
        <w:t>moegen</w:t>
      </w:r>
      <w:proofErr w:type="spellEnd"/>
      <w:r>
        <w:t xml:space="preserve"> die </w:t>
      </w:r>
      <w:proofErr w:type="spellStart"/>
      <w:r>
        <w:t>irrdische</w:t>
      </w:r>
      <w:proofErr w:type="spellEnd"/>
      <w:r>
        <w:t xml:space="preserve"> </w:t>
      </w:r>
      <w:proofErr w:type="spellStart"/>
      <w:r>
        <w:t>Ergetzlichkeiten</w:t>
      </w:r>
      <w:proofErr w:type="spellEnd"/>
      <w:r>
        <w:t xml:space="preserve"> vor euch seyn / oder nicht / doch euer </w:t>
      </w:r>
      <w:proofErr w:type="spellStart"/>
      <w:r>
        <w:t>Gemuethe</w:t>
      </w:r>
      <w:proofErr w:type="spellEnd"/>
      <w:r>
        <w:t xml:space="preserve"> sich muß entziehen und enthalten von dem / welches das Fleisch </w:t>
      </w:r>
      <w:proofErr w:type="spellStart"/>
      <w:r>
        <w:t>reitzet</w:t>
      </w:r>
      <w:proofErr w:type="spellEnd"/>
      <w:r>
        <w:t xml:space="preserve"> / und ihm zu gefallen ist / wo ihr </w:t>
      </w:r>
      <w:proofErr w:type="spellStart"/>
      <w:r>
        <w:t>anderst</w:t>
      </w:r>
      <w:proofErr w:type="spellEnd"/>
      <w:r>
        <w:t xml:space="preserve"> wollet Gemeinschafft mit GOtt haben / und schmecken die </w:t>
      </w:r>
      <w:proofErr w:type="spellStart"/>
      <w:r>
        <w:t>Sueßigkeit</w:t>
      </w:r>
      <w:proofErr w:type="spellEnd"/>
      <w:r>
        <w:t xml:space="preserve"> eines himmlischen Wandels. </w:t>
      </w:r>
    </w:p>
    <w:p w14:paraId="1FC345BD" w14:textId="77777777" w:rsidR="006164D3" w:rsidRDefault="006164D3" w:rsidP="006164D3">
      <w:pPr>
        <w:pStyle w:val="StandardWeb"/>
      </w:pPr>
      <w:r>
        <w:t xml:space="preserve">4. Und </w:t>
      </w:r>
      <w:proofErr w:type="spellStart"/>
      <w:r>
        <w:t>indeme</w:t>
      </w:r>
      <w:proofErr w:type="spellEnd"/>
      <w:r>
        <w:t xml:space="preserve"> ihr euren </w:t>
      </w:r>
      <w:proofErr w:type="spellStart"/>
      <w:r>
        <w:t>aeusserlichen</w:t>
      </w:r>
      <w:proofErr w:type="spellEnd"/>
      <w:r>
        <w:t xml:space="preserve"> Sinnen </w:t>
      </w:r>
      <w:proofErr w:type="spellStart"/>
      <w:r>
        <w:t>nachhaenget</w:t>
      </w:r>
      <w:proofErr w:type="spellEnd"/>
      <w:r>
        <w:t xml:space="preserve"> / und selbiger Begehren </w:t>
      </w:r>
      <w:proofErr w:type="spellStart"/>
      <w:r>
        <w:t>erfuellet</w:t>
      </w:r>
      <w:proofErr w:type="spellEnd"/>
      <w:r>
        <w:t xml:space="preserve"> / so machet ihr eure unordentliche </w:t>
      </w:r>
      <w:proofErr w:type="spellStart"/>
      <w:r>
        <w:t>suendliche</w:t>
      </w:r>
      <w:proofErr w:type="spellEnd"/>
      <w:r>
        <w:t xml:space="preserve"> Begierden nur </w:t>
      </w:r>
      <w:proofErr w:type="spellStart"/>
      <w:r>
        <w:t>staercker</w:t>
      </w:r>
      <w:proofErr w:type="spellEnd"/>
      <w:r>
        <w:t xml:space="preserve">. Je mehr ihr dem Fleisch nachgebet / je mehr </w:t>
      </w:r>
      <w:proofErr w:type="spellStart"/>
      <w:r>
        <w:t>wil</w:t>
      </w:r>
      <w:proofErr w:type="spellEnd"/>
      <w:r>
        <w:t xml:space="preserve"> es fordern: Ihr heget eure </w:t>
      </w:r>
      <w:proofErr w:type="spellStart"/>
      <w:r>
        <w:t>Kranckheit</w:t>
      </w:r>
      <w:proofErr w:type="spellEnd"/>
      <w:r>
        <w:t xml:space="preserve"> / indem ihr solch Begehren </w:t>
      </w:r>
      <w:proofErr w:type="spellStart"/>
      <w:r>
        <w:t>erfuellet</w:t>
      </w:r>
      <w:proofErr w:type="spellEnd"/>
      <w:r>
        <w:t xml:space="preserve">; </w:t>
      </w:r>
      <w:proofErr w:type="spellStart"/>
      <w:r>
        <w:t>duerffet</w:t>
      </w:r>
      <w:proofErr w:type="spellEnd"/>
      <w:r>
        <w:t xml:space="preserve"> aber niemals </w:t>
      </w:r>
      <w:proofErr w:type="spellStart"/>
      <w:r>
        <w:t>gedencken</w:t>
      </w:r>
      <w:proofErr w:type="spellEnd"/>
      <w:r>
        <w:t xml:space="preserve"> / daß ihr es geruhigen werdet / </w:t>
      </w:r>
      <w:proofErr w:type="spellStart"/>
      <w:r>
        <w:t>indeme</w:t>
      </w:r>
      <w:proofErr w:type="spellEnd"/>
      <w:r>
        <w:t xml:space="preserve"> ihr ihm allezeit seinen Willen lasset: Je mehr das Fleisch hat / je mehr </w:t>
      </w:r>
      <w:proofErr w:type="spellStart"/>
      <w:r>
        <w:t>wil</w:t>
      </w:r>
      <w:proofErr w:type="spellEnd"/>
      <w:r>
        <w:t xml:space="preserve"> es haben: Der einige Weg / fleischliche Begierde zu mindern / ist sie zu </w:t>
      </w:r>
      <w:proofErr w:type="spellStart"/>
      <w:r>
        <w:t>verlaeugnen</w:t>
      </w:r>
      <w:proofErr w:type="spellEnd"/>
      <w:r>
        <w:t xml:space="preserve"> / und sie </w:t>
      </w:r>
      <w:proofErr w:type="spellStart"/>
      <w:r>
        <w:t>bestaendig</w:t>
      </w:r>
      <w:proofErr w:type="spellEnd"/>
      <w:r>
        <w:t xml:space="preserve"> </w:t>
      </w:r>
      <w:proofErr w:type="spellStart"/>
      <w:r>
        <w:t>gewehnen</w:t>
      </w:r>
      <w:proofErr w:type="spellEnd"/>
      <w:r>
        <w:t xml:space="preserve"> zu solcher </w:t>
      </w:r>
      <w:proofErr w:type="spellStart"/>
      <w:r>
        <w:t>Verlaeugnung</w:t>
      </w:r>
      <w:proofErr w:type="spellEnd"/>
      <w:r>
        <w:t xml:space="preserve">; Es ist die sichere Nahrung und Kleidung / die uns am besten </w:t>
      </w:r>
      <w:proofErr w:type="spellStart"/>
      <w:r>
        <w:t>staercket</w:t>
      </w:r>
      <w:proofErr w:type="spellEnd"/>
      <w:r>
        <w:t xml:space="preserve"> und geschickt machet zum Dienste GOttes / und </w:t>
      </w:r>
      <w:proofErr w:type="spellStart"/>
      <w:r>
        <w:t>gibet</w:t>
      </w:r>
      <w:proofErr w:type="spellEnd"/>
      <w:r>
        <w:t xml:space="preserve"> das geringste </w:t>
      </w:r>
      <w:proofErr w:type="spellStart"/>
      <w:r>
        <w:t>Vergnuegen</w:t>
      </w:r>
      <w:proofErr w:type="spellEnd"/>
      <w:r>
        <w:t xml:space="preserve"> / oder </w:t>
      </w:r>
      <w:proofErr w:type="spellStart"/>
      <w:r>
        <w:t>gefaellt</w:t>
      </w:r>
      <w:proofErr w:type="spellEnd"/>
      <w:r>
        <w:t xml:space="preserve"> am wenigsten unsern fleischlichen Begierden und Appetit / dasselbige muß ich auch sagen von </w:t>
      </w:r>
      <w:proofErr w:type="spellStart"/>
      <w:r>
        <w:t>Haeusern</w:t>
      </w:r>
      <w:proofErr w:type="spellEnd"/>
      <w:r>
        <w:t xml:space="preserve"> / und Land-</w:t>
      </w:r>
      <w:proofErr w:type="spellStart"/>
      <w:r>
        <w:t>Guetern</w:t>
      </w:r>
      <w:proofErr w:type="spellEnd"/>
      <w:r>
        <w:t xml:space="preserve"> / und Arbeit / und Freunden / und allen Creaturen: Das ist der beste Stand des Lebens / welcher GOtt am besten </w:t>
      </w:r>
      <w:proofErr w:type="spellStart"/>
      <w:r>
        <w:t>gefaellt</w:t>
      </w:r>
      <w:proofErr w:type="spellEnd"/>
      <w:r>
        <w:t xml:space="preserve"> / und darin Ihm am besten </w:t>
      </w:r>
      <w:proofErr w:type="spellStart"/>
      <w:r>
        <w:t>kan</w:t>
      </w:r>
      <w:proofErr w:type="spellEnd"/>
      <w:r>
        <w:t xml:space="preserve"> gedienet werden / mit der wenigsten </w:t>
      </w:r>
      <w:proofErr w:type="spellStart"/>
      <w:r>
        <w:t>Vergnuegung</w:t>
      </w:r>
      <w:proofErr w:type="spellEnd"/>
      <w:r>
        <w:t xml:space="preserve"> und Lust unsers Fleisches. Fleischliche und geistliche </w:t>
      </w:r>
      <w:proofErr w:type="spellStart"/>
      <w:r>
        <w:t>Ergetzlichkeiten</w:t>
      </w:r>
      <w:proofErr w:type="spellEnd"/>
      <w:r>
        <w:t xml:space="preserve"> sind einander so zugegen / die eine so </w:t>
      </w:r>
      <w:proofErr w:type="spellStart"/>
      <w:r>
        <w:t>heßlich</w:t>
      </w:r>
      <w:proofErr w:type="spellEnd"/>
      <w:r>
        <w:t xml:space="preserve"> und </w:t>
      </w:r>
      <w:proofErr w:type="spellStart"/>
      <w:r>
        <w:t>unflaetig</w:t>
      </w:r>
      <w:proofErr w:type="spellEnd"/>
      <w:r>
        <w:t xml:space="preserve"> / die ander so herrlich / </w:t>
      </w:r>
      <w:proofErr w:type="spellStart"/>
      <w:r>
        <w:t>schoen</w:t>
      </w:r>
      <w:proofErr w:type="spellEnd"/>
      <w:r>
        <w:t xml:space="preserve"> und rein / daß sie nicht </w:t>
      </w:r>
      <w:proofErr w:type="spellStart"/>
      <w:r>
        <w:t>wol</w:t>
      </w:r>
      <w:proofErr w:type="spellEnd"/>
      <w:r>
        <w:t xml:space="preserve"> zusammen stehen </w:t>
      </w:r>
      <w:proofErr w:type="spellStart"/>
      <w:r>
        <w:t>koennen</w:t>
      </w:r>
      <w:proofErr w:type="spellEnd"/>
      <w:r>
        <w:t xml:space="preserve"> / daß nicht die fleischliche </w:t>
      </w:r>
      <w:proofErr w:type="spellStart"/>
      <w:r>
        <w:t>Ergetzlichkeiten</w:t>
      </w:r>
      <w:proofErr w:type="spellEnd"/>
      <w:r>
        <w:t xml:space="preserve"> </w:t>
      </w:r>
      <w:proofErr w:type="spellStart"/>
      <w:r>
        <w:t>solten</w:t>
      </w:r>
      <w:proofErr w:type="spellEnd"/>
      <w:r>
        <w:t xml:space="preserve"> verderben oder </w:t>
      </w:r>
      <w:proofErr w:type="spellStart"/>
      <w:r>
        <w:t>schwaechen</w:t>
      </w:r>
      <w:proofErr w:type="spellEnd"/>
      <w:r>
        <w:t xml:space="preserve"> die geistliche </w:t>
      </w:r>
      <w:proofErr w:type="spellStart"/>
      <w:r>
        <w:t>Sueßigkeiten</w:t>
      </w:r>
      <w:proofErr w:type="spellEnd"/>
      <w:r>
        <w:t xml:space="preserve"> und Freuden. </w:t>
      </w:r>
    </w:p>
    <w:p w14:paraId="21572586" w14:textId="77777777" w:rsidR="006164D3" w:rsidRDefault="006164D3" w:rsidP="006164D3">
      <w:pPr>
        <w:pStyle w:val="StandardWeb"/>
      </w:pPr>
      <w:r>
        <w:t xml:space="preserve">5. Zum letzten / betrachte was es </w:t>
      </w:r>
      <w:proofErr w:type="spellStart"/>
      <w:r>
        <w:t>fuer</w:t>
      </w:r>
      <w:proofErr w:type="spellEnd"/>
      <w:r>
        <w:t xml:space="preserve"> ein </w:t>
      </w:r>
      <w:proofErr w:type="spellStart"/>
      <w:r>
        <w:t>schaendlich</w:t>
      </w:r>
      <w:proofErr w:type="spellEnd"/>
      <w:r>
        <w:t xml:space="preserve"> und unmenschlich Ding ist / ein Sclave zu seyn seines Appetites und seiner Begierden. Eben wie das Pferd gemachet ist / daß es soll regieret werden durch den Reuter / und alle Thiere / daß sie sollen unter dem Menschen seyn / also </w:t>
      </w:r>
      <w:proofErr w:type="spellStart"/>
      <w:r>
        <w:t>solte</w:t>
      </w:r>
      <w:proofErr w:type="spellEnd"/>
      <w:r>
        <w:t xml:space="preserve"> auch der Appetit und alle </w:t>
      </w:r>
      <w:proofErr w:type="spellStart"/>
      <w:r>
        <w:t>aeusserliche</w:t>
      </w:r>
      <w:proofErr w:type="spellEnd"/>
      <w:r>
        <w:t xml:space="preserve"> Sinne regieret werden durch die </w:t>
      </w:r>
      <w:proofErr w:type="spellStart"/>
      <w:r>
        <w:t>Vernunfft</w:t>
      </w:r>
      <w:proofErr w:type="spellEnd"/>
      <w:r>
        <w:t xml:space="preserve"> / und </w:t>
      </w:r>
      <w:proofErr w:type="spellStart"/>
      <w:r>
        <w:t>solt</w:t>
      </w:r>
      <w:proofErr w:type="spellEnd"/>
      <w:r>
        <w:t xml:space="preserve"> keinem Sinne gegeben werden / was er fordert / wo nicht die </w:t>
      </w:r>
      <w:proofErr w:type="spellStart"/>
      <w:r>
        <w:t>Vernunfft</w:t>
      </w:r>
      <w:proofErr w:type="spellEnd"/>
      <w:r>
        <w:t xml:space="preserve"> damit einwilligte. Ein </w:t>
      </w:r>
      <w:proofErr w:type="spellStart"/>
      <w:r>
        <w:t>unvernuenfftig</w:t>
      </w:r>
      <w:proofErr w:type="spellEnd"/>
      <w:r>
        <w:t xml:space="preserve"> Thier wird von seinem Appetit </w:t>
      </w:r>
      <w:proofErr w:type="spellStart"/>
      <w:r>
        <w:t>gefuehret</w:t>
      </w:r>
      <w:proofErr w:type="spellEnd"/>
      <w:r>
        <w:t xml:space="preserve"> und regieret in Essen und </w:t>
      </w:r>
      <w:proofErr w:type="spellStart"/>
      <w:r>
        <w:t>Trincken</w:t>
      </w:r>
      <w:proofErr w:type="spellEnd"/>
      <w:r>
        <w:t xml:space="preserve"> / und darum muß der </w:t>
      </w:r>
      <w:proofErr w:type="spellStart"/>
      <w:r>
        <w:t>verstaendige</w:t>
      </w:r>
      <w:proofErr w:type="spellEnd"/>
      <w:r>
        <w:t xml:space="preserve"> Mensch ihm sein Futter austheilen: Der Mensch aber hat einen bessern Leiter und </w:t>
      </w:r>
      <w:proofErr w:type="spellStart"/>
      <w:r>
        <w:t>Fuehrer</w:t>
      </w:r>
      <w:proofErr w:type="spellEnd"/>
      <w:r>
        <w:t xml:space="preserve"> / dem er folgen muß / denn der Appetit oder die Sinne: Ihr </w:t>
      </w:r>
      <w:proofErr w:type="spellStart"/>
      <w:r>
        <w:t>soltet</w:t>
      </w:r>
      <w:proofErr w:type="spellEnd"/>
      <w:r>
        <w:t xml:space="preserve"> nicht einen Bissen essen / oder einen </w:t>
      </w:r>
      <w:proofErr w:type="spellStart"/>
      <w:r>
        <w:t>Tropffen</w:t>
      </w:r>
      <w:proofErr w:type="spellEnd"/>
      <w:r>
        <w:t xml:space="preserve"> </w:t>
      </w:r>
      <w:proofErr w:type="spellStart"/>
      <w:r>
        <w:t>trincken</w:t>
      </w:r>
      <w:proofErr w:type="spellEnd"/>
      <w:r>
        <w:t xml:space="preserve"> / bloß allein darum / weil ihr Lust und Appetit dazu habet / sondern die </w:t>
      </w:r>
      <w:proofErr w:type="spellStart"/>
      <w:r>
        <w:t>Vernunfft</w:t>
      </w:r>
      <w:proofErr w:type="spellEnd"/>
      <w:r>
        <w:t xml:space="preserve"> </w:t>
      </w:r>
      <w:proofErr w:type="spellStart"/>
      <w:r>
        <w:t>mueste</w:t>
      </w:r>
      <w:proofErr w:type="spellEnd"/>
      <w:r>
        <w:t xml:space="preserve"> </w:t>
      </w:r>
      <w:proofErr w:type="spellStart"/>
      <w:r>
        <w:t>erstliche</w:t>
      </w:r>
      <w:proofErr w:type="spellEnd"/>
      <w:r>
        <w:t xml:space="preserve"> zu Rathe gezogen / und selbige muß GOtt um Rath fragen. Ein Schwein das von den Hefen </w:t>
      </w:r>
      <w:proofErr w:type="spellStart"/>
      <w:r>
        <w:t>saufft</w:t>
      </w:r>
      <w:proofErr w:type="spellEnd"/>
      <w:r>
        <w:t xml:space="preserve"> / bis ihm der Bauch berstet / ist nicht </w:t>
      </w:r>
      <w:proofErr w:type="spellStart"/>
      <w:r>
        <w:t>Straffwuerdig</w:t>
      </w:r>
      <w:proofErr w:type="spellEnd"/>
      <w:r>
        <w:t xml:space="preserve"> / denn es </w:t>
      </w:r>
      <w:proofErr w:type="spellStart"/>
      <w:r>
        <w:t>wuste</w:t>
      </w:r>
      <w:proofErr w:type="spellEnd"/>
      <w:r>
        <w:t xml:space="preserve"> nicht die Gefahr / und hatte keine </w:t>
      </w:r>
      <w:proofErr w:type="spellStart"/>
      <w:r>
        <w:t>Vernunfft</w:t>
      </w:r>
      <w:proofErr w:type="spellEnd"/>
      <w:r>
        <w:t xml:space="preserve"> / die es regieren </w:t>
      </w:r>
      <w:proofErr w:type="spellStart"/>
      <w:r>
        <w:t>moechte</w:t>
      </w:r>
      <w:proofErr w:type="spellEnd"/>
      <w:r>
        <w:t xml:space="preserve">. Ein Mensch aber / der </w:t>
      </w:r>
      <w:proofErr w:type="spellStart"/>
      <w:r>
        <w:t>Vernunfft</w:t>
      </w:r>
      <w:proofErr w:type="spellEnd"/>
      <w:r>
        <w:t xml:space="preserve"> hat / und </w:t>
      </w:r>
      <w:proofErr w:type="spellStart"/>
      <w:r>
        <w:t>wil</w:t>
      </w:r>
      <w:proofErr w:type="spellEnd"/>
      <w:r>
        <w:t xml:space="preserve"> dennoch essen und </w:t>
      </w:r>
      <w:proofErr w:type="spellStart"/>
      <w:r>
        <w:t>trincken</w:t>
      </w:r>
      <w:proofErr w:type="spellEnd"/>
      <w:r>
        <w:t xml:space="preserve"> und schlaffen / und gebrauchen der Creaturen nur allein seinem Lust / Appetit und Begierden zu gefallen / der hat gar keine Entschuldigung: Was? muß das Licht der </w:t>
      </w:r>
      <w:proofErr w:type="spellStart"/>
      <w:r>
        <w:t>Vernunfft</w:t>
      </w:r>
      <w:proofErr w:type="spellEnd"/>
      <w:r>
        <w:t xml:space="preserve"> </w:t>
      </w:r>
      <w:proofErr w:type="spellStart"/>
      <w:r>
        <w:t>ausgeloeschet</w:t>
      </w:r>
      <w:proofErr w:type="spellEnd"/>
      <w:r>
        <w:t xml:space="preserve"> / oder unter dem Deckel der fleischlichen Begierde verborgen werden? Muß eine Natur die den Engeln verwand ist / ein Sclave werden einer viehischen Natur? Der ist </w:t>
      </w:r>
      <w:proofErr w:type="spellStart"/>
      <w:r>
        <w:t>unwuerdig</w:t>
      </w:r>
      <w:proofErr w:type="spellEnd"/>
      <w:r>
        <w:t xml:space="preserve"> der Ehre und Herrlichkeit eines Heiligen / der da von sich </w:t>
      </w:r>
      <w:proofErr w:type="spellStart"/>
      <w:r>
        <w:t>wirfft</w:t>
      </w:r>
      <w:proofErr w:type="spellEnd"/>
      <w:r>
        <w:t xml:space="preserve"> die Ehre seiner Menschlichkeit / und macht sich selbst zum Vieh. Was anders thut ein solcher Mensch / welcher / wenn er siehet ein Essen vor ihm / das er gerne isset / fraget nimmer ob es gesund oder ungesund sey / sondern </w:t>
      </w:r>
      <w:proofErr w:type="spellStart"/>
      <w:r>
        <w:t>frist</w:t>
      </w:r>
      <w:proofErr w:type="spellEnd"/>
      <w:r>
        <w:t xml:space="preserve"> es wie das Pferd sein Futter / nur allein weil er Appetit dazu hat: Ja vielleicht / da er weiß / daß es ungesund ist / und ist ihm gesaget worden / daß es </w:t>
      </w:r>
      <w:proofErr w:type="spellStart"/>
      <w:r>
        <w:t>ihme</w:t>
      </w:r>
      <w:proofErr w:type="spellEnd"/>
      <w:r>
        <w:t xml:space="preserve"> nicht diene / dennoch so lange es seinem Geschmacke </w:t>
      </w:r>
      <w:proofErr w:type="spellStart"/>
      <w:r>
        <w:t>wol</w:t>
      </w:r>
      <w:proofErr w:type="spellEnd"/>
      <w:r>
        <w:t xml:space="preserve"> </w:t>
      </w:r>
      <w:proofErr w:type="spellStart"/>
      <w:r>
        <w:t>gefaellt</w:t>
      </w:r>
      <w:proofErr w:type="spellEnd"/>
      <w:r>
        <w:t xml:space="preserve"> / fraget er nichts darnach? Was anders thut ein solcher Mensch / welcher / wenn er siehet den Becher vor sich / muß er nothwendig kosten / er </w:t>
      </w:r>
      <w:proofErr w:type="spellStart"/>
      <w:r>
        <w:t>trincket</w:t>
      </w:r>
      <w:proofErr w:type="spellEnd"/>
      <w:r>
        <w:t xml:space="preserve"> es gerne / und das ist ihm </w:t>
      </w:r>
      <w:proofErr w:type="spellStart"/>
      <w:r>
        <w:t>Ursach</w:t>
      </w:r>
      <w:proofErr w:type="spellEnd"/>
      <w:r>
        <w:t xml:space="preserve"> genug; wie ein </w:t>
      </w:r>
      <w:proofErr w:type="spellStart"/>
      <w:r>
        <w:t>schaendlich</w:t>
      </w:r>
      <w:proofErr w:type="spellEnd"/>
      <w:r>
        <w:t xml:space="preserve"> und unmenschlich (vielmehr unchristlich) Ding ist es / ein Sclave zu seyn seines fleischlichen Appetites / </w:t>
      </w:r>
      <w:proofErr w:type="spellStart"/>
      <w:r>
        <w:t>wolte</w:t>
      </w:r>
      <w:proofErr w:type="spellEnd"/>
      <w:r>
        <w:t xml:space="preserve"> einer von diesen Reichen und Vornehmen / </w:t>
      </w:r>
      <w:proofErr w:type="spellStart"/>
      <w:r>
        <w:t>Wol-Adelichen</w:t>
      </w:r>
      <w:proofErr w:type="spellEnd"/>
      <w:r>
        <w:t xml:space="preserve"> Fressern / </w:t>
      </w:r>
      <w:proofErr w:type="spellStart"/>
      <w:r>
        <w:t>Saeuffern</w:t>
      </w:r>
      <w:proofErr w:type="spellEnd"/>
      <w:r>
        <w:t xml:space="preserve"> / Huren-Hengsten oder </w:t>
      </w:r>
      <w:proofErr w:type="spellStart"/>
      <w:r>
        <w:t>wolluestigen</w:t>
      </w:r>
      <w:proofErr w:type="spellEnd"/>
      <w:r>
        <w:t xml:space="preserve"> </w:t>
      </w:r>
      <w:proofErr w:type="spellStart"/>
      <w:r>
        <w:t>Epicurern</w:t>
      </w:r>
      <w:proofErr w:type="spellEnd"/>
      <w:r>
        <w:t xml:space="preserve"> / die nothwendig </w:t>
      </w:r>
      <w:proofErr w:type="spellStart"/>
      <w:r>
        <w:t>muessen</w:t>
      </w:r>
      <w:proofErr w:type="spellEnd"/>
      <w:r>
        <w:t xml:space="preserve"> haben was ihnen </w:t>
      </w:r>
      <w:proofErr w:type="spellStart"/>
      <w:r>
        <w:t>geluestet</w:t>
      </w:r>
      <w:proofErr w:type="spellEnd"/>
      <w:r>
        <w:t xml:space="preserve"> / zufrieden seyn / daß er ein Sclave seines Viehes </w:t>
      </w:r>
      <w:proofErr w:type="spellStart"/>
      <w:r>
        <w:t>wuerdeß</w:t>
      </w:r>
      <w:proofErr w:type="spellEnd"/>
      <w:r>
        <w:t xml:space="preserve"> </w:t>
      </w:r>
      <w:proofErr w:type="spellStart"/>
      <w:r>
        <w:t>woltet</w:t>
      </w:r>
      <w:proofErr w:type="spellEnd"/>
      <w:r>
        <w:t xml:space="preserve"> ihr euren Hund oder Schwein zu eurem Herren </w:t>
      </w:r>
      <w:proofErr w:type="spellStart"/>
      <w:r>
        <w:t>erwehlen</w:t>
      </w:r>
      <w:proofErr w:type="spellEnd"/>
      <w:r>
        <w:t xml:space="preserve"> / demselben dienen / gehorchen / und thun was solcher </w:t>
      </w:r>
      <w:proofErr w:type="spellStart"/>
      <w:r>
        <w:t>unvernuenfftiger</w:t>
      </w:r>
      <w:proofErr w:type="spellEnd"/>
      <w:r>
        <w:t xml:space="preserve"> Herr haben </w:t>
      </w:r>
      <w:proofErr w:type="spellStart"/>
      <w:r>
        <w:t>wolte</w:t>
      </w:r>
      <w:proofErr w:type="spellEnd"/>
      <w:r>
        <w:t xml:space="preserve">? woher kommt es denn / daß viele unter euch </w:t>
      </w:r>
      <w:proofErr w:type="spellStart"/>
      <w:r>
        <w:t>Hochgebohrnen</w:t>
      </w:r>
      <w:proofErr w:type="spellEnd"/>
      <w:r>
        <w:t xml:space="preserve"> / Wohl-</w:t>
      </w:r>
      <w:proofErr w:type="spellStart"/>
      <w:r>
        <w:t>Adelichen</w:t>
      </w:r>
      <w:proofErr w:type="spellEnd"/>
      <w:r>
        <w:t xml:space="preserve"> / Wohl-Ehren-Besten Schweinen nicht sehen / daß sie eben dasselbe thun / oder was noch </w:t>
      </w:r>
      <w:proofErr w:type="spellStart"/>
      <w:r>
        <w:t>wol</w:t>
      </w:r>
      <w:proofErr w:type="spellEnd"/>
      <w:r>
        <w:t xml:space="preserve"> </w:t>
      </w:r>
      <w:proofErr w:type="spellStart"/>
      <w:r>
        <w:t>schaendlicher</w:t>
      </w:r>
      <w:proofErr w:type="spellEnd"/>
      <w:r>
        <w:t xml:space="preserve"> ist? </w:t>
      </w:r>
      <w:proofErr w:type="spellStart"/>
      <w:r>
        <w:t>Worinn</w:t>
      </w:r>
      <w:proofErr w:type="spellEnd"/>
      <w:r>
        <w:t xml:space="preserve"> ist euer fleischlicher Appetit besser / denn der Appetit eines Viehes? ein Hund hat eben so guten / ja bessern Geruch als ihr; Ein Schwein hat eben so guten Geschmack / Gesicht / und eben so </w:t>
      </w:r>
      <w:proofErr w:type="spellStart"/>
      <w:r>
        <w:t>starck</w:t>
      </w:r>
      <w:proofErr w:type="spellEnd"/>
      <w:r>
        <w:t xml:space="preserve"> treibende Lust als ihr / und was Unterscheid ist denn / ob ihr eurem / oder eines andern Fleische dienet? ob ihr dienet dem viehischen Theil das in euch ist / oder einem andern Viehe das neben euch ist? Wo euch die Liebe GOttes nicht bewegen </w:t>
      </w:r>
      <w:proofErr w:type="spellStart"/>
      <w:r>
        <w:t>kan</w:t>
      </w:r>
      <w:proofErr w:type="spellEnd"/>
      <w:r>
        <w:t xml:space="preserve"> / wo ihr die ewige Verdammniß nicht achtet / so </w:t>
      </w:r>
      <w:proofErr w:type="spellStart"/>
      <w:r>
        <w:t>soltet</w:t>
      </w:r>
      <w:proofErr w:type="spellEnd"/>
      <w:r>
        <w:t xml:space="preserve"> ihr doch noch eure Ehre in der Welt </w:t>
      </w:r>
      <w:proofErr w:type="spellStart"/>
      <w:r>
        <w:t>fuer</w:t>
      </w:r>
      <w:proofErr w:type="spellEnd"/>
      <w:r>
        <w:t xml:space="preserve"> </w:t>
      </w:r>
      <w:proofErr w:type="spellStart"/>
      <w:r>
        <w:t>vernuenfftigen</w:t>
      </w:r>
      <w:proofErr w:type="spellEnd"/>
      <w:r>
        <w:t xml:space="preserve"> Menschen betrachten / und ihr / die ihr nicht leiden </w:t>
      </w:r>
      <w:proofErr w:type="spellStart"/>
      <w:r>
        <w:t>koennet</w:t>
      </w:r>
      <w:proofErr w:type="spellEnd"/>
      <w:r>
        <w:t xml:space="preserve"> ein schimpflich Wort / oder eine Ohrfeige erdulden: </w:t>
      </w:r>
      <w:proofErr w:type="spellStart"/>
      <w:r>
        <w:t>koennet</w:t>
      </w:r>
      <w:proofErr w:type="spellEnd"/>
      <w:r>
        <w:t xml:space="preserve"> doch von euch selbst annehmen eine so gar viehische </w:t>
      </w:r>
      <w:proofErr w:type="spellStart"/>
      <w:r>
        <w:t>Beschimpffung</w:t>
      </w:r>
      <w:proofErr w:type="spellEnd"/>
      <w:r>
        <w:t xml:space="preserve"> / daß ihr eure </w:t>
      </w:r>
      <w:proofErr w:type="spellStart"/>
      <w:r>
        <w:t>vernuenfftige</w:t>
      </w:r>
      <w:proofErr w:type="spellEnd"/>
      <w:r>
        <w:t xml:space="preserve"> und unsterbliche Seele dem viehischen Fleisch </w:t>
      </w:r>
      <w:proofErr w:type="spellStart"/>
      <w:r>
        <w:t>unterwerffet</w:t>
      </w:r>
      <w:proofErr w:type="spellEnd"/>
      <w:r>
        <w:t xml:space="preserve"> / welches erschaffen war derselben zu dienen. </w:t>
      </w:r>
    </w:p>
    <w:p w14:paraId="2747528F" w14:textId="77777777" w:rsidR="006164D3" w:rsidRDefault="006164D3" w:rsidP="006164D3">
      <w:pPr>
        <w:spacing w:after="0" w:line="240" w:lineRule="auto"/>
      </w:pPr>
      <w:r>
        <w:br w:type="page"/>
      </w:r>
    </w:p>
    <w:p w14:paraId="7636F95C" w14:textId="77777777" w:rsidR="006164D3" w:rsidRDefault="006164D3" w:rsidP="006164D3">
      <w:pPr>
        <w:pStyle w:val="berschrift1"/>
        <w:rPr>
          <w:sz w:val="48"/>
        </w:rPr>
      </w:pPr>
      <w:r>
        <w:t>Das XIX. Capitel.</w:t>
      </w:r>
    </w:p>
    <w:p w14:paraId="36092E37" w14:textId="77777777" w:rsidR="006164D3" w:rsidRDefault="006164D3" w:rsidP="006164D3">
      <w:pPr>
        <w:pStyle w:val="StandardWeb"/>
      </w:pPr>
      <w:r>
        <w:rPr>
          <w:rStyle w:val="Fett"/>
          <w:rFonts w:eastAsiaTheme="majorEastAsia"/>
        </w:rPr>
        <w:t xml:space="preserve">Die Fleischlichkeit / und 1. Lust und zwar (a) des Geschmacks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193ECE1F" w14:textId="77777777" w:rsidR="006164D3" w:rsidRDefault="006164D3" w:rsidP="006164D3">
      <w:pPr>
        <w:pStyle w:val="StandardWeb"/>
      </w:pPr>
      <w:r>
        <w:t xml:space="preserve">Nachdem wir betrachtet haben die selbstische </w:t>
      </w:r>
      <w:proofErr w:type="spellStart"/>
      <w:r>
        <w:t>Dispositiones</w:t>
      </w:r>
      <w:proofErr w:type="spellEnd"/>
      <w:r>
        <w:t xml:space="preserve">, die da </w:t>
      </w:r>
      <w:proofErr w:type="spellStart"/>
      <w:r>
        <w:t>muessen</w:t>
      </w:r>
      <w:proofErr w:type="spellEnd"/>
      <w:r>
        <w:t xml:space="preserve"> </w:t>
      </w:r>
      <w:proofErr w:type="spellStart"/>
      <w:r>
        <w:t>getoedtet</w:t>
      </w:r>
      <w:proofErr w:type="spellEnd"/>
      <w:r>
        <w:t xml:space="preserve"> und </w:t>
      </w:r>
      <w:proofErr w:type="spellStart"/>
      <w:r>
        <w:t>verlaeugnet</w:t>
      </w:r>
      <w:proofErr w:type="spellEnd"/>
      <w:r>
        <w:t xml:space="preserve"> werden / so </w:t>
      </w:r>
      <w:proofErr w:type="spellStart"/>
      <w:r>
        <w:t>muessen</w:t>
      </w:r>
      <w:proofErr w:type="spellEnd"/>
      <w:r>
        <w:t xml:space="preserve"> wir nun weiter handeln von der Fleischlichkeit / die </w:t>
      </w:r>
      <w:proofErr w:type="spellStart"/>
      <w:r>
        <w:t>verlaeugnet</w:t>
      </w:r>
      <w:proofErr w:type="spellEnd"/>
      <w:r>
        <w:t xml:space="preserve"> werden muß / denn / </w:t>
      </w:r>
      <w:proofErr w:type="spellStart"/>
      <w:r>
        <w:t>nachdemmal</w:t>
      </w:r>
      <w:proofErr w:type="spellEnd"/>
      <w:r>
        <w:t xml:space="preserve"> wir die Selbst-</w:t>
      </w:r>
      <w:proofErr w:type="spellStart"/>
      <w:r>
        <w:t>Verlaeugnung</w:t>
      </w:r>
      <w:proofErr w:type="spellEnd"/>
      <w:r>
        <w:t xml:space="preserve"> von den </w:t>
      </w:r>
      <w:proofErr w:type="spellStart"/>
      <w:r>
        <w:t>Kraefften</w:t>
      </w:r>
      <w:proofErr w:type="spellEnd"/>
      <w:r>
        <w:t xml:space="preserve"> der Seelen beschrieben / so </w:t>
      </w:r>
      <w:proofErr w:type="spellStart"/>
      <w:r>
        <w:t>muessen</w:t>
      </w:r>
      <w:proofErr w:type="spellEnd"/>
      <w:r>
        <w:t xml:space="preserve"> wir nun dieselbe auch ferner beschreiben von ihren </w:t>
      </w:r>
      <w:proofErr w:type="spellStart"/>
      <w:r>
        <w:t>Objectis</w:t>
      </w:r>
      <w:proofErr w:type="spellEnd"/>
      <w:r>
        <w:t xml:space="preserve">. </w:t>
      </w:r>
    </w:p>
    <w:p w14:paraId="19764272" w14:textId="77777777" w:rsidR="006164D3" w:rsidRDefault="006164D3" w:rsidP="006164D3">
      <w:pPr>
        <w:pStyle w:val="StandardWeb"/>
      </w:pPr>
      <w:r>
        <w:t xml:space="preserve">Es bestehet aber die Fleischlichkeit in diesen </w:t>
      </w:r>
      <w:proofErr w:type="spellStart"/>
      <w:r>
        <w:t>dreyen</w:t>
      </w:r>
      <w:proofErr w:type="spellEnd"/>
      <w:r>
        <w:t xml:space="preserve"> Haupt-</w:t>
      </w:r>
      <w:proofErr w:type="spellStart"/>
      <w:r>
        <w:t>Stuecken</w:t>
      </w:r>
      <w:proofErr w:type="spellEnd"/>
      <w:r>
        <w:t xml:space="preserve"> / Lust / Ehre und Nutz / nicht geistliche / sondern fleischliche / nicht himmlische / sondern </w:t>
      </w:r>
      <w:proofErr w:type="spellStart"/>
      <w:r>
        <w:t>irrdische</w:t>
      </w:r>
      <w:proofErr w:type="spellEnd"/>
      <w:r>
        <w:t xml:space="preserve"> Lust / Ehre und </w:t>
      </w:r>
      <w:proofErr w:type="spellStart"/>
      <w:r>
        <w:t>Nuth</w:t>
      </w:r>
      <w:proofErr w:type="spellEnd"/>
      <w:r>
        <w:t xml:space="preserve">: Diese werden bisweilen verfasset in dem Wort Lust allein / und alsdann </w:t>
      </w:r>
      <w:proofErr w:type="spellStart"/>
      <w:r>
        <w:t>begreiffet</w:t>
      </w:r>
      <w:proofErr w:type="spellEnd"/>
      <w:r>
        <w:t xml:space="preserve"> es mehr in sich / als allein fleischliche Lust / die man Wollust nennet / wie wir dieses Ortes gebrauchen. Bisweilen sind diese drey alle verfasset in dem Wort Welt / und die </w:t>
      </w:r>
      <w:proofErr w:type="spellStart"/>
      <w:r>
        <w:t>Selbheit</w:t>
      </w:r>
      <w:proofErr w:type="spellEnd"/>
      <w:r>
        <w:t xml:space="preserve"> in dem Wort Fleisch / denn die Welt ist die Hure / damit unser Fleisch den Ehebruch begehet / 1. Joh. 2/ 15. 16. Habet nicht lieb die Welt / noch was in der Welt ist. So jemand die Welt lieb hat / in dem ist nicht die Liebe des Vaters / denn alles was in der Welt ist / nemlich des Fleisches Lust / der Augen Lust / und </w:t>
      </w:r>
      <w:proofErr w:type="spellStart"/>
      <w:r>
        <w:t>hoffaertiges</w:t>
      </w:r>
      <w:proofErr w:type="spellEnd"/>
      <w:r>
        <w:t xml:space="preserve"> Leben ist nicht vom Vater / sondern von der Welt / und die Welt vergehet mit ihrer Lust / wer aber den Willen GOttes thut / der bleibet in Ewigkeit. Derowegen wollen wir es in diesen </w:t>
      </w:r>
      <w:proofErr w:type="spellStart"/>
      <w:r>
        <w:t>dreyen</w:t>
      </w:r>
      <w:proofErr w:type="spellEnd"/>
      <w:r>
        <w:t xml:space="preserve"> </w:t>
      </w:r>
      <w:proofErr w:type="spellStart"/>
      <w:r>
        <w:t>Stuecken</w:t>
      </w:r>
      <w:proofErr w:type="spellEnd"/>
      <w:r>
        <w:t xml:space="preserve"> abhandeln / was wir noch von dieser Materia zu handeln haben. </w:t>
      </w:r>
    </w:p>
    <w:p w14:paraId="68DFD851" w14:textId="77777777" w:rsidR="006164D3" w:rsidRDefault="006164D3" w:rsidP="006164D3">
      <w:pPr>
        <w:pStyle w:val="StandardWeb"/>
      </w:pPr>
      <w:r>
        <w:t xml:space="preserve">1. Die selbstisch fleischliche Lust die </w:t>
      </w:r>
      <w:proofErr w:type="spellStart"/>
      <w:r>
        <w:t>verlaeugnet</w:t>
      </w:r>
      <w:proofErr w:type="spellEnd"/>
      <w:r>
        <w:t xml:space="preserve"> werden muß / bestehet in folgenden besondern </w:t>
      </w:r>
      <w:proofErr w:type="spellStart"/>
      <w:r>
        <w:t>Stuecken</w:t>
      </w:r>
      <w:proofErr w:type="spellEnd"/>
      <w:r>
        <w:t xml:space="preserve"> / welche ich nur </w:t>
      </w:r>
      <w:proofErr w:type="spellStart"/>
      <w:r>
        <w:t>kuertzlich</w:t>
      </w:r>
      <w:proofErr w:type="spellEnd"/>
      <w:r>
        <w:t xml:space="preserve"> </w:t>
      </w:r>
      <w:proofErr w:type="spellStart"/>
      <w:r>
        <w:t>beruehren</w:t>
      </w:r>
      <w:proofErr w:type="spellEnd"/>
      <w:r>
        <w:t xml:space="preserve"> muß / weil ihrer so viel sind. 1. Ein vornehmes </w:t>
      </w:r>
      <w:proofErr w:type="spellStart"/>
      <w:r>
        <w:t>Stueck</w:t>
      </w:r>
      <w:proofErr w:type="spellEnd"/>
      <w:r>
        <w:t xml:space="preserve"> der Fleischlichkeit / bestehet </w:t>
      </w:r>
      <w:proofErr w:type="spellStart"/>
      <w:r>
        <w:t>darinn</w:t>
      </w:r>
      <w:proofErr w:type="spellEnd"/>
      <w:r>
        <w:t xml:space="preserve"> / daß man isset und </w:t>
      </w:r>
      <w:proofErr w:type="spellStart"/>
      <w:r>
        <w:t>trincket</w:t>
      </w:r>
      <w:proofErr w:type="spellEnd"/>
      <w:r>
        <w:t xml:space="preserve"> / dem Appetit zu gefallen. So weit als dieses gebrauchet wird uns geschickt zu machen zum Dienste GOttes und zu seiner Ehren / so weit ist es geheiliget / wie zuvor gemeldet ist / wenn es aber nur genommen wird schlechter Dinge dem Appetit zu gefallen / so wird es unserm Feinde </w:t>
      </w:r>
      <w:proofErr w:type="spellStart"/>
      <w:r>
        <w:t>auffgeopffert</w:t>
      </w:r>
      <w:proofErr w:type="spellEnd"/>
      <w:r>
        <w:t xml:space="preserve"> / und werden dadurch </w:t>
      </w:r>
      <w:proofErr w:type="spellStart"/>
      <w:r>
        <w:t>suendliche</w:t>
      </w:r>
      <w:proofErr w:type="spellEnd"/>
      <w:r>
        <w:t xml:space="preserve"> </w:t>
      </w:r>
      <w:proofErr w:type="spellStart"/>
      <w:r>
        <w:t>Lueste</w:t>
      </w:r>
      <w:proofErr w:type="spellEnd"/>
      <w:r>
        <w:t xml:space="preserve"> in uns </w:t>
      </w:r>
      <w:proofErr w:type="spellStart"/>
      <w:r>
        <w:t>geheget</w:t>
      </w:r>
      <w:proofErr w:type="spellEnd"/>
      <w:r>
        <w:t xml:space="preserve">. Sehet ihr etwas / das euer Appetit begehret / es sey essen oder </w:t>
      </w:r>
      <w:proofErr w:type="spellStart"/>
      <w:r>
        <w:t>trincken</w:t>
      </w:r>
      <w:proofErr w:type="spellEnd"/>
      <w:r>
        <w:t xml:space="preserve"> oder was es ist / entweder der Vielheit oder der Beschaffenheit nach / nehmet es nicht / </w:t>
      </w:r>
      <w:proofErr w:type="spellStart"/>
      <w:r>
        <w:t>ruehret</w:t>
      </w:r>
      <w:proofErr w:type="spellEnd"/>
      <w:r>
        <w:t xml:space="preserve"> es nicht an / nur schlechter Ding um dieser </w:t>
      </w:r>
      <w:proofErr w:type="spellStart"/>
      <w:r>
        <w:t>Ursch</w:t>
      </w:r>
      <w:proofErr w:type="spellEnd"/>
      <w:r>
        <w:t xml:space="preserve"> / sondern fraget erstlich / ob es diene / zu </w:t>
      </w:r>
      <w:proofErr w:type="spellStart"/>
      <w:r>
        <w:t>Staerckung</w:t>
      </w:r>
      <w:proofErr w:type="spellEnd"/>
      <w:r>
        <w:t xml:space="preserve"> und Zubereitung eures Leibes und </w:t>
      </w:r>
      <w:proofErr w:type="spellStart"/>
      <w:r>
        <w:t>Gemuethes</w:t>
      </w:r>
      <w:proofErr w:type="spellEnd"/>
      <w:r>
        <w:t xml:space="preserve"> / zum Dienste GOttes / befindet ihr das / so gebrauchet es / wo aber nicht / so lasset es bleiben. Wenn euer Appetit lieber </w:t>
      </w:r>
      <w:proofErr w:type="spellStart"/>
      <w:r>
        <w:t>haette</w:t>
      </w:r>
      <w:proofErr w:type="spellEnd"/>
      <w:r>
        <w:t xml:space="preserve"> Wein als Bier / oder </w:t>
      </w:r>
      <w:proofErr w:type="spellStart"/>
      <w:r>
        <w:t>starck</w:t>
      </w:r>
      <w:proofErr w:type="spellEnd"/>
      <w:r>
        <w:t xml:space="preserve"> Bier als geringer / so gebraucht auch desselben nicht nur allein um dieser Ursachen willen: Wenn euer Appetit gerne </w:t>
      </w:r>
      <w:proofErr w:type="spellStart"/>
      <w:r>
        <w:t>wolt</w:t>
      </w:r>
      <w:proofErr w:type="spellEnd"/>
      <w:r>
        <w:t xml:space="preserve"> einen Becher mehr haben / wann die Natur so viel hat / als ihr dienlich ist / so </w:t>
      </w:r>
      <w:proofErr w:type="spellStart"/>
      <w:r>
        <w:t>verlaeugnet</w:t>
      </w:r>
      <w:proofErr w:type="spellEnd"/>
      <w:r>
        <w:t xml:space="preserve"> den Appetit: Wann er gerne </w:t>
      </w:r>
      <w:proofErr w:type="spellStart"/>
      <w:r>
        <w:t>wolte</w:t>
      </w:r>
      <w:proofErr w:type="spellEnd"/>
      <w:r>
        <w:t xml:space="preserve"> einen Bissen mehr haben / als euch gesund oder dienlich ist / </w:t>
      </w:r>
      <w:proofErr w:type="spellStart"/>
      <w:r>
        <w:t>verlaeugnet</w:t>
      </w:r>
      <w:proofErr w:type="spellEnd"/>
      <w:r>
        <w:t xml:space="preserve"> den Appetit / oder ihr fallet in die </w:t>
      </w:r>
      <w:proofErr w:type="spellStart"/>
      <w:r>
        <w:t>Suende</w:t>
      </w:r>
      <w:proofErr w:type="spellEnd"/>
      <w:r>
        <w:t xml:space="preserve"> der Fleischlichkeit und </w:t>
      </w:r>
      <w:proofErr w:type="spellStart"/>
      <w:r>
        <w:t>Fresserey</w:t>
      </w:r>
      <w:proofErr w:type="spellEnd"/>
      <w:r>
        <w:t xml:space="preserve">. </w:t>
      </w:r>
    </w:p>
    <w:p w14:paraId="6E7A9183" w14:textId="77777777" w:rsidR="006164D3" w:rsidRDefault="006164D3" w:rsidP="006164D3">
      <w:pPr>
        <w:pStyle w:val="StandardWeb"/>
      </w:pPr>
      <w:r>
        <w:t xml:space="preserve">Hie </w:t>
      </w:r>
      <w:proofErr w:type="spellStart"/>
      <w:r>
        <w:t>moechte</w:t>
      </w:r>
      <w:proofErr w:type="spellEnd"/>
      <w:r>
        <w:t xml:space="preserve"> jemand fragen: Ist es dann nicht zugelassen / auf einer </w:t>
      </w:r>
      <w:proofErr w:type="spellStart"/>
      <w:r>
        <w:t>Gasterey</w:t>
      </w:r>
      <w:proofErr w:type="spellEnd"/>
      <w:r>
        <w:t xml:space="preserve"> etwas mehr zu essen von niedlichen Speisen / als </w:t>
      </w:r>
      <w:proofErr w:type="spellStart"/>
      <w:r>
        <w:t>sonsten</w:t>
      </w:r>
      <w:proofErr w:type="spellEnd"/>
      <w:r>
        <w:t xml:space="preserve"> / ob es schon die Natur nicht eben erfordert? Ihr verwirret ja nur die Leute / </w:t>
      </w:r>
      <w:proofErr w:type="spellStart"/>
      <w:r>
        <w:t>indeme</w:t>
      </w:r>
      <w:proofErr w:type="spellEnd"/>
      <w:r>
        <w:t xml:space="preserve"> ihr ihnen eben </w:t>
      </w:r>
      <w:proofErr w:type="spellStart"/>
      <w:r>
        <w:t>wolt</w:t>
      </w:r>
      <w:proofErr w:type="spellEnd"/>
      <w:r>
        <w:t xml:space="preserve"> vorschreien / wie viel Bissen sie essen sollen. Reps. Es ist </w:t>
      </w:r>
      <w:proofErr w:type="spellStart"/>
      <w:r>
        <w:t>Fresserey</w:t>
      </w:r>
      <w:proofErr w:type="spellEnd"/>
      <w:r>
        <w:t xml:space="preserve"> und nicht besser / daß man der Creaturen Gottes </w:t>
      </w:r>
      <w:proofErr w:type="spellStart"/>
      <w:r>
        <w:t>unnuetzlich</w:t>
      </w:r>
      <w:proofErr w:type="spellEnd"/>
      <w:r>
        <w:t xml:space="preserve"> und vergeblich mißbrauchet / und </w:t>
      </w:r>
      <w:proofErr w:type="spellStart"/>
      <w:r>
        <w:t>opffert</w:t>
      </w:r>
      <w:proofErr w:type="spellEnd"/>
      <w:r>
        <w:t xml:space="preserve"> dasjenige einer </w:t>
      </w:r>
      <w:proofErr w:type="spellStart"/>
      <w:r>
        <w:t>freßigen</w:t>
      </w:r>
      <w:proofErr w:type="spellEnd"/>
      <w:r>
        <w:t xml:space="preserve"> Gurgel / das nur allein </w:t>
      </w:r>
      <w:proofErr w:type="spellStart"/>
      <w:r>
        <w:t>solte</w:t>
      </w:r>
      <w:proofErr w:type="spellEnd"/>
      <w:r>
        <w:t xml:space="preserve"> geheiliget seyn zu seinem Dienst. Dasjenige / welches eines Menschen vornehmstes Ende ist / ist sein GOtt: Und was wollet ihr deutlicher haben denn die klaren Worte der </w:t>
      </w:r>
      <w:proofErr w:type="spellStart"/>
      <w:r>
        <w:t>Schrifft</w:t>
      </w:r>
      <w:proofErr w:type="spellEnd"/>
      <w:r>
        <w:t xml:space="preserve">: Ihr esset oder </w:t>
      </w:r>
      <w:proofErr w:type="spellStart"/>
      <w:r>
        <w:t>trincket</w:t>
      </w:r>
      <w:proofErr w:type="spellEnd"/>
      <w:r>
        <w:t xml:space="preserve"> / so thut es alles zu der Ehre GOttes / 1. Cor. 10/ 31. Und daß die fleischlich </w:t>
      </w:r>
      <w:proofErr w:type="spellStart"/>
      <w:r>
        <w:t>Gesinnete</w:t>
      </w:r>
      <w:proofErr w:type="spellEnd"/>
      <w:r>
        <w:t xml:space="preserve"> ihren Bauch zum GOtt machen / Phil. 3. v. 18. Derowegen wenn ihr so viel eingenommen habet / als sich schicket zu eurem Zweck / dem Dienst und der Ehre GOttes / so </w:t>
      </w:r>
      <w:proofErr w:type="spellStart"/>
      <w:r>
        <w:t>muesset</w:t>
      </w:r>
      <w:proofErr w:type="spellEnd"/>
      <w:r>
        <w:t xml:space="preserve"> ihr nicht mehr einnehmen zu einem andern Zweck euer fleischliche Begierden und Appetit zu </w:t>
      </w:r>
      <w:proofErr w:type="spellStart"/>
      <w:r>
        <w:t>fuellen</w:t>
      </w:r>
      <w:proofErr w:type="spellEnd"/>
      <w:r>
        <w:t xml:space="preserve">. Was aber belanget den </w:t>
      </w:r>
      <w:proofErr w:type="spellStart"/>
      <w:r>
        <w:t>Zweiffel</w:t>
      </w:r>
      <w:proofErr w:type="spellEnd"/>
      <w:r>
        <w:t xml:space="preserve"> / davon ihr </w:t>
      </w:r>
      <w:proofErr w:type="spellStart"/>
      <w:r>
        <w:t>gedencket</w:t>
      </w:r>
      <w:proofErr w:type="spellEnd"/>
      <w:r>
        <w:t xml:space="preserve"> in euer Frage / betreffend eben die rechte Maaß und </w:t>
      </w:r>
      <w:proofErr w:type="spellStart"/>
      <w:r>
        <w:t>Proporion</w:t>
      </w:r>
      <w:proofErr w:type="spellEnd"/>
      <w:r>
        <w:t xml:space="preserve"> / da </w:t>
      </w:r>
      <w:proofErr w:type="spellStart"/>
      <w:r>
        <w:t>duerffen</w:t>
      </w:r>
      <w:proofErr w:type="spellEnd"/>
      <w:r>
        <w:t xml:space="preserve"> wir uns nicht so sehr um </w:t>
      </w:r>
      <w:proofErr w:type="spellStart"/>
      <w:r>
        <w:t>bekuemmern</w:t>
      </w:r>
      <w:proofErr w:type="spellEnd"/>
      <w:r>
        <w:t xml:space="preserve"> / es hat GOtt der HERR uns Mittel genug gegeben / die uns </w:t>
      </w:r>
      <w:proofErr w:type="spellStart"/>
      <w:r>
        <w:t>darinn</w:t>
      </w:r>
      <w:proofErr w:type="spellEnd"/>
      <w:r>
        <w:t xml:space="preserve"> unterweisen </w:t>
      </w:r>
      <w:proofErr w:type="spellStart"/>
      <w:r>
        <w:t>moegen</w:t>
      </w:r>
      <w:proofErr w:type="spellEnd"/>
      <w:r>
        <w:t xml:space="preserve"> zu wissen / was uns dienlich ist / und was </w:t>
      </w:r>
      <w:proofErr w:type="spellStart"/>
      <w:r>
        <w:t>ueberflueßig</w:t>
      </w:r>
      <w:proofErr w:type="spellEnd"/>
      <w:r>
        <w:t xml:space="preserve"> ist / und es </w:t>
      </w:r>
      <w:proofErr w:type="spellStart"/>
      <w:r>
        <w:t>gebuehret</w:t>
      </w:r>
      <w:proofErr w:type="spellEnd"/>
      <w:r>
        <w:t xml:space="preserve"> uns / </w:t>
      </w:r>
      <w:proofErr w:type="spellStart"/>
      <w:r>
        <w:t>bestaendig</w:t>
      </w:r>
      <w:proofErr w:type="spellEnd"/>
      <w:r>
        <w:t xml:space="preserve"> zu allen Zeiten unser </w:t>
      </w:r>
      <w:proofErr w:type="spellStart"/>
      <w:r>
        <w:t>Vernunfft</w:t>
      </w:r>
      <w:proofErr w:type="spellEnd"/>
      <w:r>
        <w:t xml:space="preserve"> zu gebrauchen / und so nahe zu bleiben bey der rechten Proportion als wir immer </w:t>
      </w:r>
      <w:proofErr w:type="spellStart"/>
      <w:r>
        <w:t>koennen</w:t>
      </w:r>
      <w:proofErr w:type="spellEnd"/>
      <w:r>
        <w:t xml:space="preserve"> / und wenn wir wissen / daß wir dahin trachten und </w:t>
      </w:r>
      <w:proofErr w:type="spellStart"/>
      <w:r>
        <w:t>mueglichstes</w:t>
      </w:r>
      <w:proofErr w:type="spellEnd"/>
      <w:r>
        <w:t xml:space="preserve"> </w:t>
      </w:r>
      <w:proofErr w:type="spellStart"/>
      <w:r>
        <w:t>Fleisses</w:t>
      </w:r>
      <w:proofErr w:type="spellEnd"/>
      <w:r>
        <w:t xml:space="preserve"> uns dahin </w:t>
      </w:r>
      <w:proofErr w:type="spellStart"/>
      <w:r>
        <w:t>bemuehen</w:t>
      </w:r>
      <w:proofErr w:type="spellEnd"/>
      <w:r>
        <w:t xml:space="preserve"> / auch von </w:t>
      </w:r>
      <w:proofErr w:type="spellStart"/>
      <w:r>
        <w:t>Hertzen</w:t>
      </w:r>
      <w:proofErr w:type="spellEnd"/>
      <w:r>
        <w:t xml:space="preserve"> es begehren / so </w:t>
      </w:r>
      <w:proofErr w:type="spellStart"/>
      <w:r>
        <w:t>waere</w:t>
      </w:r>
      <w:proofErr w:type="spellEnd"/>
      <w:r>
        <w:t xml:space="preserve"> es eine </w:t>
      </w:r>
      <w:proofErr w:type="spellStart"/>
      <w:r>
        <w:t>Suende</w:t>
      </w:r>
      <w:proofErr w:type="spellEnd"/>
      <w:r>
        <w:t xml:space="preserve"> gegen GOtt / daß wir uns </w:t>
      </w:r>
      <w:proofErr w:type="spellStart"/>
      <w:r>
        <w:t>solten</w:t>
      </w:r>
      <w:proofErr w:type="spellEnd"/>
      <w:r>
        <w:t xml:space="preserve"> mit </w:t>
      </w:r>
      <w:proofErr w:type="spellStart"/>
      <w:r>
        <w:t>immerwaehrenden</w:t>
      </w:r>
      <w:proofErr w:type="spellEnd"/>
      <w:r>
        <w:t xml:space="preserve"> </w:t>
      </w:r>
      <w:proofErr w:type="spellStart"/>
      <w:r>
        <w:t>unnoethigen</w:t>
      </w:r>
      <w:proofErr w:type="spellEnd"/>
      <w:r>
        <w:t xml:space="preserve"> </w:t>
      </w:r>
      <w:proofErr w:type="spellStart"/>
      <w:r>
        <w:t>Zweiffel</w:t>
      </w:r>
      <w:proofErr w:type="spellEnd"/>
      <w:r>
        <w:t xml:space="preserve"> und Furcht </w:t>
      </w:r>
      <w:proofErr w:type="spellStart"/>
      <w:r>
        <w:t>quaelen</w:t>
      </w:r>
      <w:proofErr w:type="spellEnd"/>
      <w:r>
        <w:t xml:space="preserve"> / damit wir nicht die </w:t>
      </w:r>
      <w:proofErr w:type="spellStart"/>
      <w:r>
        <w:t>Regul</w:t>
      </w:r>
      <w:proofErr w:type="spellEnd"/>
      <w:r>
        <w:t xml:space="preserve"> </w:t>
      </w:r>
      <w:proofErr w:type="spellStart"/>
      <w:r>
        <w:t>uebertreten</w:t>
      </w:r>
      <w:proofErr w:type="spellEnd"/>
      <w:r>
        <w:t xml:space="preserve"> / denn was </w:t>
      </w:r>
      <w:proofErr w:type="spellStart"/>
      <w:r>
        <w:t>koennen</w:t>
      </w:r>
      <w:proofErr w:type="spellEnd"/>
      <w:r>
        <w:t xml:space="preserve"> wir mehr thun / als wenn wir unser bestes </w:t>
      </w:r>
      <w:proofErr w:type="spellStart"/>
      <w:r>
        <w:t>darinn</w:t>
      </w:r>
      <w:proofErr w:type="spellEnd"/>
      <w:r>
        <w:t xml:space="preserve"> thun / und wie wir es am besten verstehen / und wenn wir aus Unverstand ein wenig irren oder </w:t>
      </w:r>
      <w:proofErr w:type="spellStart"/>
      <w:r>
        <w:t>uebertreten</w:t>
      </w:r>
      <w:proofErr w:type="spellEnd"/>
      <w:r>
        <w:t xml:space="preserve"> </w:t>
      </w:r>
      <w:proofErr w:type="spellStart"/>
      <w:r>
        <w:t>solten</w:t>
      </w:r>
      <w:proofErr w:type="spellEnd"/>
      <w:r>
        <w:t xml:space="preserve"> / so ist das vergeben mit unsern andern </w:t>
      </w:r>
      <w:proofErr w:type="spellStart"/>
      <w:r>
        <w:t>taeglichen</w:t>
      </w:r>
      <w:proofErr w:type="spellEnd"/>
      <w:r>
        <w:t xml:space="preserve"> Schwachheiten / und uns zu </w:t>
      </w:r>
      <w:proofErr w:type="spellStart"/>
      <w:r>
        <w:t>quaelen</w:t>
      </w:r>
      <w:proofErr w:type="spellEnd"/>
      <w:r>
        <w:t xml:space="preserve"> und zu verwirren mit </w:t>
      </w:r>
      <w:proofErr w:type="spellStart"/>
      <w:r>
        <w:t>unnoethiger</w:t>
      </w:r>
      <w:proofErr w:type="spellEnd"/>
      <w:r>
        <w:t xml:space="preserve"> Furcht / </w:t>
      </w:r>
      <w:proofErr w:type="spellStart"/>
      <w:r>
        <w:t>wolte</w:t>
      </w:r>
      <w:proofErr w:type="spellEnd"/>
      <w:r>
        <w:t xml:space="preserve"> uns viel ungeschickter machen zum Dienste Gottes / denn wenn wir in der Maaß und Proportionen in essen und </w:t>
      </w:r>
      <w:proofErr w:type="spellStart"/>
      <w:r>
        <w:t>trincken</w:t>
      </w:r>
      <w:proofErr w:type="spellEnd"/>
      <w:r>
        <w:t xml:space="preserve"> ein wenig </w:t>
      </w:r>
      <w:proofErr w:type="spellStart"/>
      <w:r>
        <w:t>fehleten</w:t>
      </w:r>
      <w:proofErr w:type="spellEnd"/>
      <w:r>
        <w:t xml:space="preserve"> / und </w:t>
      </w:r>
      <w:proofErr w:type="spellStart"/>
      <w:r>
        <w:t>wuerde</w:t>
      </w:r>
      <w:proofErr w:type="spellEnd"/>
      <w:r>
        <w:t xml:space="preserve"> also eben eine so grosse </w:t>
      </w:r>
      <w:proofErr w:type="spellStart"/>
      <w:r>
        <w:t>Suende</w:t>
      </w:r>
      <w:proofErr w:type="spellEnd"/>
      <w:r>
        <w:t xml:space="preserve"> seyn / als diejenige die wir </w:t>
      </w:r>
      <w:proofErr w:type="spellStart"/>
      <w:r>
        <w:t>befuerchten</w:t>
      </w:r>
      <w:proofErr w:type="spellEnd"/>
      <w:r>
        <w:t xml:space="preserve">. Ist derowegen der beste Weg / daß wir mit Ruhe und Freuden / </w:t>
      </w:r>
      <w:proofErr w:type="spellStart"/>
      <w:r>
        <w:t>ohn</w:t>
      </w:r>
      <w:proofErr w:type="spellEnd"/>
      <w:r>
        <w:t xml:space="preserve"> verwirrende Furcht und </w:t>
      </w:r>
      <w:proofErr w:type="spellStart"/>
      <w:r>
        <w:t>Zweiffel</w:t>
      </w:r>
      <w:proofErr w:type="spellEnd"/>
      <w:r>
        <w:t xml:space="preserve"> unser bestes thun / und in unser Selbst-</w:t>
      </w:r>
      <w:proofErr w:type="spellStart"/>
      <w:r>
        <w:t>Verlaeugnung</w:t>
      </w:r>
      <w:proofErr w:type="spellEnd"/>
      <w:r>
        <w:t xml:space="preserve"> </w:t>
      </w:r>
      <w:proofErr w:type="spellStart"/>
      <w:r>
        <w:t>klueglich</w:t>
      </w:r>
      <w:proofErr w:type="spellEnd"/>
      <w:r>
        <w:t xml:space="preserve"> verfahren / in Betrachtung / daß wir mit einem Vater zu thun haben / der da weiß / daß das Fleisch schwach ist / ob gleich der Geist willig ist. Aber dennoch mit </w:t>
      </w:r>
      <w:proofErr w:type="spellStart"/>
      <w:r>
        <w:t>freyem</w:t>
      </w:r>
      <w:proofErr w:type="spellEnd"/>
      <w:r>
        <w:t xml:space="preserve"> und vollen Willen einen Becher oder Bissen / der uns gar nicht zum Dienste Gottes geschickt machet / oder uns sonst auch nicht </w:t>
      </w:r>
      <w:proofErr w:type="spellStart"/>
      <w:r>
        <w:t>nuetze</w:t>
      </w:r>
      <w:proofErr w:type="spellEnd"/>
      <w:r>
        <w:t xml:space="preserve"> ist / unserm fleischlichen Appetit </w:t>
      </w:r>
      <w:proofErr w:type="spellStart"/>
      <w:r>
        <w:t>zuzuwerffen</w:t>
      </w:r>
      <w:proofErr w:type="spellEnd"/>
      <w:r>
        <w:t xml:space="preserve"> / </w:t>
      </w:r>
      <w:proofErr w:type="spellStart"/>
      <w:r>
        <w:t>diß</w:t>
      </w:r>
      <w:proofErr w:type="spellEnd"/>
      <w:r>
        <w:t xml:space="preserve"> ist kein Selbst-</w:t>
      </w:r>
      <w:proofErr w:type="spellStart"/>
      <w:r>
        <w:t>Verlaeugnung</w:t>
      </w:r>
      <w:proofErr w:type="spellEnd"/>
      <w:r>
        <w:t xml:space="preserve"> </w:t>
      </w:r>
      <w:proofErr w:type="spellStart"/>
      <w:r>
        <w:t>sondenr</w:t>
      </w:r>
      <w:proofErr w:type="spellEnd"/>
      <w:r>
        <w:t xml:space="preserve"> Fleischlichkeit. </w:t>
      </w:r>
    </w:p>
    <w:p w14:paraId="6F2D329E" w14:textId="77777777" w:rsidR="006164D3" w:rsidRDefault="006164D3" w:rsidP="006164D3">
      <w:pPr>
        <w:pStyle w:val="StandardWeb"/>
      </w:pPr>
      <w:r>
        <w:t xml:space="preserve">Ferner </w:t>
      </w:r>
      <w:proofErr w:type="spellStart"/>
      <w:r>
        <w:t>moechte</w:t>
      </w:r>
      <w:proofErr w:type="spellEnd"/>
      <w:r>
        <w:t xml:space="preserve"> einer fragen / die Natur weiß </w:t>
      </w:r>
      <w:proofErr w:type="spellStart"/>
      <w:r>
        <w:t>gleichwol</w:t>
      </w:r>
      <w:proofErr w:type="spellEnd"/>
      <w:r>
        <w:t xml:space="preserve"> am beten was ihr dienet / und sollte demnach dasselbe vor Best gehalten werden / da sie den besten Appetit zu hat. Ein Vieh lebet so gesund als ein Mensch / das nur allein seinem Appetit folget / ist es denn nicht zugelassen / daß man entweder isset oder </w:t>
      </w:r>
      <w:proofErr w:type="spellStart"/>
      <w:r>
        <w:t>trincket</w:t>
      </w:r>
      <w:proofErr w:type="spellEnd"/>
      <w:r>
        <w:t xml:space="preserve"> aus dieser </w:t>
      </w:r>
      <w:proofErr w:type="spellStart"/>
      <w:r>
        <w:t>Ursach</w:t>
      </w:r>
      <w:proofErr w:type="spellEnd"/>
      <w:r>
        <w:t xml:space="preserve"> / damit der Appetit </w:t>
      </w:r>
      <w:proofErr w:type="spellStart"/>
      <w:r>
        <w:t>vergnueget</w:t>
      </w:r>
      <w:proofErr w:type="spellEnd"/>
      <w:r>
        <w:t xml:space="preserve"> werde. Resp. Etliche </w:t>
      </w:r>
      <w:proofErr w:type="spellStart"/>
      <w:r>
        <w:t>unvernuenfftige</w:t>
      </w:r>
      <w:proofErr w:type="spellEnd"/>
      <w:r>
        <w:t xml:space="preserve"> </w:t>
      </w:r>
      <w:proofErr w:type="spellStart"/>
      <w:r>
        <w:t>Theire</w:t>
      </w:r>
      <w:proofErr w:type="spellEnd"/>
      <w:r>
        <w:t xml:space="preserve"> </w:t>
      </w:r>
      <w:proofErr w:type="spellStart"/>
      <w:r>
        <w:t>wuerden</w:t>
      </w:r>
      <w:proofErr w:type="spellEnd"/>
      <w:r>
        <w:t xml:space="preserve"> sich selbst zu </w:t>
      </w:r>
      <w:proofErr w:type="spellStart"/>
      <w:r>
        <w:t>tode</w:t>
      </w:r>
      <w:proofErr w:type="spellEnd"/>
      <w:r>
        <w:t xml:space="preserve"> essen / wenn der </w:t>
      </w:r>
      <w:proofErr w:type="spellStart"/>
      <w:r>
        <w:t>vernuenfftige</w:t>
      </w:r>
      <w:proofErr w:type="spellEnd"/>
      <w:r>
        <w:t xml:space="preserve"> Mensch sie nicht regierte / und ihren Appetit </w:t>
      </w:r>
      <w:proofErr w:type="spellStart"/>
      <w:r>
        <w:t>maeßigte</w:t>
      </w:r>
      <w:proofErr w:type="spellEnd"/>
      <w:r>
        <w:t xml:space="preserve"> / ein Schwein </w:t>
      </w:r>
      <w:proofErr w:type="spellStart"/>
      <w:r>
        <w:t>wuerde</w:t>
      </w:r>
      <w:proofErr w:type="spellEnd"/>
      <w:r>
        <w:t xml:space="preserve"> sich in der halben Stunde im </w:t>
      </w:r>
      <w:proofErr w:type="spellStart"/>
      <w:r>
        <w:t>Heffen</w:t>
      </w:r>
      <w:proofErr w:type="spellEnd"/>
      <w:r>
        <w:t xml:space="preserve"> zu todte </w:t>
      </w:r>
      <w:proofErr w:type="spellStart"/>
      <w:r>
        <w:t>sauffen</w:t>
      </w:r>
      <w:proofErr w:type="spellEnd"/>
      <w:r>
        <w:t xml:space="preserve">; Ein Pferd </w:t>
      </w:r>
      <w:proofErr w:type="spellStart"/>
      <w:r>
        <w:t>wuerde</w:t>
      </w:r>
      <w:proofErr w:type="spellEnd"/>
      <w:r>
        <w:t xml:space="preserve"> sich leicht </w:t>
      </w:r>
      <w:proofErr w:type="spellStart"/>
      <w:r>
        <w:t>stencken</w:t>
      </w:r>
      <w:proofErr w:type="spellEnd"/>
      <w:r>
        <w:t xml:space="preserve"> in </w:t>
      </w:r>
      <w:proofErr w:type="spellStart"/>
      <w:r>
        <w:t>Habern</w:t>
      </w:r>
      <w:proofErr w:type="spellEnd"/>
      <w:r>
        <w:t xml:space="preserve"> oder in der Hitze zu </w:t>
      </w:r>
      <w:proofErr w:type="spellStart"/>
      <w:r>
        <w:t>tode</w:t>
      </w:r>
      <w:proofErr w:type="spellEnd"/>
      <w:r>
        <w:t xml:space="preserve"> </w:t>
      </w:r>
      <w:proofErr w:type="spellStart"/>
      <w:r>
        <w:t>sauffen</w:t>
      </w:r>
      <w:proofErr w:type="spellEnd"/>
      <w:r>
        <w:t xml:space="preserve"> / wenn es seinen Willen </w:t>
      </w:r>
      <w:proofErr w:type="spellStart"/>
      <w:r>
        <w:t>haette</w:t>
      </w:r>
      <w:proofErr w:type="spellEnd"/>
      <w:r>
        <w:t xml:space="preserve">. Ein </w:t>
      </w:r>
      <w:proofErr w:type="spellStart"/>
      <w:r>
        <w:t>unvernuenfftig</w:t>
      </w:r>
      <w:proofErr w:type="spellEnd"/>
      <w:r>
        <w:t xml:space="preserve"> Thier </w:t>
      </w:r>
      <w:proofErr w:type="spellStart"/>
      <w:r>
        <w:t>kan</w:t>
      </w:r>
      <w:proofErr w:type="spellEnd"/>
      <w:r>
        <w:t xml:space="preserve"> keinen Unterscheid machen zwischen </w:t>
      </w:r>
      <w:proofErr w:type="spellStart"/>
      <w:r>
        <w:t>Gifft</w:t>
      </w:r>
      <w:proofErr w:type="spellEnd"/>
      <w:r>
        <w:t xml:space="preserve"> und seiner ordentlichen Speise / sondern </w:t>
      </w:r>
      <w:proofErr w:type="spellStart"/>
      <w:r>
        <w:t>wuerde</w:t>
      </w:r>
      <w:proofErr w:type="spellEnd"/>
      <w:r>
        <w:t xml:space="preserve"> leicht umkommen / wenn es seinem Appetit folgen </w:t>
      </w:r>
      <w:proofErr w:type="spellStart"/>
      <w:r>
        <w:t>wolte</w:t>
      </w:r>
      <w:proofErr w:type="spellEnd"/>
      <w:r>
        <w:t xml:space="preserve">. 2. Und ob schon ein Vieh keine </w:t>
      </w:r>
      <w:proofErr w:type="spellStart"/>
      <w:r>
        <w:t>Vernunfft</w:t>
      </w:r>
      <w:proofErr w:type="spellEnd"/>
      <w:r>
        <w:t xml:space="preserve"> hat / so hat es doch GOTT der HERR es versehen / daß es besser ohne </w:t>
      </w:r>
      <w:proofErr w:type="spellStart"/>
      <w:r>
        <w:t>Vernunfft</w:t>
      </w:r>
      <w:proofErr w:type="spellEnd"/>
      <w:r>
        <w:t xml:space="preserve"> leben </w:t>
      </w:r>
      <w:proofErr w:type="spellStart"/>
      <w:r>
        <w:t>kan</w:t>
      </w:r>
      <w:proofErr w:type="spellEnd"/>
      <w:r>
        <w:t xml:space="preserve"> als der </w:t>
      </w:r>
      <w:proofErr w:type="spellStart"/>
      <w:r>
        <w:t>Mnesch</w:t>
      </w:r>
      <w:proofErr w:type="spellEnd"/>
      <w:r>
        <w:t xml:space="preserve">; Der Appetit eines Viehes ist nicht so sehr verdorben durch die </w:t>
      </w:r>
      <w:proofErr w:type="spellStart"/>
      <w:r>
        <w:t>Suende</w:t>
      </w:r>
      <w:proofErr w:type="spellEnd"/>
      <w:r>
        <w:t xml:space="preserve"> als unser ist: Die </w:t>
      </w:r>
      <w:proofErr w:type="spellStart"/>
      <w:r>
        <w:t>Erbsuende</w:t>
      </w:r>
      <w:proofErr w:type="spellEnd"/>
      <w:r>
        <w:t xml:space="preserve"> hat unsern Appetit verdorben / und unsere Begierden </w:t>
      </w:r>
      <w:proofErr w:type="spellStart"/>
      <w:r>
        <w:t>hefftig</w:t>
      </w:r>
      <w:proofErr w:type="spellEnd"/>
      <w:r>
        <w:t xml:space="preserve"> gemacht / und wenn der Mensch nicht mehr seiner </w:t>
      </w:r>
      <w:proofErr w:type="spellStart"/>
      <w:r>
        <w:t>Vernunfft</w:t>
      </w:r>
      <w:proofErr w:type="spellEnd"/>
      <w:r>
        <w:t xml:space="preserve"> </w:t>
      </w:r>
      <w:proofErr w:type="spellStart"/>
      <w:r>
        <w:t>beduerffte</w:t>
      </w:r>
      <w:proofErr w:type="spellEnd"/>
      <w:r>
        <w:t xml:space="preserve"> / auch seine </w:t>
      </w:r>
      <w:proofErr w:type="spellStart"/>
      <w:r>
        <w:t>natuerliche</w:t>
      </w:r>
      <w:proofErr w:type="spellEnd"/>
      <w:r>
        <w:t xml:space="preserve"> </w:t>
      </w:r>
      <w:proofErr w:type="spellStart"/>
      <w:r>
        <w:t>actiones</w:t>
      </w:r>
      <w:proofErr w:type="spellEnd"/>
      <w:r>
        <w:t xml:space="preserve"> zu </w:t>
      </w:r>
      <w:proofErr w:type="spellStart"/>
      <w:r>
        <w:t>ordiniren</w:t>
      </w:r>
      <w:proofErr w:type="spellEnd"/>
      <w:r>
        <w:t xml:space="preserve"> / denn ein Vieh hat / so </w:t>
      </w:r>
      <w:proofErr w:type="spellStart"/>
      <w:r>
        <w:t>wuerde</w:t>
      </w:r>
      <w:proofErr w:type="spellEnd"/>
      <w:r>
        <w:t xml:space="preserve"> GOtt der HErr ihm keine </w:t>
      </w:r>
      <w:proofErr w:type="spellStart"/>
      <w:r>
        <w:t>Vernunfft</w:t>
      </w:r>
      <w:proofErr w:type="spellEnd"/>
      <w:r>
        <w:t xml:space="preserve"> gegeben haben seinen Appetit zu regieren / und </w:t>
      </w:r>
      <w:proofErr w:type="spellStart"/>
      <w:r>
        <w:t>wuerde</w:t>
      </w:r>
      <w:proofErr w:type="spellEnd"/>
      <w:r>
        <w:t xml:space="preserve"> ihm nicht befohlen haben / dieselben in diesem </w:t>
      </w:r>
      <w:proofErr w:type="spellStart"/>
      <w:r>
        <w:t>Stueck</w:t>
      </w:r>
      <w:proofErr w:type="spellEnd"/>
      <w:r>
        <w:t xml:space="preserve"> zu gebrauchen: und wer weiß nicht / daß wenn der Mensch seinem Appetit allein folgen wollte / wie das Vieh thut / daß er sich </w:t>
      </w:r>
      <w:proofErr w:type="spellStart"/>
      <w:r>
        <w:t>wuerde</w:t>
      </w:r>
      <w:proofErr w:type="spellEnd"/>
      <w:r>
        <w:t xml:space="preserve"> in wenig Wochen oder auch </w:t>
      </w:r>
      <w:proofErr w:type="spellStart"/>
      <w:r>
        <w:t>wol</w:t>
      </w:r>
      <w:proofErr w:type="spellEnd"/>
      <w:r>
        <w:t xml:space="preserve"> Tage selbst ermorden. Unser Appetit </w:t>
      </w:r>
      <w:proofErr w:type="spellStart"/>
      <w:r>
        <w:t>wuerde</w:t>
      </w:r>
      <w:proofErr w:type="spellEnd"/>
      <w:r>
        <w:t xml:space="preserve"> uns bald </w:t>
      </w:r>
      <w:proofErr w:type="spellStart"/>
      <w:r>
        <w:t>reitzen</w:t>
      </w:r>
      <w:proofErr w:type="spellEnd"/>
      <w:r>
        <w:t xml:space="preserve"> zu demjenigen / das da entweder seiner Vielheit oder Beschaffenheit nach uns </w:t>
      </w:r>
      <w:proofErr w:type="spellStart"/>
      <w:r>
        <w:t>wuerde</w:t>
      </w:r>
      <w:proofErr w:type="spellEnd"/>
      <w:r>
        <w:t xml:space="preserve"> </w:t>
      </w:r>
      <w:proofErr w:type="spellStart"/>
      <w:r>
        <w:t>niederwerffen</w:t>
      </w:r>
      <w:proofErr w:type="spellEnd"/>
      <w:r>
        <w:t xml:space="preserve"> in </w:t>
      </w:r>
      <w:proofErr w:type="spellStart"/>
      <w:r>
        <w:t>toedtliche</w:t>
      </w:r>
      <w:proofErr w:type="spellEnd"/>
      <w:r>
        <w:t xml:space="preserve"> </w:t>
      </w:r>
      <w:proofErr w:type="spellStart"/>
      <w:r>
        <w:t>Kranckheiten</w:t>
      </w:r>
      <w:proofErr w:type="spellEnd"/>
      <w:r>
        <w:t xml:space="preserve"> / und es bald ein Ende mit uns machen / und wenn wir noch in denen </w:t>
      </w:r>
      <w:proofErr w:type="spellStart"/>
      <w:r>
        <w:t>Kranckheiten</w:t>
      </w:r>
      <w:proofErr w:type="spellEnd"/>
      <w:r>
        <w:t xml:space="preserve"> ferner </w:t>
      </w:r>
      <w:proofErr w:type="spellStart"/>
      <w:r>
        <w:t>wolten</w:t>
      </w:r>
      <w:proofErr w:type="spellEnd"/>
      <w:r>
        <w:t xml:space="preserve"> auf unserm Appetit </w:t>
      </w:r>
      <w:proofErr w:type="spellStart"/>
      <w:r>
        <w:t>bestaendig</w:t>
      </w:r>
      <w:proofErr w:type="spellEnd"/>
      <w:r>
        <w:t xml:space="preserve"> folgen / </w:t>
      </w:r>
      <w:proofErr w:type="spellStart"/>
      <w:r>
        <w:t>wuerde</w:t>
      </w:r>
      <w:proofErr w:type="spellEnd"/>
      <w:r>
        <w:t xml:space="preserve"> gewiß der Tod darauf folgen. Und ist </w:t>
      </w:r>
      <w:proofErr w:type="spellStart"/>
      <w:r>
        <w:t>diß</w:t>
      </w:r>
      <w:proofErr w:type="spellEnd"/>
      <w:r>
        <w:t xml:space="preserve"> </w:t>
      </w:r>
      <w:proofErr w:type="spellStart"/>
      <w:r>
        <w:t>warlich</w:t>
      </w:r>
      <w:proofErr w:type="spellEnd"/>
      <w:r>
        <w:t xml:space="preserve"> eine recht viehische Lehre / daß der Mensch / der die </w:t>
      </w:r>
      <w:proofErr w:type="spellStart"/>
      <w:r>
        <w:t>Vernunfft</w:t>
      </w:r>
      <w:proofErr w:type="spellEnd"/>
      <w:r>
        <w:t xml:space="preserve"> hat / seine fleischliche </w:t>
      </w:r>
      <w:proofErr w:type="spellStart"/>
      <w:r>
        <w:t>Lueste</w:t>
      </w:r>
      <w:proofErr w:type="spellEnd"/>
      <w:r>
        <w:t xml:space="preserve"> zu regieren / dieselbe </w:t>
      </w:r>
      <w:proofErr w:type="spellStart"/>
      <w:r>
        <w:t>solte</w:t>
      </w:r>
      <w:proofErr w:type="spellEnd"/>
      <w:r>
        <w:t xml:space="preserve"> </w:t>
      </w:r>
      <w:proofErr w:type="spellStart"/>
      <w:r>
        <w:t>beyseit</w:t>
      </w:r>
      <w:proofErr w:type="spellEnd"/>
      <w:r>
        <w:t xml:space="preserve"> setzen / und ohne ihr seinem Appetit folge leisten wir ein Vieh. Was thun Fresser und </w:t>
      </w:r>
      <w:proofErr w:type="spellStart"/>
      <w:r>
        <w:t>Saeuffer</w:t>
      </w:r>
      <w:proofErr w:type="spellEnd"/>
      <w:r>
        <w:t xml:space="preserve"> und Hurer mehr / denn daß sie ihren fleischlichen </w:t>
      </w:r>
      <w:proofErr w:type="spellStart"/>
      <w:r>
        <w:t>Luesten</w:t>
      </w:r>
      <w:proofErr w:type="spellEnd"/>
      <w:r>
        <w:t xml:space="preserve"> folgen. Und wenn man den </w:t>
      </w:r>
      <w:proofErr w:type="spellStart"/>
      <w:r>
        <w:t>Luesten</w:t>
      </w:r>
      <w:proofErr w:type="spellEnd"/>
      <w:r>
        <w:t xml:space="preserve"> des Fleisches folgen </w:t>
      </w:r>
      <w:proofErr w:type="spellStart"/>
      <w:r>
        <w:t>moechte</w:t>
      </w:r>
      <w:proofErr w:type="spellEnd"/>
      <w:r>
        <w:t xml:space="preserve"> / wer </w:t>
      </w:r>
      <w:proofErr w:type="spellStart"/>
      <w:r>
        <w:t>wolte</w:t>
      </w:r>
      <w:proofErr w:type="spellEnd"/>
      <w:r>
        <w:t xml:space="preserve"> nicht in etlicher Maaß so seyn / wie die sind / dasjenige was nicht </w:t>
      </w:r>
      <w:proofErr w:type="spellStart"/>
      <w:r>
        <w:t>Suende</w:t>
      </w:r>
      <w:proofErr w:type="spellEnd"/>
      <w:r>
        <w:t xml:space="preserve"> ist in dem Vieh / ist </w:t>
      </w:r>
      <w:proofErr w:type="spellStart"/>
      <w:r>
        <w:t>Suende</w:t>
      </w:r>
      <w:proofErr w:type="spellEnd"/>
      <w:r>
        <w:t xml:space="preserve"> in dem Menschen / dieweil der Mensch </w:t>
      </w:r>
      <w:proofErr w:type="spellStart"/>
      <w:r>
        <w:t>Vernunfft</w:t>
      </w:r>
      <w:proofErr w:type="spellEnd"/>
      <w:r>
        <w:t xml:space="preserve"> hat / seinen Appetit zu regieren / ein Vieh aber nicht / und </w:t>
      </w:r>
      <w:proofErr w:type="spellStart"/>
      <w:r>
        <w:t>kan</w:t>
      </w:r>
      <w:proofErr w:type="spellEnd"/>
      <w:r>
        <w:t xml:space="preserve"> darum nicht </w:t>
      </w:r>
      <w:proofErr w:type="spellStart"/>
      <w:r>
        <w:t>suendigen</w:t>
      </w:r>
      <w:proofErr w:type="spellEnd"/>
      <w:r>
        <w:t xml:space="preserve">. Was aber den Leib belanget / so ist es gewiß / daß die meiste </w:t>
      </w:r>
      <w:proofErr w:type="spellStart"/>
      <w:r>
        <w:t>Kranckheiten</w:t>
      </w:r>
      <w:proofErr w:type="spellEnd"/>
      <w:r>
        <w:t xml:space="preserve"> in der Welt </w:t>
      </w:r>
      <w:proofErr w:type="spellStart"/>
      <w:r>
        <w:t>herruehren</w:t>
      </w:r>
      <w:proofErr w:type="spellEnd"/>
      <w:r>
        <w:t xml:space="preserve"> daraus / daß man dem Appetit zuviel </w:t>
      </w:r>
      <w:proofErr w:type="spellStart"/>
      <w:r>
        <w:t>nachhaenget</w:t>
      </w:r>
      <w:proofErr w:type="spellEnd"/>
      <w:r>
        <w:t xml:space="preserve">. Und ich halte </w:t>
      </w:r>
      <w:proofErr w:type="spellStart"/>
      <w:r>
        <w:t>dafuer</w:t>
      </w:r>
      <w:proofErr w:type="spellEnd"/>
      <w:r>
        <w:t xml:space="preserve"> / es werden wenig zu Grabe getragen / die ihren Tod nicht hiemit zum </w:t>
      </w:r>
      <w:proofErr w:type="spellStart"/>
      <w:r>
        <w:t>theil</w:t>
      </w:r>
      <w:proofErr w:type="spellEnd"/>
      <w:r>
        <w:t xml:space="preserve"> verursachen / ob schon die Unwissenden es nicht wissen / und die Fleischlichen es nicht </w:t>
      </w:r>
      <w:proofErr w:type="spellStart"/>
      <w:r>
        <w:t>glaeuben</w:t>
      </w:r>
      <w:proofErr w:type="spellEnd"/>
      <w:r>
        <w:t xml:space="preserve"> wollen. </w:t>
      </w:r>
    </w:p>
    <w:p w14:paraId="33FBC41F" w14:textId="77777777" w:rsidR="006164D3" w:rsidRDefault="006164D3" w:rsidP="006164D3">
      <w:pPr>
        <w:pStyle w:val="StandardWeb"/>
      </w:pPr>
      <w:r>
        <w:t xml:space="preserve">Was aber betrifft die Frage / ob wir nicht </w:t>
      </w:r>
      <w:proofErr w:type="spellStart"/>
      <w:r>
        <w:t>moegen</w:t>
      </w:r>
      <w:proofErr w:type="spellEnd"/>
      <w:r>
        <w:t xml:space="preserve"> essen oder </w:t>
      </w:r>
      <w:proofErr w:type="spellStart"/>
      <w:r>
        <w:t>trincken</w:t>
      </w:r>
      <w:proofErr w:type="spellEnd"/>
      <w:r>
        <w:t xml:space="preserve"> </w:t>
      </w:r>
      <w:proofErr w:type="spellStart"/>
      <w:r>
        <w:t>vorsetzlich</w:t>
      </w:r>
      <w:proofErr w:type="spellEnd"/>
      <w:r>
        <w:t xml:space="preserve"> unsern Appetit zu gefallen? So antworte ich: Ja / als ein Mittel uns geschickt zu machen / unser </w:t>
      </w:r>
      <w:proofErr w:type="spellStart"/>
      <w:r>
        <w:t>Werck</w:t>
      </w:r>
      <w:proofErr w:type="spellEnd"/>
      <w:r>
        <w:t xml:space="preserve"> und Amt zu verrichten / aber nicht als unser vornehmstes Ende und Zweck. </w:t>
      </w:r>
    </w:p>
    <w:p w14:paraId="5C9FA251" w14:textId="77777777" w:rsidR="006164D3" w:rsidRDefault="006164D3" w:rsidP="006164D3">
      <w:pPr>
        <w:pStyle w:val="StandardWeb"/>
      </w:pPr>
      <w:r>
        <w:t xml:space="preserve">1. </w:t>
      </w:r>
      <w:proofErr w:type="spellStart"/>
      <w:r>
        <w:t>Bißweilen</w:t>
      </w:r>
      <w:proofErr w:type="spellEnd"/>
      <w:r>
        <w:t xml:space="preserve"> (sonderlich bey den </w:t>
      </w:r>
      <w:proofErr w:type="spellStart"/>
      <w:r>
        <w:t>Krancken</w:t>
      </w:r>
      <w:proofErr w:type="spellEnd"/>
      <w:r>
        <w:t xml:space="preserve">) erfrischet es die Natur / und </w:t>
      </w:r>
      <w:proofErr w:type="spellStart"/>
      <w:r>
        <w:t>staercket</w:t>
      </w:r>
      <w:proofErr w:type="spellEnd"/>
      <w:r>
        <w:t xml:space="preserve"> die Leiber / wenn man dem Appetit folget. 2. </w:t>
      </w:r>
      <w:proofErr w:type="spellStart"/>
      <w:r>
        <w:t>Bißweilen</w:t>
      </w:r>
      <w:proofErr w:type="spellEnd"/>
      <w:r>
        <w:t xml:space="preserve"> zeiget auch der Appetit an / was </w:t>
      </w:r>
      <w:proofErr w:type="spellStart"/>
      <w:r>
        <w:t>fuer</w:t>
      </w:r>
      <w:proofErr w:type="spellEnd"/>
      <w:r>
        <w:t xml:space="preserve"> Art Speisen die Natur am liebsten annehme / und am besten </w:t>
      </w:r>
      <w:proofErr w:type="spellStart"/>
      <w:r>
        <w:t>verdaeuen</w:t>
      </w:r>
      <w:proofErr w:type="spellEnd"/>
      <w:r>
        <w:t xml:space="preserve"> </w:t>
      </w:r>
      <w:proofErr w:type="spellStart"/>
      <w:r>
        <w:t>wil</w:t>
      </w:r>
      <w:proofErr w:type="spellEnd"/>
      <w:r>
        <w:t xml:space="preserve"> / daß also / was die Beschaffenheit anbelanget / dafern die </w:t>
      </w:r>
      <w:proofErr w:type="spellStart"/>
      <w:r>
        <w:t>Vernunfft</w:t>
      </w:r>
      <w:proofErr w:type="spellEnd"/>
      <w:r>
        <w:t xml:space="preserve"> nichts dagegen einzuwenden hat / so hat sie etwas / es zu vertheidigen; dieweil es ein Zeichen ist / daß dasjenige </w:t>
      </w:r>
      <w:proofErr w:type="spellStart"/>
      <w:r>
        <w:t>moechte</w:t>
      </w:r>
      <w:proofErr w:type="spellEnd"/>
      <w:r>
        <w:t xml:space="preserve"> am besten </w:t>
      </w:r>
      <w:proofErr w:type="spellStart"/>
      <w:r>
        <w:t>verdaeuet</w:t>
      </w:r>
      <w:proofErr w:type="spellEnd"/>
      <w:r>
        <w:t xml:space="preserve"> werden / welches am </w:t>
      </w:r>
      <w:proofErr w:type="spellStart"/>
      <w:r>
        <w:t>hefftigsten</w:t>
      </w:r>
      <w:proofErr w:type="spellEnd"/>
      <w:r>
        <w:t xml:space="preserve"> begehret wird / und also / wenn ihr so weit euren Appetit folget / als einen Weiser der eurer </w:t>
      </w:r>
      <w:proofErr w:type="spellStart"/>
      <w:r>
        <w:t>Vernunfft</w:t>
      </w:r>
      <w:proofErr w:type="spellEnd"/>
      <w:r>
        <w:t xml:space="preserve"> zeiget / welches das beste ist / und mit euer </w:t>
      </w:r>
      <w:proofErr w:type="spellStart"/>
      <w:r>
        <w:t>Vernunfft</w:t>
      </w:r>
      <w:proofErr w:type="spellEnd"/>
      <w:r>
        <w:t xml:space="preserve"> besser </w:t>
      </w:r>
      <w:proofErr w:type="spellStart"/>
      <w:r>
        <w:t>wuerde</w:t>
      </w:r>
      <w:proofErr w:type="spellEnd"/>
      <w:r>
        <w:t xml:space="preserve"> </w:t>
      </w:r>
      <w:proofErr w:type="spellStart"/>
      <w:r>
        <w:t>uebereinkommen</w:t>
      </w:r>
      <w:proofErr w:type="spellEnd"/>
      <w:r>
        <w:t xml:space="preserve"> / und nichts einnehmet / demselben schlechter Dinge zu gefallen / sondern indem ihr seiner Anweisung folget / euer Gesundheit und Leibes-</w:t>
      </w:r>
      <w:proofErr w:type="spellStart"/>
      <w:r>
        <w:t>Kraeffte</w:t>
      </w:r>
      <w:proofErr w:type="spellEnd"/>
      <w:r>
        <w:t xml:space="preserve"> zu Gottes Dienst zu erhalten; so </w:t>
      </w:r>
      <w:proofErr w:type="spellStart"/>
      <w:r>
        <w:t>moeget</w:t>
      </w:r>
      <w:proofErr w:type="spellEnd"/>
      <w:r>
        <w:t xml:space="preserve"> ihr dieses thun / und dennoch euch selbst </w:t>
      </w:r>
      <w:proofErr w:type="spellStart"/>
      <w:r>
        <w:t>verlaeugnen</w:t>
      </w:r>
      <w:proofErr w:type="spellEnd"/>
      <w:r>
        <w:t xml:space="preserve">. Massen dieses nicht ist ein fleischlich dienen den </w:t>
      </w:r>
      <w:proofErr w:type="spellStart"/>
      <w:r>
        <w:t>Luesten</w:t>
      </w:r>
      <w:proofErr w:type="spellEnd"/>
      <w:r>
        <w:t xml:space="preserve"> eures Fleisches. Aber wenn ihr </w:t>
      </w:r>
      <w:proofErr w:type="spellStart"/>
      <w:r>
        <w:t>wolt</w:t>
      </w:r>
      <w:proofErr w:type="spellEnd"/>
      <w:r>
        <w:t xml:space="preserve"> 1. essen oder </w:t>
      </w:r>
      <w:proofErr w:type="spellStart"/>
      <w:r>
        <w:t>trincken</w:t>
      </w:r>
      <w:proofErr w:type="spellEnd"/>
      <w:r>
        <w:t xml:space="preserve"> dasjenige / welches eure </w:t>
      </w:r>
      <w:proofErr w:type="spellStart"/>
      <w:r>
        <w:t>Vernunfft</w:t>
      </w:r>
      <w:proofErr w:type="spellEnd"/>
      <w:r>
        <w:t xml:space="preserve"> euch saget / daß es seiner Beschaffenheit nach euch ungesund ist / oder 2. dasjenige welches eure </w:t>
      </w:r>
      <w:proofErr w:type="spellStart"/>
      <w:r>
        <w:t>Vernunfft</w:t>
      </w:r>
      <w:proofErr w:type="spellEnd"/>
      <w:r>
        <w:t xml:space="preserve"> euch saget / das euch </w:t>
      </w:r>
      <w:proofErr w:type="spellStart"/>
      <w:r>
        <w:t>schaedlich</w:t>
      </w:r>
      <w:proofErr w:type="spellEnd"/>
      <w:r>
        <w:t xml:space="preserve"> sey / oder nur </w:t>
      </w:r>
      <w:proofErr w:type="spellStart"/>
      <w:r>
        <w:t>unnoethig</w:t>
      </w:r>
      <w:proofErr w:type="spellEnd"/>
      <w:r>
        <w:t xml:space="preserve"> und </w:t>
      </w:r>
      <w:proofErr w:type="spellStart"/>
      <w:r>
        <w:t>unnuetzlich</w:t>
      </w:r>
      <w:proofErr w:type="spellEnd"/>
      <w:r>
        <w:t xml:space="preserve"> der Vielheit nach / oder euer Appetit so weit herrschet </w:t>
      </w:r>
      <w:proofErr w:type="spellStart"/>
      <w:r>
        <w:t>ueber</w:t>
      </w:r>
      <w:proofErr w:type="spellEnd"/>
      <w:r>
        <w:t xml:space="preserve"> euer </w:t>
      </w:r>
      <w:proofErr w:type="spellStart"/>
      <w:r>
        <w:t>Vernunfft</w:t>
      </w:r>
      <w:proofErr w:type="spellEnd"/>
      <w:r>
        <w:t xml:space="preserve"> / daß ihr nicht </w:t>
      </w:r>
      <w:proofErr w:type="spellStart"/>
      <w:r>
        <w:t>glaeuben</w:t>
      </w:r>
      <w:proofErr w:type="spellEnd"/>
      <w:r>
        <w:t xml:space="preserve"> wollet / dasjenige welches ihr gerne esset oder </w:t>
      </w:r>
      <w:proofErr w:type="spellStart"/>
      <w:r>
        <w:t>trincket</w:t>
      </w:r>
      <w:proofErr w:type="spellEnd"/>
      <w:r>
        <w:t xml:space="preserve"> / sey euch </w:t>
      </w:r>
      <w:proofErr w:type="spellStart"/>
      <w:r>
        <w:t>schaedlich</w:t>
      </w:r>
      <w:proofErr w:type="spellEnd"/>
      <w:r>
        <w:t xml:space="preserve"> oder </w:t>
      </w:r>
      <w:proofErr w:type="spellStart"/>
      <w:r>
        <w:t>unnuetzlich</w:t>
      </w:r>
      <w:proofErr w:type="spellEnd"/>
      <w:r>
        <w:t xml:space="preserve"> / sondern </w:t>
      </w:r>
      <w:proofErr w:type="spellStart"/>
      <w:r>
        <w:t>schliesst</w:t>
      </w:r>
      <w:proofErr w:type="spellEnd"/>
      <w:r>
        <w:t xml:space="preserve"> nur aus euren Appetit allein wie ein Vieh / was euch dienlich ist / oder 3. wo ihr es euer vornehmstes Ende und Zweck machet in einigen Essen oder </w:t>
      </w:r>
      <w:proofErr w:type="spellStart"/>
      <w:r>
        <w:t>Trincken</w:t>
      </w:r>
      <w:proofErr w:type="spellEnd"/>
      <w:r>
        <w:t xml:space="preserve"> / dessen ihr euch gebrauchet / eurem Appetit zu gefallen / dieses ist viehisch / Fleischlichkeit / </w:t>
      </w:r>
      <w:proofErr w:type="spellStart"/>
      <w:r>
        <w:t>Fresserey</w:t>
      </w:r>
      <w:proofErr w:type="spellEnd"/>
      <w:r>
        <w:t xml:space="preserve"> und der </w:t>
      </w:r>
      <w:proofErr w:type="spellStart"/>
      <w:r>
        <w:t>gebuehrlichen</w:t>
      </w:r>
      <w:proofErr w:type="spellEnd"/>
      <w:r>
        <w:t xml:space="preserve"> Maaß und </w:t>
      </w:r>
      <w:proofErr w:type="spellStart"/>
      <w:r>
        <w:t>Selbstverlaeugnung</w:t>
      </w:r>
      <w:proofErr w:type="spellEnd"/>
      <w:r>
        <w:t xml:space="preserve"> entgegen. </w:t>
      </w:r>
    </w:p>
    <w:p w14:paraId="7322DB15" w14:textId="77777777" w:rsidR="006164D3" w:rsidRDefault="006164D3" w:rsidP="006164D3">
      <w:pPr>
        <w:pStyle w:val="StandardWeb"/>
      </w:pPr>
      <w:r>
        <w:t xml:space="preserve">Lebet demnach gleich Menschen und nicht gleich Vieh / gleich Christen und nicht gleich Unchristen oder </w:t>
      </w:r>
      <w:proofErr w:type="spellStart"/>
      <w:r>
        <w:t>Epicurer</w:t>
      </w:r>
      <w:proofErr w:type="spellEnd"/>
      <w:r>
        <w:t xml:space="preserve"> / derjenige der seinen Bauch zum Gott machet / hat eben einen so </w:t>
      </w:r>
      <w:proofErr w:type="spellStart"/>
      <w:r>
        <w:t>schroecklichen</w:t>
      </w:r>
      <w:proofErr w:type="spellEnd"/>
      <w:r>
        <w:t xml:space="preserve"> Abgott / denn die </w:t>
      </w:r>
      <w:proofErr w:type="spellStart"/>
      <w:r>
        <w:t>groebeste</w:t>
      </w:r>
      <w:proofErr w:type="spellEnd"/>
      <w:r>
        <w:t xml:space="preserve"> Heyden. Derjenige / der </w:t>
      </w:r>
      <w:proofErr w:type="spellStart"/>
      <w:r>
        <w:t>ihme</w:t>
      </w:r>
      <w:proofErr w:type="spellEnd"/>
      <w:r>
        <w:t xml:space="preserve"> selbst nicht </w:t>
      </w:r>
      <w:proofErr w:type="spellStart"/>
      <w:r>
        <w:t>kan</w:t>
      </w:r>
      <w:proofErr w:type="spellEnd"/>
      <w:r>
        <w:t xml:space="preserve"> versagen einen lieblichen </w:t>
      </w:r>
      <w:proofErr w:type="spellStart"/>
      <w:r>
        <w:t>Trunck</w:t>
      </w:r>
      <w:proofErr w:type="spellEnd"/>
      <w:r>
        <w:t xml:space="preserve"> oder niedlichen Bissen / </w:t>
      </w:r>
      <w:proofErr w:type="spellStart"/>
      <w:r>
        <w:t>wuerde</w:t>
      </w:r>
      <w:proofErr w:type="spellEnd"/>
      <w:r>
        <w:t xml:space="preserve"> schwerlich ihm selbst versagen </w:t>
      </w:r>
      <w:proofErr w:type="spellStart"/>
      <w:r>
        <w:t>koennen</w:t>
      </w:r>
      <w:proofErr w:type="spellEnd"/>
      <w:r>
        <w:t xml:space="preserve"> ein </w:t>
      </w:r>
      <w:proofErr w:type="spellStart"/>
      <w:r>
        <w:t>Koenigreich</w:t>
      </w:r>
      <w:proofErr w:type="spellEnd"/>
      <w:r>
        <w:t xml:space="preserve"> / wenn dasselbe ihm ein Anlaß zur </w:t>
      </w:r>
      <w:proofErr w:type="spellStart"/>
      <w:r>
        <w:t>Suende</w:t>
      </w:r>
      <w:proofErr w:type="spellEnd"/>
      <w:r>
        <w:t xml:space="preserve"> </w:t>
      </w:r>
      <w:proofErr w:type="spellStart"/>
      <w:r>
        <w:t>waere</w:t>
      </w:r>
      <w:proofErr w:type="spellEnd"/>
      <w:r>
        <w:t xml:space="preserve">; der seinem Appetit nicht </w:t>
      </w:r>
      <w:proofErr w:type="spellStart"/>
      <w:r>
        <w:t>wil</w:t>
      </w:r>
      <w:proofErr w:type="spellEnd"/>
      <w:r>
        <w:t xml:space="preserve"> </w:t>
      </w:r>
      <w:proofErr w:type="spellStart"/>
      <w:r>
        <w:t>mißgefallen</w:t>
      </w:r>
      <w:proofErr w:type="spellEnd"/>
      <w:r>
        <w:t xml:space="preserve"> an einem so schlechten Dinge / </w:t>
      </w:r>
      <w:proofErr w:type="spellStart"/>
      <w:r>
        <w:t>wuerde</w:t>
      </w:r>
      <w:proofErr w:type="spellEnd"/>
      <w:r>
        <w:t xml:space="preserve"> schwerlich seine </w:t>
      </w:r>
      <w:proofErr w:type="spellStart"/>
      <w:r>
        <w:t>Gueter</w:t>
      </w:r>
      <w:proofErr w:type="spellEnd"/>
      <w:r>
        <w:t xml:space="preserve"> / </w:t>
      </w:r>
      <w:proofErr w:type="spellStart"/>
      <w:r>
        <w:t>Freyheit</w:t>
      </w:r>
      <w:proofErr w:type="spellEnd"/>
      <w:r>
        <w:t xml:space="preserve"> oder Leben verlassen / wenn es dazu kommen </w:t>
      </w:r>
      <w:proofErr w:type="spellStart"/>
      <w:r>
        <w:t>solte</w:t>
      </w:r>
      <w:proofErr w:type="spellEnd"/>
      <w:r>
        <w:t xml:space="preserve"> / entweder zu </w:t>
      </w:r>
      <w:proofErr w:type="spellStart"/>
      <w:r>
        <w:t>suendigen</w:t>
      </w:r>
      <w:proofErr w:type="spellEnd"/>
      <w:r>
        <w:t xml:space="preserve"> oder dasselbe zu verlassen / gleichwie derjenige ein recht getreuer Diener Gottes ist / der ihn auch nicht in den geringsten Dingen beleidigen will / also ist derjenige </w:t>
      </w:r>
      <w:proofErr w:type="spellStart"/>
      <w:r>
        <w:t>vollenkommen</w:t>
      </w:r>
      <w:proofErr w:type="spellEnd"/>
      <w:r>
        <w:t xml:space="preserve"> gehorsam dem Fleisch / der ihm nicht </w:t>
      </w:r>
      <w:proofErr w:type="spellStart"/>
      <w:r>
        <w:t>kan</w:t>
      </w:r>
      <w:proofErr w:type="spellEnd"/>
      <w:r>
        <w:t xml:space="preserve"> versagen das geringste Ding das es begehret. Wiewohl mir nicht </w:t>
      </w:r>
      <w:proofErr w:type="spellStart"/>
      <w:r>
        <w:t>unbewust</w:t>
      </w:r>
      <w:proofErr w:type="spellEnd"/>
      <w:r>
        <w:t xml:space="preserve"> / daß weil die Sache gering ist / auch </w:t>
      </w:r>
      <w:proofErr w:type="spellStart"/>
      <w:r>
        <w:t>offtmals</w:t>
      </w:r>
      <w:proofErr w:type="spellEnd"/>
      <w:r>
        <w:t xml:space="preserve"> die Gottseligen ihre Wachsamkeit hierin fahren lassen / und begehen ein kleine </w:t>
      </w:r>
      <w:proofErr w:type="spellStart"/>
      <w:r>
        <w:t>Suende</w:t>
      </w:r>
      <w:proofErr w:type="spellEnd"/>
      <w:r>
        <w:t xml:space="preserve"> / da sie </w:t>
      </w:r>
      <w:proofErr w:type="spellStart"/>
      <w:r>
        <w:t>fuer</w:t>
      </w:r>
      <w:proofErr w:type="spellEnd"/>
      <w:r>
        <w:t xml:space="preserve"> grossen </w:t>
      </w:r>
      <w:proofErr w:type="spellStart"/>
      <w:r>
        <w:t>Suenden</w:t>
      </w:r>
      <w:proofErr w:type="spellEnd"/>
      <w:r>
        <w:t xml:space="preserve"> sich </w:t>
      </w:r>
      <w:proofErr w:type="spellStart"/>
      <w:r>
        <w:t>hueten</w:t>
      </w:r>
      <w:proofErr w:type="spellEnd"/>
      <w:r>
        <w:t xml:space="preserve"> / und gegen dieselbe wachen. Dennoch aber so </w:t>
      </w:r>
      <w:proofErr w:type="spellStart"/>
      <w:r>
        <w:t>aggraviret</w:t>
      </w:r>
      <w:proofErr w:type="spellEnd"/>
      <w:r>
        <w:t xml:space="preserve"> es auch derselben </w:t>
      </w:r>
      <w:proofErr w:type="spellStart"/>
      <w:r>
        <w:t>Suende</w:t>
      </w:r>
      <w:proofErr w:type="spellEnd"/>
      <w:r>
        <w:t xml:space="preserve"> / daß sie nicht ertragen </w:t>
      </w:r>
      <w:proofErr w:type="spellStart"/>
      <w:r>
        <w:t>koennen</w:t>
      </w:r>
      <w:proofErr w:type="spellEnd"/>
      <w:r>
        <w:t xml:space="preserve"> ein so geringes Ding / als da ist ihrem Fleisch </w:t>
      </w:r>
      <w:proofErr w:type="spellStart"/>
      <w:r>
        <w:t>etwan</w:t>
      </w:r>
      <w:proofErr w:type="spellEnd"/>
      <w:r>
        <w:t xml:space="preserve"> </w:t>
      </w:r>
      <w:proofErr w:type="spellStart"/>
      <w:r>
        <w:t>mißgefallen</w:t>
      </w:r>
      <w:proofErr w:type="spellEnd"/>
      <w:r>
        <w:t xml:space="preserve"> / und daß sie sich nicht </w:t>
      </w:r>
      <w:proofErr w:type="spellStart"/>
      <w:r>
        <w:t>koennen</w:t>
      </w:r>
      <w:proofErr w:type="spellEnd"/>
      <w:r>
        <w:t xml:space="preserve"> selbst </w:t>
      </w:r>
      <w:proofErr w:type="spellStart"/>
      <w:r>
        <w:t>verlaeugnen</w:t>
      </w:r>
      <w:proofErr w:type="spellEnd"/>
      <w:r>
        <w:t xml:space="preserve"> / da es ihnen so wenig kostet / und daß sie das </w:t>
      </w:r>
      <w:proofErr w:type="spellStart"/>
      <w:r>
        <w:t>Hertze</w:t>
      </w:r>
      <w:proofErr w:type="spellEnd"/>
      <w:r>
        <w:t xml:space="preserve"> haben GOtt zu beleidigen / und ihre Seele zu verletzen um eines </w:t>
      </w:r>
      <w:proofErr w:type="spellStart"/>
      <w:r>
        <w:t>Trunckes</w:t>
      </w:r>
      <w:proofErr w:type="spellEnd"/>
      <w:r>
        <w:t xml:space="preserve"> oder Bissens willen / da sie Appetit zu haben. Gewiß / der den Himmel und die Gunst Gottes </w:t>
      </w:r>
      <w:proofErr w:type="spellStart"/>
      <w:r>
        <w:t>wil</w:t>
      </w:r>
      <w:proofErr w:type="spellEnd"/>
      <w:r>
        <w:t xml:space="preserve"> gegen ein so geringes Ding zu Waage setzen / der achtet dieselbe nicht gar hoch. Es hat </w:t>
      </w:r>
      <w:proofErr w:type="spellStart"/>
      <w:r>
        <w:t>offtmals</w:t>
      </w:r>
      <w:proofErr w:type="spellEnd"/>
      <w:r>
        <w:t xml:space="preserve"> mein Mitleiden gegen sterbende Personen gemindert / wann ich </w:t>
      </w:r>
      <w:proofErr w:type="spellStart"/>
      <w:r>
        <w:t>gewust</w:t>
      </w:r>
      <w:proofErr w:type="spellEnd"/>
      <w:r>
        <w:t xml:space="preserve"> habe / daß ihr Todt verursachet </w:t>
      </w:r>
      <w:proofErr w:type="spellStart"/>
      <w:r>
        <w:t>wuerde</w:t>
      </w:r>
      <w:proofErr w:type="spellEnd"/>
      <w:r>
        <w:t xml:space="preserve"> / dadurch / daß sie ihrem Appetit gegen des </w:t>
      </w:r>
      <w:proofErr w:type="spellStart"/>
      <w:r>
        <w:t>Artztes</w:t>
      </w:r>
      <w:proofErr w:type="spellEnd"/>
      <w:r>
        <w:t xml:space="preserve"> </w:t>
      </w:r>
      <w:proofErr w:type="spellStart"/>
      <w:r>
        <w:t>Einrathen</w:t>
      </w:r>
      <w:proofErr w:type="spellEnd"/>
      <w:r>
        <w:t xml:space="preserve"> folgen wollen / und ob mir die Person noch so lieb </w:t>
      </w:r>
      <w:proofErr w:type="spellStart"/>
      <w:r>
        <w:t>waere</w:t>
      </w:r>
      <w:proofErr w:type="spellEnd"/>
      <w:r>
        <w:t xml:space="preserve"> / so </w:t>
      </w:r>
      <w:proofErr w:type="spellStart"/>
      <w:r>
        <w:t>fuehle</w:t>
      </w:r>
      <w:proofErr w:type="spellEnd"/>
      <w:r>
        <w:t xml:space="preserve"> ich / daß da etwas in der Natur ist / das uns beweget zu bewilligen in das Leiden / </w:t>
      </w:r>
      <w:proofErr w:type="spellStart"/>
      <w:r>
        <w:t>derinn</w:t>
      </w:r>
      <w:proofErr w:type="spellEnd"/>
      <w:r>
        <w:t xml:space="preserve"> sie sich </w:t>
      </w:r>
      <w:proofErr w:type="spellStart"/>
      <w:r>
        <w:t>vorsaetzig</w:t>
      </w:r>
      <w:proofErr w:type="spellEnd"/>
      <w:r>
        <w:t xml:space="preserve"> gesetzet / oder daß es zum wenigsten unser Mitleiden in dem Elende / das sie </w:t>
      </w:r>
      <w:proofErr w:type="spellStart"/>
      <w:r>
        <w:t>ueber</w:t>
      </w:r>
      <w:proofErr w:type="spellEnd"/>
      <w:r>
        <w:t xml:space="preserve"> sich selbst gezogen haben / gegen sie vermindert. Es machte die </w:t>
      </w:r>
      <w:proofErr w:type="spellStart"/>
      <w:r>
        <w:t>Suende</w:t>
      </w:r>
      <w:proofErr w:type="spellEnd"/>
      <w:r>
        <w:t xml:space="preserve"> Adams viel </w:t>
      </w:r>
      <w:proofErr w:type="spellStart"/>
      <w:r>
        <w:t>groesser</w:t>
      </w:r>
      <w:proofErr w:type="spellEnd"/>
      <w:r>
        <w:t xml:space="preserve"> / daß ein verbotener Bissen ihn </w:t>
      </w:r>
      <w:proofErr w:type="spellStart"/>
      <w:r>
        <w:t>reitzen</w:t>
      </w:r>
      <w:proofErr w:type="spellEnd"/>
      <w:r>
        <w:t xml:space="preserve"> </w:t>
      </w:r>
      <w:proofErr w:type="spellStart"/>
      <w:r>
        <w:t>solte</w:t>
      </w:r>
      <w:proofErr w:type="spellEnd"/>
      <w:r>
        <w:t xml:space="preserve"> / es auf Gottes Zorn hin zu wagen / und nicht betrachten / daß ihm und seinen Nachkommen das Verderben darauf </w:t>
      </w:r>
      <w:proofErr w:type="spellStart"/>
      <w:r>
        <w:t>stuende</w:t>
      </w:r>
      <w:proofErr w:type="spellEnd"/>
      <w:r>
        <w:t xml:space="preserve"> / und es </w:t>
      </w:r>
      <w:proofErr w:type="spellStart"/>
      <w:r>
        <w:t>wil</w:t>
      </w:r>
      <w:proofErr w:type="spellEnd"/>
      <w:r>
        <w:t xml:space="preserve"> doppelt eure </w:t>
      </w:r>
      <w:proofErr w:type="spellStart"/>
      <w:r>
        <w:t>Suende</w:t>
      </w:r>
      <w:proofErr w:type="spellEnd"/>
      <w:r>
        <w:t xml:space="preserve"> </w:t>
      </w:r>
      <w:proofErr w:type="spellStart"/>
      <w:r>
        <w:t>vergroessern</w:t>
      </w:r>
      <w:proofErr w:type="spellEnd"/>
      <w:r>
        <w:t xml:space="preserve"> / wo ihr es eben so machen / und euch nicht von ihm oder der </w:t>
      </w:r>
      <w:proofErr w:type="spellStart"/>
      <w:r>
        <w:t>suendigen</w:t>
      </w:r>
      <w:proofErr w:type="spellEnd"/>
      <w:r>
        <w:t xml:space="preserve"> Welt / die ihm </w:t>
      </w:r>
      <w:proofErr w:type="spellStart"/>
      <w:r>
        <w:t>biß</w:t>
      </w:r>
      <w:proofErr w:type="spellEnd"/>
      <w:r>
        <w:t xml:space="preserve"> auf diesen Tag gefolget / wollet warnen lassen. Da das Weib sahe / daß der Baum gut war zu essen / und lieblich anzuschauen / und daß ein lustiger Baum </w:t>
      </w:r>
      <w:proofErr w:type="spellStart"/>
      <w:r>
        <w:t>waere</w:t>
      </w:r>
      <w:proofErr w:type="spellEnd"/>
      <w:r>
        <w:t xml:space="preserve"> / weil er klug machte / nahm sie und aß / Gen. v. v. 6. und also kam die </w:t>
      </w:r>
      <w:proofErr w:type="spellStart"/>
      <w:r>
        <w:t>Suende</w:t>
      </w:r>
      <w:proofErr w:type="spellEnd"/>
      <w:r>
        <w:t xml:space="preserve"> in die Welt / und der Tod </w:t>
      </w:r>
      <w:proofErr w:type="spellStart"/>
      <w:r>
        <w:t>durchd</w:t>
      </w:r>
      <w:proofErr w:type="spellEnd"/>
      <w:r>
        <w:t xml:space="preserve"> </w:t>
      </w:r>
      <w:proofErr w:type="spellStart"/>
      <w:r>
        <w:t>ie</w:t>
      </w:r>
      <w:proofErr w:type="spellEnd"/>
      <w:r>
        <w:t xml:space="preserve"> </w:t>
      </w:r>
      <w:proofErr w:type="spellStart"/>
      <w:r>
        <w:t>Suende</w:t>
      </w:r>
      <w:proofErr w:type="spellEnd"/>
      <w:r>
        <w:t xml:space="preserve"> / Rom. 5/ 12. </w:t>
      </w:r>
    </w:p>
    <w:p w14:paraId="1B3BB6C8" w14:textId="77777777" w:rsidR="006164D3" w:rsidRDefault="006164D3" w:rsidP="006164D3">
      <w:pPr>
        <w:pStyle w:val="StandardWeb"/>
      </w:pPr>
      <w:r>
        <w:t xml:space="preserve">2. Ein ander </w:t>
      </w:r>
      <w:proofErr w:type="spellStart"/>
      <w:r>
        <w:t>Stueck</w:t>
      </w:r>
      <w:proofErr w:type="spellEnd"/>
      <w:r>
        <w:t xml:space="preserve"> der Fleischlichkeit das </w:t>
      </w:r>
      <w:proofErr w:type="spellStart"/>
      <w:r>
        <w:t>verlaeugnet</w:t>
      </w:r>
      <w:proofErr w:type="spellEnd"/>
      <w:r>
        <w:t xml:space="preserve"> werden muß / ist den unkeuschen und geilen Reitzungen zu gehorchen / welches erfordert / daß man nicht allein sich </w:t>
      </w:r>
      <w:proofErr w:type="spellStart"/>
      <w:r>
        <w:t>hueten</w:t>
      </w:r>
      <w:proofErr w:type="spellEnd"/>
      <w:r>
        <w:t xml:space="preserve"> muß </w:t>
      </w:r>
      <w:proofErr w:type="spellStart"/>
      <w:r>
        <w:t>fuer</w:t>
      </w:r>
      <w:proofErr w:type="spellEnd"/>
      <w:r>
        <w:t xml:space="preserve"> der groben That des Ehebruchs und </w:t>
      </w:r>
      <w:proofErr w:type="spellStart"/>
      <w:r>
        <w:t>Hurerey</w:t>
      </w:r>
      <w:proofErr w:type="spellEnd"/>
      <w:r>
        <w:t xml:space="preserve"> / sondern daß man sich auch enthalten muß / damit man den </w:t>
      </w:r>
      <w:proofErr w:type="spellStart"/>
      <w:r>
        <w:t>auesserlichen</w:t>
      </w:r>
      <w:proofErr w:type="spellEnd"/>
      <w:r>
        <w:t xml:space="preserve"> Sinnen / Augen / Ohren / </w:t>
      </w:r>
      <w:proofErr w:type="spellStart"/>
      <w:r>
        <w:t>Haenden</w:t>
      </w:r>
      <w:proofErr w:type="spellEnd"/>
      <w:r>
        <w:t xml:space="preserve"> nicht mit geilen Geberden / die zu diesem Zweck </w:t>
      </w:r>
      <w:proofErr w:type="spellStart"/>
      <w:r>
        <w:t>fuehren</w:t>
      </w:r>
      <w:proofErr w:type="spellEnd"/>
      <w:r>
        <w:t xml:space="preserve"> / </w:t>
      </w:r>
      <w:proofErr w:type="spellStart"/>
      <w:r>
        <w:t>nachhaenge</w:t>
      </w:r>
      <w:proofErr w:type="spellEnd"/>
      <w:r>
        <w:t xml:space="preserve">: Sonderlich etliche Leute / die von Natur sehr geneiget sind zur Geilheit / die haben </w:t>
      </w:r>
      <w:proofErr w:type="spellStart"/>
      <w:r>
        <w:t>noethig</w:t>
      </w:r>
      <w:proofErr w:type="spellEnd"/>
      <w:r>
        <w:t xml:space="preserve"> / das sie </w:t>
      </w:r>
      <w:proofErr w:type="spellStart"/>
      <w:r>
        <w:t>beydes</w:t>
      </w:r>
      <w:proofErr w:type="spellEnd"/>
      <w:r>
        <w:t xml:space="preserve"> Glauben und </w:t>
      </w:r>
      <w:proofErr w:type="spellStart"/>
      <w:r>
        <w:t>Vernunfft</w:t>
      </w:r>
      <w:proofErr w:type="spellEnd"/>
      <w:r>
        <w:t xml:space="preserve"> zu </w:t>
      </w:r>
      <w:proofErr w:type="spellStart"/>
      <w:r>
        <w:t>Wercke</w:t>
      </w:r>
      <w:proofErr w:type="spellEnd"/>
      <w:r>
        <w:t xml:space="preserve"> setzen / und </w:t>
      </w:r>
      <w:proofErr w:type="spellStart"/>
      <w:r>
        <w:t>bißweilen</w:t>
      </w:r>
      <w:proofErr w:type="spellEnd"/>
      <w:r>
        <w:t xml:space="preserve"> doch noch </w:t>
      </w:r>
      <w:proofErr w:type="spellStart"/>
      <w:r>
        <w:t>wol</w:t>
      </w:r>
      <w:proofErr w:type="spellEnd"/>
      <w:r>
        <w:t xml:space="preserve"> </w:t>
      </w:r>
      <w:proofErr w:type="spellStart"/>
      <w:r>
        <w:t>muessen</w:t>
      </w:r>
      <w:proofErr w:type="spellEnd"/>
      <w:r>
        <w:t xml:space="preserve"> bey andern </w:t>
      </w:r>
      <w:proofErr w:type="spellStart"/>
      <w:r>
        <w:t>Huelffe</w:t>
      </w:r>
      <w:proofErr w:type="spellEnd"/>
      <w:r>
        <w:t xml:space="preserve"> suchen / diese </w:t>
      </w:r>
      <w:proofErr w:type="spellStart"/>
      <w:r>
        <w:t>hoellische</w:t>
      </w:r>
      <w:proofErr w:type="spellEnd"/>
      <w:r>
        <w:t xml:space="preserve"> </w:t>
      </w:r>
      <w:proofErr w:type="spellStart"/>
      <w:r>
        <w:t>gefaehrliche</w:t>
      </w:r>
      <w:proofErr w:type="spellEnd"/>
      <w:r>
        <w:t xml:space="preserve"> Flammen zu </w:t>
      </w:r>
      <w:proofErr w:type="spellStart"/>
      <w:r>
        <w:t>leschen</w:t>
      </w:r>
      <w:proofErr w:type="spellEnd"/>
      <w:r>
        <w:t xml:space="preserve"> / denn es ist eine </w:t>
      </w:r>
      <w:proofErr w:type="spellStart"/>
      <w:r>
        <w:t>Suende</w:t>
      </w:r>
      <w:proofErr w:type="spellEnd"/>
      <w:r>
        <w:t xml:space="preserve"> / dagegen Gott </w:t>
      </w:r>
      <w:proofErr w:type="spellStart"/>
      <w:r>
        <w:t>erschroecklich</w:t>
      </w:r>
      <w:proofErr w:type="spellEnd"/>
      <w:r>
        <w:t xml:space="preserve"> geredet hat / und zwar so </w:t>
      </w:r>
      <w:proofErr w:type="spellStart"/>
      <w:r>
        <w:t>offt</w:t>
      </w:r>
      <w:proofErr w:type="spellEnd"/>
      <w:r>
        <w:t xml:space="preserve"> / anzudeuten / daß zwar der Mensch geneiget dazu sey / aber GOtt hasse es </w:t>
      </w:r>
      <w:proofErr w:type="spellStart"/>
      <w:r>
        <w:t>ueberaus</w:t>
      </w:r>
      <w:proofErr w:type="spellEnd"/>
      <w:r>
        <w:t xml:space="preserve"> sehr. Und Paulus straffet diese </w:t>
      </w:r>
      <w:proofErr w:type="spellStart"/>
      <w:r>
        <w:t>Suende</w:t>
      </w:r>
      <w:proofErr w:type="spellEnd"/>
      <w:r>
        <w:t xml:space="preserve"> selten / daß er nicht </w:t>
      </w:r>
      <w:proofErr w:type="spellStart"/>
      <w:r>
        <w:t>solte</w:t>
      </w:r>
      <w:proofErr w:type="spellEnd"/>
      <w:r>
        <w:t xml:space="preserve"> </w:t>
      </w:r>
      <w:proofErr w:type="spellStart"/>
      <w:r>
        <w:t>auffrechnen</w:t>
      </w:r>
      <w:proofErr w:type="spellEnd"/>
      <w:r>
        <w:t xml:space="preserve"> die unterschiedliche Arten derselbigen / auf daß er </w:t>
      </w:r>
      <w:proofErr w:type="spellStart"/>
      <w:r>
        <w:t>moege</w:t>
      </w:r>
      <w:proofErr w:type="spellEnd"/>
      <w:r>
        <w:t xml:space="preserve"> die </w:t>
      </w:r>
      <w:proofErr w:type="spellStart"/>
      <w:r>
        <w:t>Suende</w:t>
      </w:r>
      <w:proofErr w:type="spellEnd"/>
      <w:r>
        <w:t xml:space="preserve"> sehr </w:t>
      </w:r>
      <w:proofErr w:type="spellStart"/>
      <w:r>
        <w:t>verhaeßig</w:t>
      </w:r>
      <w:proofErr w:type="spellEnd"/>
      <w:r>
        <w:t xml:space="preserve"> machen / Gal. 5/ 19. Offenbar sind die </w:t>
      </w:r>
      <w:proofErr w:type="spellStart"/>
      <w:r>
        <w:t>Wercke</w:t>
      </w:r>
      <w:proofErr w:type="spellEnd"/>
      <w:r>
        <w:t xml:space="preserve"> des Fleisches / als da sind Ehebruch / </w:t>
      </w:r>
      <w:proofErr w:type="spellStart"/>
      <w:r>
        <w:t>Hurerey</w:t>
      </w:r>
      <w:proofErr w:type="spellEnd"/>
      <w:r>
        <w:t xml:space="preserve"> / Unreinigkeit / Unzucht und von welchen ich euch habe zuvor gesaget / und sage noch zuvor / daß die solches thun / das Reich Gottes nicht ererben werden / und die </w:t>
      </w:r>
      <w:proofErr w:type="spellStart"/>
      <w:r>
        <w:t>Suenden</w:t>
      </w:r>
      <w:proofErr w:type="spellEnd"/>
      <w:r>
        <w:t xml:space="preserve"> die er nicht </w:t>
      </w:r>
      <w:proofErr w:type="spellStart"/>
      <w:r>
        <w:t>einmahl</w:t>
      </w:r>
      <w:proofErr w:type="spellEnd"/>
      <w:r>
        <w:t xml:space="preserve"> </w:t>
      </w:r>
      <w:proofErr w:type="spellStart"/>
      <w:r>
        <w:t>wolte</w:t>
      </w:r>
      <w:proofErr w:type="spellEnd"/>
      <w:r>
        <w:t xml:space="preserve"> / daß sie </w:t>
      </w:r>
      <w:proofErr w:type="spellStart"/>
      <w:r>
        <w:t>solten</w:t>
      </w:r>
      <w:proofErr w:type="spellEnd"/>
      <w:r>
        <w:t xml:space="preserve"> genennet werden von den </w:t>
      </w:r>
      <w:proofErr w:type="spellStart"/>
      <w:r>
        <w:t>Ephesiern</w:t>
      </w:r>
      <w:proofErr w:type="spellEnd"/>
      <w:r>
        <w:t xml:space="preserve"> / die sind </w:t>
      </w:r>
      <w:proofErr w:type="spellStart"/>
      <w:r>
        <w:t>Hurerey</w:t>
      </w:r>
      <w:proofErr w:type="spellEnd"/>
      <w:r>
        <w:t xml:space="preserve"> und Unreinigkeit / schandbare Worte und Schertz / welche den Christen nicht geziemen / weil kein Hurer oder Unreiner Erbe habe an dem Reich Christi und Gottes. Ephes. 5. v. 3.4.5. Also auch Col. 3. v. 5.6. So </w:t>
      </w:r>
      <w:proofErr w:type="spellStart"/>
      <w:r>
        <w:t>toedtet</w:t>
      </w:r>
      <w:proofErr w:type="spellEnd"/>
      <w:r>
        <w:t xml:space="preserve"> nun eure Glieder die auf Erden sind / </w:t>
      </w:r>
      <w:proofErr w:type="spellStart"/>
      <w:r>
        <w:t>Hurerey</w:t>
      </w:r>
      <w:proofErr w:type="spellEnd"/>
      <w:r>
        <w:t xml:space="preserve"> / Unreinigkeit / </w:t>
      </w:r>
      <w:proofErr w:type="spellStart"/>
      <w:r>
        <w:t>schaendliche</w:t>
      </w:r>
      <w:proofErr w:type="spellEnd"/>
      <w:r>
        <w:t xml:space="preserve"> Brunst / </w:t>
      </w:r>
      <w:proofErr w:type="spellStart"/>
      <w:r>
        <w:t>boese</w:t>
      </w:r>
      <w:proofErr w:type="spellEnd"/>
      <w:r>
        <w:t xml:space="preserve"> Lust / um welcher willen kommt der Zorn Gottes </w:t>
      </w:r>
      <w:proofErr w:type="spellStart"/>
      <w:r>
        <w:t>ueber</w:t>
      </w:r>
      <w:proofErr w:type="spellEnd"/>
      <w:r>
        <w:t xml:space="preserve"> die Kinder des Unglaubens / 1. Cor. 6. v. 19. Lasset euch nicht </w:t>
      </w:r>
      <w:proofErr w:type="spellStart"/>
      <w:r>
        <w:t>verfuehren</w:t>
      </w:r>
      <w:proofErr w:type="spellEnd"/>
      <w:r>
        <w:t xml:space="preserve"> / weder die Hurer noch die </w:t>
      </w:r>
      <w:proofErr w:type="spellStart"/>
      <w:r>
        <w:t>Abgoettische</w:t>
      </w:r>
      <w:proofErr w:type="spellEnd"/>
      <w:r>
        <w:t xml:space="preserve"> / noch die Ehebrecher / noch die Weichlinge / noch die </w:t>
      </w:r>
      <w:proofErr w:type="spellStart"/>
      <w:r>
        <w:t>Knabenschaender</w:t>
      </w:r>
      <w:proofErr w:type="spellEnd"/>
      <w:r>
        <w:t xml:space="preserve"> sollen das Reich Gottes ererben / 1. Tim. 1/ 10. Das Gesetz ist gegeben den Hurern / den </w:t>
      </w:r>
      <w:proofErr w:type="spellStart"/>
      <w:r>
        <w:t>Knabenschaendern</w:t>
      </w:r>
      <w:proofErr w:type="spellEnd"/>
      <w:r>
        <w:t xml:space="preserve"> / etc. ad Hebr. 13/ 4. Die Hurer und Ehebrecher wird GOTT richten; Schlage ferner nach / 1. Cor. 5/ 11. Matth. 15. v. 12. Hebr. 12/ 16. 1. Thess. 4/ 3. Rom. 1. v. 28.29. 1. Corinth. 6. v. 13.18. und Cap. 10. v. 8. 2. Petr. 2. v. 10. Allermeist aber die / so da wandeln nach dem Fleisch in der unreinen Lust / v. 14. haben Augen voll Ehebruchs. Lassen ihnen die </w:t>
      </w:r>
      <w:proofErr w:type="spellStart"/>
      <w:r>
        <w:t>Suende</w:t>
      </w:r>
      <w:proofErr w:type="spellEnd"/>
      <w:r>
        <w:t xml:space="preserve"> nicht wehren / locken an sich die leichtfertige Seelen / derohalben hasse diese </w:t>
      </w:r>
      <w:proofErr w:type="spellStart"/>
      <w:r>
        <w:t>schaendliche</w:t>
      </w:r>
      <w:proofErr w:type="spellEnd"/>
      <w:r>
        <w:t xml:space="preserve"> und verdammliche </w:t>
      </w:r>
      <w:proofErr w:type="spellStart"/>
      <w:r>
        <w:t>Suende</w:t>
      </w:r>
      <w:proofErr w:type="spellEnd"/>
      <w:r>
        <w:t xml:space="preserve"> / die Gott so sehr hasset / und zu dem Ende gefalle deinem Fleisch nicht / sondern bezwinge es im Anfang / und </w:t>
      </w:r>
      <w:proofErr w:type="spellStart"/>
      <w:r>
        <w:t>haenge</w:t>
      </w:r>
      <w:proofErr w:type="spellEnd"/>
      <w:r>
        <w:t xml:space="preserve"> nicht nach einigem Dinge / das dazu Anlaß geben und den Weg bereiten </w:t>
      </w:r>
      <w:proofErr w:type="spellStart"/>
      <w:r>
        <w:t>moechte</w:t>
      </w:r>
      <w:proofErr w:type="spellEnd"/>
      <w:r>
        <w:t xml:space="preserve">. Der Kammer und Unzucht </w:t>
      </w:r>
      <w:proofErr w:type="spellStart"/>
      <w:r>
        <w:t>gedencket</w:t>
      </w:r>
      <w:proofErr w:type="spellEnd"/>
      <w:r>
        <w:t xml:space="preserve"> der Apostel unter denjenigen </w:t>
      </w:r>
      <w:proofErr w:type="spellStart"/>
      <w:r>
        <w:t>Suenden</w:t>
      </w:r>
      <w:proofErr w:type="spellEnd"/>
      <w:r>
        <w:t xml:space="preserve"> / die er nennet </w:t>
      </w:r>
      <w:proofErr w:type="spellStart"/>
      <w:r>
        <w:t>Wercke</w:t>
      </w:r>
      <w:proofErr w:type="spellEnd"/>
      <w:r>
        <w:t xml:space="preserve"> der </w:t>
      </w:r>
      <w:proofErr w:type="spellStart"/>
      <w:r>
        <w:t>Finsternues</w:t>
      </w:r>
      <w:proofErr w:type="spellEnd"/>
      <w:r>
        <w:t xml:space="preserve"> / und Wartung des Leibes / daß er geil werde / Rom. 13. v. 13. und 14. Die Lockung und </w:t>
      </w:r>
      <w:proofErr w:type="spellStart"/>
      <w:r>
        <w:t>Reitzung</w:t>
      </w:r>
      <w:proofErr w:type="spellEnd"/>
      <w:r>
        <w:t xml:space="preserve"> durch Unzucht zur fleischlichen Lust war die </w:t>
      </w:r>
      <w:proofErr w:type="spellStart"/>
      <w:r>
        <w:t>Ursach</w:t>
      </w:r>
      <w:proofErr w:type="spellEnd"/>
      <w:r>
        <w:t xml:space="preserve"> / daß die in Irrthum wandeln / die recht </w:t>
      </w:r>
      <w:proofErr w:type="spellStart"/>
      <w:r>
        <w:t>entrunnen</w:t>
      </w:r>
      <w:proofErr w:type="spellEnd"/>
      <w:r>
        <w:t xml:space="preserve"> waren / 2. Petr. 2/ 18. 1. Petr. 4/ 8. Eph. 4/ 19. 2. Cor. 12/ 21. Marc. 7/ 22. Und Christus selber hat euch gesaget / daß / wer ein Weib ansiehet / sie zu begehren / habe schon die Ehe mit ihr gebrochen in seinem </w:t>
      </w:r>
      <w:proofErr w:type="spellStart"/>
      <w:r>
        <w:t>Hertzen</w:t>
      </w:r>
      <w:proofErr w:type="spellEnd"/>
      <w:r>
        <w:t xml:space="preserve">. Darum lasset nicht eure Augen euer Hertz locken / daß ihr wollet gaffen auf </w:t>
      </w:r>
      <w:proofErr w:type="spellStart"/>
      <w:r>
        <w:t>Schoenheit</w:t>
      </w:r>
      <w:proofErr w:type="spellEnd"/>
      <w:r>
        <w:t xml:space="preserve"> oder dergleichen Lockungen / </w:t>
      </w:r>
      <w:proofErr w:type="spellStart"/>
      <w:r>
        <w:t>ruehret</w:t>
      </w:r>
      <w:proofErr w:type="spellEnd"/>
      <w:r>
        <w:t xml:space="preserve"> sie nicht an / kommt nicht ohne Nothwendigkeit zu nahe dazu; Das Feuer der Lust </w:t>
      </w:r>
      <w:proofErr w:type="spellStart"/>
      <w:r>
        <w:t>bedarff</w:t>
      </w:r>
      <w:proofErr w:type="spellEnd"/>
      <w:r>
        <w:t xml:space="preserve"> nicht / daß man es </w:t>
      </w:r>
      <w:proofErr w:type="spellStart"/>
      <w:r>
        <w:t>auffblase</w:t>
      </w:r>
      <w:proofErr w:type="spellEnd"/>
      <w:r>
        <w:t xml:space="preserve"> / sondern viele haben genug zu schaffen / daß sie es mit aller Gewalt </w:t>
      </w:r>
      <w:proofErr w:type="spellStart"/>
      <w:r>
        <w:t>daempffen</w:t>
      </w:r>
      <w:proofErr w:type="spellEnd"/>
      <w:r>
        <w:t xml:space="preserve"> / derowegen fliehet von den Versuchungen und Gelegenheiten / wo ihr anders entrinnen wollet / gebet euch nicht bloß zu allen Gelegenheiten der </w:t>
      </w:r>
      <w:proofErr w:type="spellStart"/>
      <w:r>
        <w:t>Suende</w:t>
      </w:r>
      <w:proofErr w:type="spellEnd"/>
      <w:r>
        <w:t xml:space="preserve"> / gebt den Versuchungen so wenig Vortheil an euch / als ihr immer </w:t>
      </w:r>
      <w:proofErr w:type="spellStart"/>
      <w:r>
        <w:t>koennet</w:t>
      </w:r>
      <w:proofErr w:type="spellEnd"/>
      <w:r>
        <w:t xml:space="preserve">. Ein schwacher Christ / der sich vor Versuchung </w:t>
      </w:r>
      <w:proofErr w:type="spellStart"/>
      <w:r>
        <w:t>huetet</w:t>
      </w:r>
      <w:proofErr w:type="spellEnd"/>
      <w:r>
        <w:t xml:space="preserve"> / und fliehet </w:t>
      </w:r>
      <w:proofErr w:type="spellStart"/>
      <w:r>
        <w:t>fuer</w:t>
      </w:r>
      <w:proofErr w:type="spellEnd"/>
      <w:r>
        <w:t xml:space="preserve"> dem / das ihn verstricken </w:t>
      </w:r>
      <w:proofErr w:type="spellStart"/>
      <w:r>
        <w:t>wil</w:t>
      </w:r>
      <w:proofErr w:type="spellEnd"/>
      <w:r>
        <w:t xml:space="preserve"> / wie </w:t>
      </w:r>
      <w:proofErr w:type="spellStart"/>
      <w:r>
        <w:t>fuer</w:t>
      </w:r>
      <w:proofErr w:type="spellEnd"/>
      <w:r>
        <w:t xml:space="preserve"> einer Schlangen / mag viel </w:t>
      </w:r>
      <w:proofErr w:type="spellStart"/>
      <w:r>
        <w:t>unanstoeßiger</w:t>
      </w:r>
      <w:proofErr w:type="spellEnd"/>
      <w:r>
        <w:t xml:space="preserve"> sein Christenthum </w:t>
      </w:r>
      <w:proofErr w:type="spellStart"/>
      <w:r>
        <w:t>fuehren</w:t>
      </w:r>
      <w:proofErr w:type="spellEnd"/>
      <w:r>
        <w:t xml:space="preserve"> / als ein </w:t>
      </w:r>
      <w:proofErr w:type="spellStart"/>
      <w:r>
        <w:t>starcker</w:t>
      </w:r>
      <w:proofErr w:type="spellEnd"/>
      <w:r>
        <w:t xml:space="preserve"> Christ / der sich in viele Versuchungen und Gelegenheit zu </w:t>
      </w:r>
      <w:proofErr w:type="spellStart"/>
      <w:r>
        <w:t>suendigen</w:t>
      </w:r>
      <w:proofErr w:type="spellEnd"/>
      <w:r>
        <w:t xml:space="preserve"> waget. Davids </w:t>
      </w:r>
      <w:proofErr w:type="spellStart"/>
      <w:r>
        <w:t>betruebte</w:t>
      </w:r>
      <w:proofErr w:type="spellEnd"/>
      <w:r>
        <w:t xml:space="preserve"> Erfahrung </w:t>
      </w:r>
      <w:proofErr w:type="spellStart"/>
      <w:r>
        <w:t>koente</w:t>
      </w:r>
      <w:proofErr w:type="spellEnd"/>
      <w:r>
        <w:t xml:space="preserve"> euch lehren / was e </w:t>
      </w:r>
      <w:proofErr w:type="spellStart"/>
      <w:r>
        <w:t>sist</w:t>
      </w:r>
      <w:proofErr w:type="spellEnd"/>
      <w:r>
        <w:t xml:space="preserve"> / einem </w:t>
      </w:r>
      <w:proofErr w:type="spellStart"/>
      <w:r>
        <w:t>ungezaehmten</w:t>
      </w:r>
      <w:proofErr w:type="spellEnd"/>
      <w:r>
        <w:t xml:space="preserve"> </w:t>
      </w:r>
      <w:proofErr w:type="spellStart"/>
      <w:r>
        <w:t>geluestenden</w:t>
      </w:r>
      <w:proofErr w:type="spellEnd"/>
      <w:r>
        <w:t xml:space="preserve"> Auge seinen Willen lassen / da hingegen Josephs Resolution euch lehren mag / was es </w:t>
      </w:r>
      <w:proofErr w:type="spellStart"/>
      <w:r>
        <w:t>fuer</w:t>
      </w:r>
      <w:proofErr w:type="spellEnd"/>
      <w:r>
        <w:t xml:space="preserve"> ein Vortheil ist / </w:t>
      </w:r>
      <w:proofErr w:type="spellStart"/>
      <w:r>
        <w:t>fuer</w:t>
      </w:r>
      <w:proofErr w:type="spellEnd"/>
      <w:r>
        <w:t xml:space="preserve"> den Versuchungen zu fliehen / und sich nicht erstlich mit selben im Reden einlassen: Wo ihr wollet entgehen dieser </w:t>
      </w:r>
      <w:proofErr w:type="spellStart"/>
      <w:r>
        <w:t>schroecklichen</w:t>
      </w:r>
      <w:proofErr w:type="spellEnd"/>
      <w:r>
        <w:t xml:space="preserve"> und Seel-verderbenden </w:t>
      </w:r>
      <w:proofErr w:type="spellStart"/>
      <w:r>
        <w:t>Suende</w:t>
      </w:r>
      <w:proofErr w:type="spellEnd"/>
      <w:r>
        <w:t xml:space="preserve"> / so </w:t>
      </w:r>
      <w:proofErr w:type="spellStart"/>
      <w:r>
        <w:t>huetet</w:t>
      </w:r>
      <w:proofErr w:type="spellEnd"/>
      <w:r>
        <w:t xml:space="preserve"> euch </w:t>
      </w:r>
      <w:proofErr w:type="spellStart"/>
      <w:r>
        <w:t>fuer</w:t>
      </w:r>
      <w:proofErr w:type="spellEnd"/>
      <w:r>
        <w:t xml:space="preserve"> aller Gelegenheit / die euch dazu locken </w:t>
      </w:r>
      <w:proofErr w:type="spellStart"/>
      <w:r>
        <w:t>moechte</w:t>
      </w:r>
      <w:proofErr w:type="spellEnd"/>
      <w:r>
        <w:t xml:space="preserve"> / selbige zu begehen / und so viel an euch ist / lasset euch die Versuchung nicht zu nahe seyn / sonderlich aber </w:t>
      </w:r>
      <w:proofErr w:type="spellStart"/>
      <w:r>
        <w:t>huetet</w:t>
      </w:r>
      <w:proofErr w:type="spellEnd"/>
      <w:r>
        <w:t xml:space="preserve"> euch / daß nicht ein unreiner Geist eure </w:t>
      </w:r>
      <w:proofErr w:type="spellStart"/>
      <w:r>
        <w:t>Gedancken</w:t>
      </w:r>
      <w:proofErr w:type="spellEnd"/>
      <w:r>
        <w:t xml:space="preserve"> einnehme / sondern </w:t>
      </w:r>
      <w:proofErr w:type="spellStart"/>
      <w:r>
        <w:t>stosset</w:t>
      </w:r>
      <w:proofErr w:type="spellEnd"/>
      <w:r>
        <w:t xml:space="preserve"> die ersten unreinen </w:t>
      </w:r>
      <w:proofErr w:type="spellStart"/>
      <w:r>
        <w:t>Gedancken</w:t>
      </w:r>
      <w:proofErr w:type="spellEnd"/>
      <w:r>
        <w:t xml:space="preserve"> mit Haß und Widerwillen hinaus. O der </w:t>
      </w:r>
      <w:proofErr w:type="spellStart"/>
      <w:r>
        <w:t>taeglichen</w:t>
      </w:r>
      <w:proofErr w:type="spellEnd"/>
      <w:r>
        <w:t xml:space="preserve"> Unreinigkeit / die da wohnet in den </w:t>
      </w:r>
      <w:proofErr w:type="spellStart"/>
      <w:r>
        <w:t>Gedancken</w:t>
      </w:r>
      <w:proofErr w:type="spellEnd"/>
      <w:r>
        <w:t xml:space="preserve"> und Einbildungen vieler Menschen / sie </w:t>
      </w:r>
      <w:proofErr w:type="spellStart"/>
      <w:r>
        <w:t>koennen</w:t>
      </w:r>
      <w:proofErr w:type="spellEnd"/>
      <w:r>
        <w:t xml:space="preserve"> kaum auf ein Weibes-Bild / das etlicher </w:t>
      </w:r>
      <w:proofErr w:type="spellStart"/>
      <w:r>
        <w:t>massen</w:t>
      </w:r>
      <w:proofErr w:type="spellEnd"/>
      <w:r>
        <w:t xml:space="preserve"> </w:t>
      </w:r>
      <w:proofErr w:type="spellStart"/>
      <w:r>
        <w:t>schoen</w:t>
      </w:r>
      <w:proofErr w:type="spellEnd"/>
      <w:r>
        <w:t xml:space="preserve"> ist / sehen / sondern alsobald haben sie unreine </w:t>
      </w:r>
      <w:proofErr w:type="spellStart"/>
      <w:r>
        <w:t>Gedancken</w:t>
      </w:r>
      <w:proofErr w:type="spellEnd"/>
      <w:r>
        <w:t xml:space="preserve"> dabey: darum so lieb als euch die Gunst Gittes ist und sein heiliges Evangelium / und der Friede und Seligkeit eurer Seelen / so versaget euch selbst nicht allein die unreine Lust / sondern auch die unkeusche Geberden und leichtfertige Sitten und Trachten / und die Unreinigkeit eurer </w:t>
      </w:r>
      <w:proofErr w:type="spellStart"/>
      <w:r>
        <w:t>Gedancken</w:t>
      </w:r>
      <w:proofErr w:type="spellEnd"/>
      <w:r>
        <w:t xml:space="preserve">. Dann wie ungeschickt ist dieses </w:t>
      </w:r>
      <w:proofErr w:type="spellStart"/>
      <w:r>
        <w:t>Gemueth</w:t>
      </w:r>
      <w:proofErr w:type="spellEnd"/>
      <w:r>
        <w:t xml:space="preserve"> / Gemeinschafft mit GOtt zu haben / und seiner heiligen Ordnung zu gebrauchen / dessen </w:t>
      </w:r>
      <w:proofErr w:type="spellStart"/>
      <w:r>
        <w:t>Gedancken</w:t>
      </w:r>
      <w:proofErr w:type="spellEnd"/>
      <w:r>
        <w:t xml:space="preserve"> nur umgehen mit Unreinigkeit / und hegen </w:t>
      </w:r>
      <w:proofErr w:type="spellStart"/>
      <w:r>
        <w:t>boese</w:t>
      </w:r>
      <w:proofErr w:type="spellEnd"/>
      <w:r>
        <w:t xml:space="preserve"> </w:t>
      </w:r>
      <w:proofErr w:type="spellStart"/>
      <w:r>
        <w:t>Lueste</w:t>
      </w:r>
      <w:proofErr w:type="spellEnd"/>
      <w:r>
        <w:t xml:space="preserve">. </w:t>
      </w:r>
    </w:p>
    <w:p w14:paraId="5CDFDDC3" w14:textId="77777777" w:rsidR="006164D3" w:rsidRDefault="006164D3" w:rsidP="006164D3">
      <w:pPr>
        <w:spacing w:after="0" w:line="240" w:lineRule="auto"/>
      </w:pPr>
      <w:r>
        <w:br w:type="page"/>
      </w:r>
    </w:p>
    <w:p w14:paraId="134B6A25" w14:textId="77777777" w:rsidR="006164D3" w:rsidRDefault="006164D3" w:rsidP="006164D3">
      <w:pPr>
        <w:pStyle w:val="berschrift1"/>
        <w:rPr>
          <w:sz w:val="48"/>
        </w:rPr>
      </w:pPr>
      <w:r>
        <w:t>Das XX. Capitel.</w:t>
      </w:r>
    </w:p>
    <w:p w14:paraId="4F33BAEC" w14:textId="77777777" w:rsidR="006164D3" w:rsidRDefault="006164D3" w:rsidP="006164D3">
      <w:pPr>
        <w:pStyle w:val="StandardWeb"/>
      </w:pPr>
      <w:r>
        <w:rPr>
          <w:rStyle w:val="Fett"/>
          <w:rFonts w:eastAsiaTheme="majorEastAsia"/>
        </w:rPr>
        <w:t xml:space="preserve">Leichtfertige Reden und </w:t>
      </w:r>
      <w:proofErr w:type="spellStart"/>
      <w:r>
        <w:rPr>
          <w:rStyle w:val="Fett"/>
          <w:rFonts w:eastAsiaTheme="majorEastAsia"/>
        </w:rPr>
        <w:t>Gesaenge</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0E96D364" w14:textId="77777777" w:rsidR="006164D3" w:rsidRDefault="006164D3" w:rsidP="006164D3">
      <w:pPr>
        <w:pStyle w:val="StandardWeb"/>
      </w:pPr>
      <w:r>
        <w:t xml:space="preserve">Ein ander </w:t>
      </w:r>
      <w:proofErr w:type="spellStart"/>
      <w:r>
        <w:t>Stueck</w:t>
      </w:r>
      <w:proofErr w:type="spellEnd"/>
      <w:r>
        <w:t xml:space="preserve"> der Fleischlichkeit / das </w:t>
      </w:r>
      <w:proofErr w:type="spellStart"/>
      <w:r>
        <w:t>verlaeugnet</w:t>
      </w:r>
      <w:proofErr w:type="spellEnd"/>
      <w:r>
        <w:t xml:space="preserve"> werden muß / bestehet in </w:t>
      </w:r>
      <w:proofErr w:type="spellStart"/>
      <w:r>
        <w:t>unzuechtigen</w:t>
      </w:r>
      <w:proofErr w:type="spellEnd"/>
      <w:r>
        <w:t xml:space="preserve"> und leichtfertigen Reden / </w:t>
      </w:r>
      <w:proofErr w:type="spellStart"/>
      <w:r>
        <w:t>unzuechtigen</w:t>
      </w:r>
      <w:proofErr w:type="spellEnd"/>
      <w:r>
        <w:t xml:space="preserve"> </w:t>
      </w:r>
      <w:proofErr w:type="spellStart"/>
      <w:r>
        <w:t>Buechern</w:t>
      </w:r>
      <w:proofErr w:type="spellEnd"/>
      <w:r>
        <w:t xml:space="preserve"> und </w:t>
      </w:r>
      <w:proofErr w:type="spellStart"/>
      <w:r>
        <w:t>Gesaengen</w:t>
      </w:r>
      <w:proofErr w:type="spellEnd"/>
      <w:r>
        <w:t xml:space="preserve"> / insgemein genannt Liebes-</w:t>
      </w:r>
      <w:proofErr w:type="spellStart"/>
      <w:r>
        <w:t>Buecher</w:t>
      </w:r>
      <w:proofErr w:type="spellEnd"/>
      <w:r>
        <w:t xml:space="preserve"> und Liebes-</w:t>
      </w:r>
      <w:proofErr w:type="spellStart"/>
      <w:r>
        <w:t>Gesaenge</w:t>
      </w:r>
      <w:proofErr w:type="spellEnd"/>
      <w:r>
        <w:t xml:space="preserve">. Gleichwie diese sind die </w:t>
      </w:r>
      <w:proofErr w:type="spellStart"/>
      <w:r>
        <w:t>Fruechte</w:t>
      </w:r>
      <w:proofErr w:type="spellEnd"/>
      <w:r>
        <w:t xml:space="preserve"> </w:t>
      </w:r>
      <w:proofErr w:type="spellStart"/>
      <w:r>
        <w:t>mueßiger</w:t>
      </w:r>
      <w:proofErr w:type="spellEnd"/>
      <w:r>
        <w:t xml:space="preserve"> und </w:t>
      </w:r>
      <w:proofErr w:type="spellStart"/>
      <w:r>
        <w:t>eiteler</w:t>
      </w:r>
      <w:proofErr w:type="spellEnd"/>
      <w:r>
        <w:t xml:space="preserve"> </w:t>
      </w:r>
      <w:proofErr w:type="spellStart"/>
      <w:r>
        <w:t>Gemuether</w:t>
      </w:r>
      <w:proofErr w:type="spellEnd"/>
      <w:r>
        <w:t xml:space="preserve"> / die sie erstlich auf die Bahn bringen / also erwecken sie eben dergleichen Eitelkeit bey andern / </w:t>
      </w:r>
      <w:proofErr w:type="spellStart"/>
      <w:r>
        <w:t>warlich</w:t>
      </w:r>
      <w:proofErr w:type="spellEnd"/>
      <w:r>
        <w:t xml:space="preserve"> es sind des </w:t>
      </w:r>
      <w:proofErr w:type="spellStart"/>
      <w:r>
        <w:t>Teuffels</w:t>
      </w:r>
      <w:proofErr w:type="spellEnd"/>
      <w:r>
        <w:t xml:space="preserve"> </w:t>
      </w:r>
      <w:proofErr w:type="spellStart"/>
      <w:r>
        <w:t>Gesaenge</w:t>
      </w:r>
      <w:proofErr w:type="spellEnd"/>
      <w:r>
        <w:t xml:space="preserve"> und </w:t>
      </w:r>
      <w:proofErr w:type="spellStart"/>
      <w:r>
        <w:t>Litaneyen</w:t>
      </w:r>
      <w:proofErr w:type="spellEnd"/>
      <w:r>
        <w:t xml:space="preserve"> / darinnen er bedienet wird mit Lust und </w:t>
      </w:r>
      <w:proofErr w:type="spellStart"/>
      <w:r>
        <w:t>Froelichkeit</w:t>
      </w:r>
      <w:proofErr w:type="spellEnd"/>
      <w:r>
        <w:t xml:space="preserve"> / von Leuten / deren </w:t>
      </w:r>
      <w:proofErr w:type="spellStart"/>
      <w:r>
        <w:t>Gemuether</w:t>
      </w:r>
      <w:proofErr w:type="spellEnd"/>
      <w:r>
        <w:t xml:space="preserve"> und </w:t>
      </w:r>
      <w:proofErr w:type="spellStart"/>
      <w:r>
        <w:t>Vernunfft</w:t>
      </w:r>
      <w:proofErr w:type="spellEnd"/>
      <w:r>
        <w:t xml:space="preserve"> im Fleisch verblendet und ersoffen sind. Diejenigen / die nicht so viel </w:t>
      </w:r>
      <w:proofErr w:type="spellStart"/>
      <w:r>
        <w:t>Muehe</w:t>
      </w:r>
      <w:proofErr w:type="spellEnd"/>
      <w:r>
        <w:t xml:space="preserve"> und Arbeit anwenden wollen / als den </w:t>
      </w:r>
      <w:proofErr w:type="spellStart"/>
      <w:r>
        <w:t>Catechismum</w:t>
      </w:r>
      <w:proofErr w:type="spellEnd"/>
      <w:r>
        <w:t xml:space="preserve"> zu lernen / wollen noch lernen einen </w:t>
      </w:r>
      <w:proofErr w:type="spellStart"/>
      <w:r>
        <w:t>unzuechtigen</w:t>
      </w:r>
      <w:proofErr w:type="spellEnd"/>
      <w:r>
        <w:t xml:space="preserve"> Gesang / davon man </w:t>
      </w:r>
      <w:proofErr w:type="spellStart"/>
      <w:r>
        <w:t>meynen</w:t>
      </w:r>
      <w:proofErr w:type="spellEnd"/>
      <w:r>
        <w:t xml:space="preserve"> </w:t>
      </w:r>
      <w:proofErr w:type="spellStart"/>
      <w:r>
        <w:t>solte</w:t>
      </w:r>
      <w:proofErr w:type="spellEnd"/>
      <w:r>
        <w:t xml:space="preserve"> / daß er noch schwerer zu behalten sey. Wann wir von ihnen begehren / sie sollen etwas lernen / das ihnen zur Seligkeit </w:t>
      </w:r>
      <w:proofErr w:type="spellStart"/>
      <w:r>
        <w:t>noethig</w:t>
      </w:r>
      <w:proofErr w:type="spellEnd"/>
      <w:r>
        <w:t xml:space="preserve"> ist / so bekommen wir zur Antwort / sie seyn keine </w:t>
      </w:r>
      <w:proofErr w:type="spellStart"/>
      <w:r>
        <w:t>Schueler</w:t>
      </w:r>
      <w:proofErr w:type="spellEnd"/>
      <w:r>
        <w:t xml:space="preserve"> / sie haben schwache </w:t>
      </w:r>
      <w:proofErr w:type="spellStart"/>
      <w:r>
        <w:t>Gedaechtniß</w:t>
      </w:r>
      <w:proofErr w:type="spellEnd"/>
      <w:r>
        <w:t xml:space="preserve"> / sie </w:t>
      </w:r>
      <w:proofErr w:type="spellStart"/>
      <w:r>
        <w:t>koennen</w:t>
      </w:r>
      <w:proofErr w:type="spellEnd"/>
      <w:r>
        <w:t xml:space="preserve"> nicht lernen / aber ein </w:t>
      </w:r>
      <w:proofErr w:type="spellStart"/>
      <w:r>
        <w:t>unnuetz</w:t>
      </w:r>
      <w:proofErr w:type="spellEnd"/>
      <w:r>
        <w:t xml:space="preserve"> </w:t>
      </w:r>
      <w:proofErr w:type="spellStart"/>
      <w:r>
        <w:t>Maehrlein</w:t>
      </w:r>
      <w:proofErr w:type="spellEnd"/>
      <w:r>
        <w:t xml:space="preserve"> und </w:t>
      </w:r>
      <w:proofErr w:type="spellStart"/>
      <w:r>
        <w:t>unzuechtigen</w:t>
      </w:r>
      <w:proofErr w:type="spellEnd"/>
      <w:r>
        <w:t xml:space="preserve"> Gesang </w:t>
      </w:r>
      <w:proofErr w:type="spellStart"/>
      <w:r>
        <w:t>koennen</w:t>
      </w:r>
      <w:proofErr w:type="spellEnd"/>
      <w:r>
        <w:t xml:space="preserve"> sie lernen / wie schwach auch ihr </w:t>
      </w:r>
      <w:proofErr w:type="spellStart"/>
      <w:r>
        <w:t>Gedaechtniß</w:t>
      </w:r>
      <w:proofErr w:type="spellEnd"/>
      <w:r>
        <w:t xml:space="preserve"> sey / ihr schwaches </w:t>
      </w:r>
      <w:proofErr w:type="spellStart"/>
      <w:r>
        <w:t>Gedaechtniß</w:t>
      </w:r>
      <w:proofErr w:type="spellEnd"/>
      <w:r>
        <w:t xml:space="preserve"> ist gut genug zu behalten dasjenige / das nicht taug / gleich wie ein Siebe / die nicht </w:t>
      </w:r>
      <w:proofErr w:type="spellStart"/>
      <w:r>
        <w:t>kan</w:t>
      </w:r>
      <w:proofErr w:type="spellEnd"/>
      <w:r>
        <w:t xml:space="preserve"> halten die Milch / aber das Haar und Unreinigkeit </w:t>
      </w:r>
      <w:proofErr w:type="spellStart"/>
      <w:r>
        <w:t>haelt</w:t>
      </w:r>
      <w:proofErr w:type="spellEnd"/>
      <w:r>
        <w:t xml:space="preserve"> sie / und ist die </w:t>
      </w:r>
      <w:proofErr w:type="spellStart"/>
      <w:r>
        <w:t>Suende</w:t>
      </w:r>
      <w:proofErr w:type="spellEnd"/>
      <w:r>
        <w:t xml:space="preserve"> so viel </w:t>
      </w:r>
      <w:proofErr w:type="spellStart"/>
      <w:r>
        <w:t>groesser</w:t>
      </w:r>
      <w:proofErr w:type="spellEnd"/>
      <w:r>
        <w:t xml:space="preserve"> denn viele andere / weil man sich darauf befleißiget / und muß darum arbeiten / und wird darum begangen </w:t>
      </w:r>
      <w:proofErr w:type="spellStart"/>
      <w:r>
        <w:t>vorsetzig</w:t>
      </w:r>
      <w:proofErr w:type="spellEnd"/>
      <w:r>
        <w:t xml:space="preserve"> und mit Belustigung / und nicht wie andere </w:t>
      </w:r>
      <w:proofErr w:type="spellStart"/>
      <w:r>
        <w:t>Suende</w:t>
      </w:r>
      <w:proofErr w:type="spellEnd"/>
      <w:r>
        <w:t xml:space="preserve"> / damit die Menschen bisweilen durch die </w:t>
      </w:r>
      <w:proofErr w:type="spellStart"/>
      <w:r>
        <w:t>Groesse</w:t>
      </w:r>
      <w:proofErr w:type="spellEnd"/>
      <w:r>
        <w:t xml:space="preserve"> der Versuchung </w:t>
      </w:r>
      <w:proofErr w:type="spellStart"/>
      <w:r>
        <w:t>beruecket</w:t>
      </w:r>
      <w:proofErr w:type="spellEnd"/>
      <w:r>
        <w:t xml:space="preserve"> werden. Wie hat der </w:t>
      </w:r>
      <w:proofErr w:type="spellStart"/>
      <w:r>
        <w:t>Teuffel</w:t>
      </w:r>
      <w:proofErr w:type="spellEnd"/>
      <w:r>
        <w:t xml:space="preserve"> so viele </w:t>
      </w:r>
      <w:proofErr w:type="spellStart"/>
      <w:r>
        <w:t>Schueler</w:t>
      </w:r>
      <w:proofErr w:type="spellEnd"/>
      <w:r>
        <w:t xml:space="preserve"> </w:t>
      </w:r>
      <w:proofErr w:type="spellStart"/>
      <w:r>
        <w:t>taeglich</w:t>
      </w:r>
      <w:proofErr w:type="spellEnd"/>
      <w:r>
        <w:t xml:space="preserve"> in seiner Schulen / die viel Tage und Stunden anwenden / solche </w:t>
      </w:r>
      <w:proofErr w:type="spellStart"/>
      <w:r>
        <w:t>Lectiones</w:t>
      </w:r>
      <w:proofErr w:type="spellEnd"/>
      <w:r>
        <w:t xml:space="preserve"> zu lernen / und wann sie es gelernet haben / muß er sie es </w:t>
      </w:r>
      <w:proofErr w:type="spellStart"/>
      <w:r>
        <w:t>verhoeren</w:t>
      </w:r>
      <w:proofErr w:type="spellEnd"/>
      <w:r>
        <w:t xml:space="preserve"> / daß sie es mehr als einmal des Tages </w:t>
      </w:r>
      <w:proofErr w:type="spellStart"/>
      <w:r>
        <w:t>uebersingen</w:t>
      </w:r>
      <w:proofErr w:type="spellEnd"/>
      <w:r>
        <w:t xml:space="preserve">. Wann sie bey ihrer Arbeit sind / so muß diese Lection gesungen werden / dem </w:t>
      </w:r>
      <w:proofErr w:type="spellStart"/>
      <w:r>
        <w:t>Teuffel</w:t>
      </w:r>
      <w:proofErr w:type="spellEnd"/>
      <w:r>
        <w:t xml:space="preserve"> zu Ehren / ja sie </w:t>
      </w:r>
      <w:proofErr w:type="spellStart"/>
      <w:r>
        <w:t>schaemen</w:t>
      </w:r>
      <w:proofErr w:type="spellEnd"/>
      <w:r>
        <w:t xml:space="preserve"> sich nicht / dieselbe zu singen / oder garstige Reden zu </w:t>
      </w:r>
      <w:proofErr w:type="spellStart"/>
      <w:r>
        <w:t>fuehren</w:t>
      </w:r>
      <w:proofErr w:type="spellEnd"/>
      <w:r>
        <w:t xml:space="preserve"> / wann sie </w:t>
      </w:r>
      <w:proofErr w:type="spellStart"/>
      <w:r>
        <w:t>laengst</w:t>
      </w:r>
      <w:proofErr w:type="spellEnd"/>
      <w:r>
        <w:t xml:space="preserve"> die Gassen gehen. </w:t>
      </w:r>
      <w:proofErr w:type="spellStart"/>
      <w:r>
        <w:t>Mercket</w:t>
      </w:r>
      <w:proofErr w:type="spellEnd"/>
      <w:r>
        <w:t xml:space="preserve"> </w:t>
      </w:r>
      <w:proofErr w:type="spellStart"/>
      <w:r>
        <w:t>diß</w:t>
      </w:r>
      <w:proofErr w:type="spellEnd"/>
      <w:r>
        <w:t xml:space="preserve"> / ihr rechte Diener </w:t>
      </w:r>
      <w:proofErr w:type="spellStart"/>
      <w:r>
        <w:t>CHristi</w:t>
      </w:r>
      <w:proofErr w:type="spellEnd"/>
      <w:r>
        <w:t xml:space="preserve"> / wollt ihr euch </w:t>
      </w:r>
      <w:proofErr w:type="spellStart"/>
      <w:r>
        <w:t>hinfuehro</w:t>
      </w:r>
      <w:proofErr w:type="spellEnd"/>
      <w:r>
        <w:t xml:space="preserve"> </w:t>
      </w:r>
      <w:proofErr w:type="spellStart"/>
      <w:r>
        <w:t>schaemen</w:t>
      </w:r>
      <w:proofErr w:type="spellEnd"/>
      <w:r>
        <w:t xml:space="preserve"> eures HErrn und seines heiligen Dienstes / wollet ihr euch </w:t>
      </w:r>
      <w:proofErr w:type="spellStart"/>
      <w:r>
        <w:t>schaemen</w:t>
      </w:r>
      <w:proofErr w:type="spellEnd"/>
      <w:r>
        <w:t xml:space="preserve"> / Ihn zu bekennen auch auf </w:t>
      </w:r>
      <w:proofErr w:type="spellStart"/>
      <w:r>
        <w:t>oeffentlichen</w:t>
      </w:r>
      <w:proofErr w:type="spellEnd"/>
      <w:r>
        <w:t xml:space="preserve"> Gassen / oder euch </w:t>
      </w:r>
      <w:proofErr w:type="spellStart"/>
      <w:r>
        <w:t>schaemen</w:t>
      </w:r>
      <w:proofErr w:type="spellEnd"/>
      <w:r>
        <w:t xml:space="preserve"> / daß man euch </w:t>
      </w:r>
      <w:proofErr w:type="spellStart"/>
      <w:r>
        <w:t>hoere</w:t>
      </w:r>
      <w:proofErr w:type="spellEnd"/>
      <w:r>
        <w:t xml:space="preserve"> beten oder lesen oder singen zum Lobe GOttes in euren </w:t>
      </w:r>
      <w:proofErr w:type="spellStart"/>
      <w:r>
        <w:t>Haeusern</w:t>
      </w:r>
      <w:proofErr w:type="spellEnd"/>
      <w:r>
        <w:t xml:space="preserve"> / da des </w:t>
      </w:r>
      <w:proofErr w:type="spellStart"/>
      <w:r>
        <w:t>Teuffels</w:t>
      </w:r>
      <w:proofErr w:type="spellEnd"/>
      <w:r>
        <w:t xml:space="preserve"> Diener von Kind auf dazu </w:t>
      </w:r>
      <w:proofErr w:type="spellStart"/>
      <w:r>
        <w:t>auffgezogen</w:t>
      </w:r>
      <w:proofErr w:type="spellEnd"/>
      <w:r>
        <w:t xml:space="preserve"> sind / seine Psalmen und Lieder auch auf </w:t>
      </w:r>
      <w:proofErr w:type="spellStart"/>
      <w:r>
        <w:t>oeffentlichen</w:t>
      </w:r>
      <w:proofErr w:type="spellEnd"/>
      <w:r>
        <w:t xml:space="preserve"> Gassen zu singen / und ihm </w:t>
      </w:r>
      <w:proofErr w:type="spellStart"/>
      <w:r>
        <w:t>oeffentlich</w:t>
      </w:r>
      <w:proofErr w:type="spellEnd"/>
      <w:r>
        <w:t xml:space="preserve"> zu dienen ohne Furcht und </w:t>
      </w:r>
      <w:proofErr w:type="spellStart"/>
      <w:r>
        <w:t>Schaemen</w:t>
      </w:r>
      <w:proofErr w:type="spellEnd"/>
      <w:r>
        <w:t xml:space="preserve">. Kan man nicht aus solcher </w:t>
      </w:r>
      <w:proofErr w:type="spellStart"/>
      <w:r>
        <w:t>Aufferziehung</w:t>
      </w:r>
      <w:proofErr w:type="spellEnd"/>
      <w:r>
        <w:t xml:space="preserve"> </w:t>
      </w:r>
      <w:proofErr w:type="spellStart"/>
      <w:r>
        <w:t>schliessen</w:t>
      </w:r>
      <w:proofErr w:type="spellEnd"/>
      <w:r>
        <w:t xml:space="preserve"> / zu was </w:t>
      </w:r>
      <w:proofErr w:type="spellStart"/>
      <w:r>
        <w:t>Handwerck</w:t>
      </w:r>
      <w:proofErr w:type="spellEnd"/>
      <w:r>
        <w:t xml:space="preserve"> solche Kinder </w:t>
      </w:r>
      <w:proofErr w:type="spellStart"/>
      <w:r>
        <w:t>aufferzogen</w:t>
      </w:r>
      <w:proofErr w:type="spellEnd"/>
      <w:r>
        <w:t xml:space="preserve"> werden? Die in einem </w:t>
      </w:r>
      <w:proofErr w:type="spellStart"/>
      <w:r>
        <w:t>Handwercke</w:t>
      </w:r>
      <w:proofErr w:type="spellEnd"/>
      <w:r>
        <w:t xml:space="preserve"> dienen / und ihr Lehr-Jahr aushalten / thun es ja in der </w:t>
      </w:r>
      <w:proofErr w:type="spellStart"/>
      <w:r>
        <w:t>Meynung</w:t>
      </w:r>
      <w:proofErr w:type="spellEnd"/>
      <w:r>
        <w:t xml:space="preserve"> / daß sie von dem </w:t>
      </w:r>
      <w:proofErr w:type="spellStart"/>
      <w:r>
        <w:t>Handwerck</w:t>
      </w:r>
      <w:proofErr w:type="spellEnd"/>
      <w:r>
        <w:t xml:space="preserve"> leben wollen / es </w:t>
      </w:r>
      <w:proofErr w:type="spellStart"/>
      <w:r>
        <w:t>solte</w:t>
      </w:r>
      <w:proofErr w:type="spellEnd"/>
      <w:r>
        <w:t xml:space="preserve"> einer </w:t>
      </w:r>
      <w:proofErr w:type="spellStart"/>
      <w:r>
        <w:t>gedencken</w:t>
      </w:r>
      <w:proofErr w:type="spellEnd"/>
      <w:r>
        <w:t xml:space="preserve"> bey den Reden und </w:t>
      </w:r>
      <w:proofErr w:type="spellStart"/>
      <w:r>
        <w:t>Gesaengen</w:t>
      </w:r>
      <w:proofErr w:type="spellEnd"/>
      <w:r>
        <w:t xml:space="preserve"> vieler unser Kinder auf der Gassen / daß die Eltern sie </w:t>
      </w:r>
      <w:proofErr w:type="spellStart"/>
      <w:r>
        <w:t>haeten</w:t>
      </w:r>
      <w:proofErr w:type="spellEnd"/>
      <w:r>
        <w:t xml:space="preserve"> ausgethan auf die Lehre in einem </w:t>
      </w:r>
      <w:proofErr w:type="spellStart"/>
      <w:r>
        <w:t>Hurhause</w:t>
      </w:r>
      <w:proofErr w:type="spellEnd"/>
      <w:r>
        <w:t xml:space="preserve"> / und daß ihre </w:t>
      </w:r>
      <w:proofErr w:type="spellStart"/>
      <w:r>
        <w:t>Handthierung</w:t>
      </w:r>
      <w:proofErr w:type="spellEnd"/>
      <w:r>
        <w:t xml:space="preserve"> seyn </w:t>
      </w:r>
      <w:proofErr w:type="spellStart"/>
      <w:r>
        <w:t>solte</w:t>
      </w:r>
      <w:proofErr w:type="spellEnd"/>
      <w:r>
        <w:t xml:space="preserve"> </w:t>
      </w:r>
      <w:proofErr w:type="spellStart"/>
      <w:r>
        <w:t>Hurerey</w:t>
      </w:r>
      <w:proofErr w:type="spellEnd"/>
      <w:r>
        <w:t xml:space="preserve"> / </w:t>
      </w:r>
      <w:proofErr w:type="spellStart"/>
      <w:r>
        <w:t>Bueberey</w:t>
      </w:r>
      <w:proofErr w:type="spellEnd"/>
      <w:r>
        <w:t xml:space="preserve"> und allerley Unreinigkeit / denn warum lernen sie die Kunst so zu reden / als daß sie es auch hernach ins </w:t>
      </w:r>
      <w:proofErr w:type="spellStart"/>
      <w:r>
        <w:t>Werck</w:t>
      </w:r>
      <w:proofErr w:type="spellEnd"/>
      <w:r>
        <w:t xml:space="preserve"> richten? Dieses bin ich versichert / daß sie dem </w:t>
      </w:r>
      <w:proofErr w:type="spellStart"/>
      <w:r>
        <w:t>Teuffel</w:t>
      </w:r>
      <w:proofErr w:type="spellEnd"/>
      <w:r>
        <w:t xml:space="preserve"> in die Lehre gegeben sind / und ist </w:t>
      </w:r>
      <w:proofErr w:type="spellStart"/>
      <w:r>
        <w:t>diß</w:t>
      </w:r>
      <w:proofErr w:type="spellEnd"/>
      <w:r>
        <w:t xml:space="preserve"> eine </w:t>
      </w:r>
      <w:proofErr w:type="spellStart"/>
      <w:r>
        <w:t>betruebte</w:t>
      </w:r>
      <w:proofErr w:type="spellEnd"/>
      <w:r>
        <w:t xml:space="preserve"> Sache / daran zu </w:t>
      </w:r>
      <w:proofErr w:type="spellStart"/>
      <w:r>
        <w:t>gedencken</w:t>
      </w:r>
      <w:proofErr w:type="spellEnd"/>
      <w:r>
        <w:t xml:space="preserve"> / daß / gleichwie die </w:t>
      </w:r>
      <w:proofErr w:type="spellStart"/>
      <w:r>
        <w:t>Tuercken</w:t>
      </w:r>
      <w:proofErr w:type="spellEnd"/>
      <w:r>
        <w:t xml:space="preserve"> nehmen der Christen Kinder / und ziehen sie auf in der Armee der Janitscharen / daß sie gegen die Christen / als ihre besten Soldaten fechten </w:t>
      </w:r>
      <w:proofErr w:type="spellStart"/>
      <w:r>
        <w:t>muessen</w:t>
      </w:r>
      <w:proofErr w:type="spellEnd"/>
      <w:r>
        <w:t xml:space="preserve"> / wenn sie zu ihrem Alter kommen / also nimmt der </w:t>
      </w:r>
      <w:proofErr w:type="spellStart"/>
      <w:r>
        <w:t>Teuffel</w:t>
      </w:r>
      <w:proofErr w:type="spellEnd"/>
      <w:r>
        <w:t xml:space="preserve"> und die Eltern selbst ihre Kinder / die einmal Christo geheiliget waren / und zu seinem Blut-</w:t>
      </w:r>
      <w:proofErr w:type="spellStart"/>
      <w:r>
        <w:t>Faehnlein</w:t>
      </w:r>
      <w:proofErr w:type="spellEnd"/>
      <w:r>
        <w:t xml:space="preserve"> in der H. </w:t>
      </w:r>
      <w:proofErr w:type="spellStart"/>
      <w:r>
        <w:t>Tauffe</w:t>
      </w:r>
      <w:proofErr w:type="spellEnd"/>
      <w:r>
        <w:t xml:space="preserve"> geschworen hatten / und lehren sie fechten und streiten gegen Christum / mit Fluchen und Schweren / Verachtung der Gottseligkeit / </w:t>
      </w:r>
      <w:proofErr w:type="spellStart"/>
      <w:r>
        <w:t>unzuechtigen</w:t>
      </w:r>
      <w:proofErr w:type="spellEnd"/>
      <w:r>
        <w:t xml:space="preserve"> Huren-</w:t>
      </w:r>
      <w:proofErr w:type="spellStart"/>
      <w:r>
        <w:t>Gesaengen</w:t>
      </w:r>
      <w:proofErr w:type="spellEnd"/>
      <w:r>
        <w:t xml:space="preserve"> und groben Zotten. Christus sagt uns / weß das Hertz voll ist / das gehet der Mund </w:t>
      </w:r>
      <w:proofErr w:type="spellStart"/>
      <w:r>
        <w:t>ueber</w:t>
      </w:r>
      <w:proofErr w:type="spellEnd"/>
      <w:r>
        <w:t xml:space="preserve"> / und darum haben sie es nicht </w:t>
      </w:r>
      <w:proofErr w:type="spellStart"/>
      <w:r>
        <w:t>Ursach</w:t>
      </w:r>
      <w:proofErr w:type="spellEnd"/>
      <w:r>
        <w:t xml:space="preserve"> / uns zu </w:t>
      </w:r>
      <w:proofErr w:type="spellStart"/>
      <w:r>
        <w:t>verdencken</w:t>
      </w:r>
      <w:proofErr w:type="spellEnd"/>
      <w:r>
        <w:t xml:space="preserve"> / wann wir aus ihren Reden von ihren </w:t>
      </w:r>
      <w:proofErr w:type="spellStart"/>
      <w:r>
        <w:t>Hertzen</w:t>
      </w:r>
      <w:proofErr w:type="spellEnd"/>
      <w:r>
        <w:t xml:space="preserve"> urtheilen: dann obschon die Zunge zuweilen besser redet / dann das </w:t>
      </w:r>
      <w:proofErr w:type="spellStart"/>
      <w:r>
        <w:t>Hertze</w:t>
      </w:r>
      <w:proofErr w:type="spellEnd"/>
      <w:r>
        <w:t xml:space="preserve"> ist / so redet sie doch selten </w:t>
      </w:r>
      <w:proofErr w:type="spellStart"/>
      <w:r>
        <w:t>aerger</w:t>
      </w:r>
      <w:proofErr w:type="spellEnd"/>
      <w:r>
        <w:t xml:space="preserve"> / dann das Herz beschaffen ist / und </w:t>
      </w:r>
      <w:proofErr w:type="spellStart"/>
      <w:r>
        <w:t>warlich</w:t>
      </w:r>
      <w:proofErr w:type="spellEnd"/>
      <w:r>
        <w:t xml:space="preserve"> / wo wir von vielen unter uns urtheilen sollen nach dieser Regel Christi / </w:t>
      </w:r>
      <w:proofErr w:type="spellStart"/>
      <w:r>
        <w:t>muessen</w:t>
      </w:r>
      <w:proofErr w:type="spellEnd"/>
      <w:r>
        <w:t xml:space="preserve"> wir nothwendig </w:t>
      </w:r>
      <w:proofErr w:type="spellStart"/>
      <w:r>
        <w:t>schliessen</w:t>
      </w:r>
      <w:proofErr w:type="spellEnd"/>
      <w:r>
        <w:t xml:space="preserve"> / daß sie haben Lust-volle / unreine und ehebrecherische </w:t>
      </w:r>
      <w:proofErr w:type="spellStart"/>
      <w:r>
        <w:t>Hertzen</w:t>
      </w:r>
      <w:proofErr w:type="spellEnd"/>
      <w:r>
        <w:t xml:space="preserve"> / dann was </w:t>
      </w:r>
      <w:proofErr w:type="spellStart"/>
      <w:r>
        <w:t>koennen</w:t>
      </w:r>
      <w:proofErr w:type="spellEnd"/>
      <w:r>
        <w:t xml:space="preserve"> wir </w:t>
      </w:r>
      <w:proofErr w:type="spellStart"/>
      <w:r>
        <w:t>anderst</w:t>
      </w:r>
      <w:proofErr w:type="spellEnd"/>
      <w:r>
        <w:t xml:space="preserve"> von ihnen </w:t>
      </w:r>
      <w:proofErr w:type="spellStart"/>
      <w:r>
        <w:t>gedencken</w:t>
      </w:r>
      <w:proofErr w:type="spellEnd"/>
      <w:r>
        <w:t xml:space="preserve">; Wenn ihre Rede und Lieder unrein sind / daß auch ihr Herz unrein sey? Christus hat uns versichert / daß der Schluß richtig gehet. Faul und </w:t>
      </w:r>
      <w:proofErr w:type="spellStart"/>
      <w:r>
        <w:t>unzuechtig</w:t>
      </w:r>
      <w:proofErr w:type="spellEnd"/>
      <w:r>
        <w:t xml:space="preserve"> </w:t>
      </w:r>
      <w:proofErr w:type="spellStart"/>
      <w:r>
        <w:t>Gespraech</w:t>
      </w:r>
      <w:proofErr w:type="spellEnd"/>
      <w:r>
        <w:t xml:space="preserve"> kommen her von einem faulen und Unzucht-vollen </w:t>
      </w:r>
      <w:proofErr w:type="spellStart"/>
      <w:r>
        <w:t>Hertzen</w:t>
      </w:r>
      <w:proofErr w:type="spellEnd"/>
      <w:r>
        <w:t xml:space="preserve">. Ihr jungen Leute / ich ersuche euch / und bitte / </w:t>
      </w:r>
      <w:proofErr w:type="spellStart"/>
      <w:r>
        <w:t>bedencket</w:t>
      </w:r>
      <w:proofErr w:type="spellEnd"/>
      <w:r>
        <w:t xml:space="preserve"> doch eure eigne Ehre / wo ihr nicht betrachtet eure Seligkeit: </w:t>
      </w:r>
      <w:proofErr w:type="spellStart"/>
      <w:r>
        <w:t>wolt</w:t>
      </w:r>
      <w:proofErr w:type="spellEnd"/>
      <w:r>
        <w:t xml:space="preserve"> ihr dann </w:t>
      </w:r>
      <w:proofErr w:type="spellStart"/>
      <w:r>
        <w:t>oeffentlich</w:t>
      </w:r>
      <w:proofErr w:type="spellEnd"/>
      <w:r>
        <w:t xml:space="preserve"> </w:t>
      </w:r>
      <w:proofErr w:type="spellStart"/>
      <w:r>
        <w:t>ausruffen</w:t>
      </w:r>
      <w:proofErr w:type="spellEnd"/>
      <w:r>
        <w:t xml:space="preserve"> </w:t>
      </w:r>
      <w:proofErr w:type="spellStart"/>
      <w:r>
        <w:t>fuer</w:t>
      </w:r>
      <w:proofErr w:type="spellEnd"/>
      <w:r>
        <w:t xml:space="preserve"> den Ohren der Welt / daß ihr geworbene Soldaten des </w:t>
      </w:r>
      <w:proofErr w:type="spellStart"/>
      <w:r>
        <w:t>Teuffels</w:t>
      </w:r>
      <w:proofErr w:type="spellEnd"/>
      <w:r>
        <w:t xml:space="preserve"> seyd / die da lernen Huren und Huren-Hengste zu seyn / oder daß ihr Lust und </w:t>
      </w:r>
      <w:proofErr w:type="spellStart"/>
      <w:r>
        <w:t>Hurerey</w:t>
      </w:r>
      <w:proofErr w:type="spellEnd"/>
      <w:r>
        <w:t xml:space="preserve"> in euren </w:t>
      </w:r>
      <w:proofErr w:type="spellStart"/>
      <w:r>
        <w:t>Hertzen</w:t>
      </w:r>
      <w:proofErr w:type="spellEnd"/>
      <w:r>
        <w:t xml:space="preserve"> heget? Muß dann dieses </w:t>
      </w:r>
      <w:proofErr w:type="spellStart"/>
      <w:r>
        <w:t>gantze</w:t>
      </w:r>
      <w:proofErr w:type="spellEnd"/>
      <w:r>
        <w:t xml:space="preserve"> Stadt wissen / daß ihr solche seyd? Warum </w:t>
      </w:r>
      <w:proofErr w:type="spellStart"/>
      <w:r>
        <w:t>fuehret</w:t>
      </w:r>
      <w:proofErr w:type="spellEnd"/>
      <w:r>
        <w:t xml:space="preserve"> ihr es in eurem Munde / wann es nicht in eurem </w:t>
      </w:r>
      <w:proofErr w:type="spellStart"/>
      <w:r>
        <w:t>Hertzen</w:t>
      </w:r>
      <w:proofErr w:type="spellEnd"/>
      <w:r>
        <w:t xml:space="preserve"> ist / pfleget ihr nicht aus eines Mannes Sprache zu urtheilen / was er </w:t>
      </w:r>
      <w:proofErr w:type="spellStart"/>
      <w:r>
        <w:t>fuer</w:t>
      </w:r>
      <w:proofErr w:type="spellEnd"/>
      <w:r>
        <w:t xml:space="preserve"> ein Landsmann ist: Redet er Welsch / so </w:t>
      </w:r>
      <w:proofErr w:type="spellStart"/>
      <w:r>
        <w:t>schliesset</w:t>
      </w:r>
      <w:proofErr w:type="spellEnd"/>
      <w:r>
        <w:t xml:space="preserve"> ihr / er ist ein Welscher; Redet er Teutsch / so werdet ihr sagen / es sey ein Teutscher / etc. Wann ihr nun redet wie die Huren / oder wie man in Huren-</w:t>
      </w:r>
      <w:proofErr w:type="spellStart"/>
      <w:r>
        <w:t>Haeusern</w:t>
      </w:r>
      <w:proofErr w:type="spellEnd"/>
      <w:r>
        <w:t xml:space="preserve"> redet / was </w:t>
      </w:r>
      <w:proofErr w:type="spellStart"/>
      <w:r>
        <w:t>kan</w:t>
      </w:r>
      <w:proofErr w:type="spellEnd"/>
      <w:r>
        <w:t xml:space="preserve"> man </w:t>
      </w:r>
      <w:proofErr w:type="spellStart"/>
      <w:r>
        <w:t>anderst</w:t>
      </w:r>
      <w:proofErr w:type="spellEnd"/>
      <w:r>
        <w:t xml:space="preserve"> </w:t>
      </w:r>
      <w:proofErr w:type="spellStart"/>
      <w:r>
        <w:t>gedencken</w:t>
      </w:r>
      <w:proofErr w:type="spellEnd"/>
      <w:r>
        <w:t xml:space="preserve"> / als daß ihr selber solche seyd / oder zum wenigsten </w:t>
      </w:r>
      <w:proofErr w:type="spellStart"/>
      <w:r>
        <w:t>gedencket</w:t>
      </w:r>
      <w:proofErr w:type="spellEnd"/>
      <w:r>
        <w:t xml:space="preserve"> zu werden? Thut doch euren Eltern / die euch erziehen / und denen </w:t>
      </w:r>
      <w:proofErr w:type="spellStart"/>
      <w:r>
        <w:t>Haeusern</w:t>
      </w:r>
      <w:proofErr w:type="spellEnd"/>
      <w:r>
        <w:t xml:space="preserve"> / darinnen ihr lebt / nicht solche Schande an! Was </w:t>
      </w:r>
      <w:proofErr w:type="spellStart"/>
      <w:r>
        <w:t>moegen</w:t>
      </w:r>
      <w:proofErr w:type="spellEnd"/>
      <w:r>
        <w:t xml:space="preserve"> die Leute </w:t>
      </w:r>
      <w:proofErr w:type="spellStart"/>
      <w:r>
        <w:t>gedencken</w:t>
      </w:r>
      <w:proofErr w:type="spellEnd"/>
      <w:r>
        <w:t xml:space="preserve"> und sagen / wann sie solche garstige Reden oder </w:t>
      </w:r>
      <w:proofErr w:type="spellStart"/>
      <w:r>
        <w:t>Gesaenge</w:t>
      </w:r>
      <w:proofErr w:type="spellEnd"/>
      <w:r>
        <w:t xml:space="preserve"> von euch </w:t>
      </w:r>
      <w:proofErr w:type="spellStart"/>
      <w:r>
        <w:t>hoeren</w:t>
      </w:r>
      <w:proofErr w:type="spellEnd"/>
      <w:r>
        <w:t xml:space="preserve">? werden sie nicht </w:t>
      </w:r>
      <w:proofErr w:type="spellStart"/>
      <w:r>
        <w:t>gedencken</w:t>
      </w:r>
      <w:proofErr w:type="spellEnd"/>
      <w:r>
        <w:t xml:space="preserve"> / daß ihr ehebrecherische oder </w:t>
      </w:r>
      <w:proofErr w:type="spellStart"/>
      <w:r>
        <w:t>unzuechtige</w:t>
      </w:r>
      <w:proofErr w:type="spellEnd"/>
      <w:r>
        <w:t xml:space="preserve"> Eltern habet / die euch solche Sachen entweder lehren / oder </w:t>
      </w:r>
      <w:proofErr w:type="spellStart"/>
      <w:r>
        <w:t>wehrens</w:t>
      </w:r>
      <w:proofErr w:type="spellEnd"/>
      <w:r>
        <w:t xml:space="preserve"> nicht / daß ihr sie lernet? und daß sie euch so erziehen wollen / wie sie sind? Werden sie nicht </w:t>
      </w:r>
      <w:proofErr w:type="spellStart"/>
      <w:r>
        <w:t>gedencken</w:t>
      </w:r>
      <w:proofErr w:type="spellEnd"/>
      <w:r>
        <w:t xml:space="preserve"> / daß ihr ihn Huren-</w:t>
      </w:r>
      <w:proofErr w:type="spellStart"/>
      <w:r>
        <w:t>Haeusern</w:t>
      </w:r>
      <w:proofErr w:type="spellEnd"/>
      <w:r>
        <w:t xml:space="preserve"> und nicht in Christlichen </w:t>
      </w:r>
      <w:proofErr w:type="spellStart"/>
      <w:r>
        <w:t>Haeusern</w:t>
      </w:r>
      <w:proofErr w:type="spellEnd"/>
      <w:r>
        <w:t xml:space="preserve"> euch </w:t>
      </w:r>
      <w:proofErr w:type="spellStart"/>
      <w:r>
        <w:t>auffhaltet</w:t>
      </w:r>
      <w:proofErr w:type="spellEnd"/>
      <w:r>
        <w:t xml:space="preserve">? Ehren-halber gebet doch nicht </w:t>
      </w:r>
      <w:proofErr w:type="spellStart"/>
      <w:r>
        <w:t>Ursach</w:t>
      </w:r>
      <w:proofErr w:type="spellEnd"/>
      <w:r>
        <w:t xml:space="preserve"> / so von euren Eltern zu argwohnen / oder von den </w:t>
      </w:r>
      <w:proofErr w:type="spellStart"/>
      <w:r>
        <w:t>Haeusern</w:t>
      </w:r>
      <w:proofErr w:type="spellEnd"/>
      <w:r>
        <w:t xml:space="preserve"> / darinnen ihr seyd / es </w:t>
      </w:r>
      <w:proofErr w:type="spellStart"/>
      <w:r>
        <w:t>moechte</w:t>
      </w:r>
      <w:proofErr w:type="spellEnd"/>
      <w:r>
        <w:t xml:space="preserve"> dann seyn / daß ihr es euch eine Ehre achtet / vor leichtfertige Personen angesehen seyn. Es </w:t>
      </w:r>
      <w:proofErr w:type="spellStart"/>
      <w:r>
        <w:t>moegen</w:t>
      </w:r>
      <w:proofErr w:type="spellEnd"/>
      <w:r>
        <w:t xml:space="preserve"> einer ehrlichen Person die Ohren gellen / wann man </w:t>
      </w:r>
      <w:proofErr w:type="spellStart"/>
      <w:r>
        <w:t>hoeren</w:t>
      </w:r>
      <w:proofErr w:type="spellEnd"/>
      <w:r>
        <w:t xml:space="preserve"> muß die Possen und Zotten / die da vorgehen in etlichen gottlosen Haushaltungen / sonderlich in Wirths- und Wein- oder Bier-</w:t>
      </w:r>
      <w:proofErr w:type="spellStart"/>
      <w:r>
        <w:t>Haeusern</w:t>
      </w:r>
      <w:proofErr w:type="spellEnd"/>
      <w:r>
        <w:t xml:space="preserve"> / da die Gesellschafft / und der Stand oder </w:t>
      </w:r>
      <w:proofErr w:type="spellStart"/>
      <w:r>
        <w:t>Beruff</w:t>
      </w:r>
      <w:proofErr w:type="spellEnd"/>
      <w:r>
        <w:t xml:space="preserve"> ein solcher ist / daß man nichts </w:t>
      </w:r>
      <w:proofErr w:type="spellStart"/>
      <w:r>
        <w:t>bessers</w:t>
      </w:r>
      <w:proofErr w:type="spellEnd"/>
      <w:r>
        <w:t xml:space="preserve"> davon vermuthen </w:t>
      </w:r>
      <w:proofErr w:type="spellStart"/>
      <w:r>
        <w:t>kan</w:t>
      </w:r>
      <w:proofErr w:type="spellEnd"/>
      <w:r>
        <w:t xml:space="preserve">. </w:t>
      </w:r>
    </w:p>
    <w:p w14:paraId="4B386D22" w14:textId="77777777" w:rsidR="006164D3" w:rsidRDefault="006164D3" w:rsidP="006164D3">
      <w:pPr>
        <w:pStyle w:val="StandardWeb"/>
      </w:pPr>
      <w:r>
        <w:t xml:space="preserve">Darum sollen alle diejenigen / die da wollen vor Christen gehalten werden / </w:t>
      </w:r>
      <w:proofErr w:type="spellStart"/>
      <w:r>
        <w:t>verlaeugnen</w:t>
      </w:r>
      <w:proofErr w:type="spellEnd"/>
      <w:r>
        <w:t xml:space="preserve"> in ihnen selbst und den Ihrigen dieses </w:t>
      </w:r>
      <w:proofErr w:type="spellStart"/>
      <w:r>
        <w:t>Stueck</w:t>
      </w:r>
      <w:proofErr w:type="spellEnd"/>
      <w:r>
        <w:t xml:space="preserve"> der fleischlichen Lust / und betrachten abermal das Gebot GOttes: </w:t>
      </w:r>
      <w:proofErr w:type="spellStart"/>
      <w:r>
        <w:t>Hurerey</w:t>
      </w:r>
      <w:proofErr w:type="spellEnd"/>
      <w:r>
        <w:t xml:space="preserve"> aber / und alle Unreinigkeit oder </w:t>
      </w:r>
      <w:proofErr w:type="spellStart"/>
      <w:r>
        <w:t>Geitz</w:t>
      </w:r>
      <w:proofErr w:type="spellEnd"/>
      <w:r>
        <w:t xml:space="preserve"> lasset nicht von euch gesaget werden / wie den Heiligen zustehet / auch schandbare Wort oder Narrentheidungen oder Schertz / welche den Christen nicht geziemen / sondern vielmehr </w:t>
      </w:r>
      <w:proofErr w:type="spellStart"/>
      <w:r>
        <w:t>Dancksagung</w:t>
      </w:r>
      <w:proofErr w:type="spellEnd"/>
      <w:r>
        <w:t xml:space="preserve"> / Ephes. 5/ 3.4. und Cap. 4. v. 29.30. Lasset kein faul </w:t>
      </w:r>
      <w:proofErr w:type="spellStart"/>
      <w:r>
        <w:t>Geschwaetz</w:t>
      </w:r>
      <w:proofErr w:type="spellEnd"/>
      <w:r>
        <w:t xml:space="preserve"> aus eurem Munde gehen / sondern was </w:t>
      </w:r>
      <w:proofErr w:type="spellStart"/>
      <w:r>
        <w:t>nuetzlich</w:t>
      </w:r>
      <w:proofErr w:type="spellEnd"/>
      <w:r>
        <w:t xml:space="preserve"> zur Besserung ist / da es noth thut / daß es holdselig sey zu </w:t>
      </w:r>
      <w:proofErr w:type="spellStart"/>
      <w:r>
        <w:t>hoeren</w:t>
      </w:r>
      <w:proofErr w:type="spellEnd"/>
      <w:r>
        <w:t xml:space="preserve"> / und </w:t>
      </w:r>
      <w:proofErr w:type="spellStart"/>
      <w:r>
        <w:t>betruebet</w:t>
      </w:r>
      <w:proofErr w:type="spellEnd"/>
      <w:r>
        <w:t xml:space="preserve"> nicht den H. Geist GOttes / durch welchen ihr versiegelt seyd auf den Tag der </w:t>
      </w:r>
      <w:proofErr w:type="spellStart"/>
      <w:r>
        <w:t>Erloesung</w:t>
      </w:r>
      <w:proofErr w:type="spellEnd"/>
      <w:r>
        <w:t xml:space="preserve">. Da dann in acht zu nehmen ist / wie solche garstige Reden genennet werden: Faul </w:t>
      </w:r>
      <w:proofErr w:type="spellStart"/>
      <w:r>
        <w:t>Geschwaetz</w:t>
      </w:r>
      <w:proofErr w:type="spellEnd"/>
      <w:r>
        <w:t xml:space="preserve"> / oder verfaulet / </w:t>
      </w:r>
      <w:proofErr w:type="spellStart"/>
      <w:r>
        <w:t>stinckend</w:t>
      </w:r>
      <w:proofErr w:type="spellEnd"/>
      <w:r>
        <w:t xml:space="preserve"> / wie ein Aas / da ein jeglicher die Nase vor </w:t>
      </w:r>
      <w:proofErr w:type="spellStart"/>
      <w:r>
        <w:t>zustopffet</w:t>
      </w:r>
      <w:proofErr w:type="spellEnd"/>
      <w:r>
        <w:t xml:space="preserve">: und daran </w:t>
      </w:r>
      <w:proofErr w:type="spellStart"/>
      <w:r>
        <w:t>koennen</w:t>
      </w:r>
      <w:proofErr w:type="spellEnd"/>
      <w:r>
        <w:t xml:space="preserve"> sich unsere Leute ergetzen: wie sagen sie / </w:t>
      </w:r>
      <w:proofErr w:type="spellStart"/>
      <w:r>
        <w:t>moegen</w:t>
      </w:r>
      <w:proofErr w:type="spellEnd"/>
      <w:r>
        <w:t xml:space="preserve"> wir nicht </w:t>
      </w:r>
      <w:proofErr w:type="spellStart"/>
      <w:r>
        <w:t>schertzen</w:t>
      </w:r>
      <w:proofErr w:type="spellEnd"/>
      <w:r>
        <w:t xml:space="preserve"> / und lustig seyn / wann wir niemand schaden / oder </w:t>
      </w:r>
      <w:proofErr w:type="spellStart"/>
      <w:r>
        <w:t>nichtes</w:t>
      </w:r>
      <w:proofErr w:type="spellEnd"/>
      <w:r>
        <w:t xml:space="preserve"> </w:t>
      </w:r>
      <w:proofErr w:type="spellStart"/>
      <w:r>
        <w:t>boeses</w:t>
      </w:r>
      <w:proofErr w:type="spellEnd"/>
      <w:r>
        <w:t xml:space="preserve"> thun / warum </w:t>
      </w:r>
      <w:proofErr w:type="spellStart"/>
      <w:r>
        <w:t>solte</w:t>
      </w:r>
      <w:proofErr w:type="spellEnd"/>
      <w:r>
        <w:t xml:space="preserve"> man da so groß </w:t>
      </w:r>
      <w:proofErr w:type="spellStart"/>
      <w:r>
        <w:t>Werck</w:t>
      </w:r>
      <w:proofErr w:type="spellEnd"/>
      <w:r>
        <w:t xml:space="preserve"> von machen? Ey / habet ihr dann keine ehrlichere </w:t>
      </w:r>
      <w:proofErr w:type="spellStart"/>
      <w:r>
        <w:t>Froelichkeit</w:t>
      </w:r>
      <w:proofErr w:type="spellEnd"/>
      <w:r>
        <w:t xml:space="preserve"> als diese? oder keinen reinern Schertz als solchen? Habet ihr solche Lust / euch zu ergetzen an einem </w:t>
      </w:r>
      <w:proofErr w:type="spellStart"/>
      <w:r>
        <w:t>stinckenden</w:t>
      </w:r>
      <w:proofErr w:type="spellEnd"/>
      <w:r>
        <w:t xml:space="preserve"> Aas / daß ihr darinnen Freude suchet? wollet ihr euch lustig machen mit </w:t>
      </w:r>
      <w:proofErr w:type="spellStart"/>
      <w:r>
        <w:t>deme</w:t>
      </w:r>
      <w:proofErr w:type="spellEnd"/>
      <w:r>
        <w:t xml:space="preserve"> / das GOtt verdammet / und weswegen Er euch drohet aus seinem Reich zu </w:t>
      </w:r>
      <w:proofErr w:type="spellStart"/>
      <w:r>
        <w:t>stossen</w:t>
      </w:r>
      <w:proofErr w:type="spellEnd"/>
      <w:r>
        <w:t xml:space="preserve"> / welches Er setzet als ein Kennzeichen der Unheiligen / und </w:t>
      </w:r>
      <w:proofErr w:type="spellStart"/>
      <w:r>
        <w:t>wil</w:t>
      </w:r>
      <w:proofErr w:type="spellEnd"/>
      <w:r>
        <w:t xml:space="preserve"> / daß es nicht einmal soll von euch gesagt oder genennet werden? (nemlich / ohne Haß und Widerwillen dagegen) Habet ihr nichts / da ihr mit </w:t>
      </w:r>
      <w:proofErr w:type="spellStart"/>
      <w:r>
        <w:t>schertzen</w:t>
      </w:r>
      <w:proofErr w:type="spellEnd"/>
      <w:r>
        <w:t xml:space="preserve"> oder spielen </w:t>
      </w:r>
      <w:proofErr w:type="spellStart"/>
      <w:r>
        <w:t>koennet</w:t>
      </w:r>
      <w:proofErr w:type="spellEnd"/>
      <w:r>
        <w:t xml:space="preserve"> / als Unzucht / und den Dienst des Satans / oder den Zorn GOttes? Ein Narr treibet Muthwillen / und hats noch dazu seinen Spott / Prov. 10/ 23. Ich mag </w:t>
      </w:r>
      <w:proofErr w:type="spellStart"/>
      <w:r>
        <w:t>wol</w:t>
      </w:r>
      <w:proofErr w:type="spellEnd"/>
      <w:r>
        <w:t xml:space="preserve"> sagen von dieser </w:t>
      </w:r>
      <w:proofErr w:type="spellStart"/>
      <w:r>
        <w:t>Suende</w:t>
      </w:r>
      <w:proofErr w:type="spellEnd"/>
      <w:r>
        <w:t xml:space="preserve"> / was Salomon saget von einer andern / Prov. 26/ 18.19. Wie einer heimlich mit Geschoß und Pfeilen scheust und </w:t>
      </w:r>
      <w:proofErr w:type="spellStart"/>
      <w:r>
        <w:t>toedtet</w:t>
      </w:r>
      <w:proofErr w:type="spellEnd"/>
      <w:r>
        <w:t xml:space="preserve"> / also thut ein falscher Mensch mit seinem </w:t>
      </w:r>
      <w:proofErr w:type="spellStart"/>
      <w:r>
        <w:t>Naechsten</w:t>
      </w:r>
      <w:proofErr w:type="spellEnd"/>
      <w:r>
        <w:t xml:space="preserve"> / und spricht darnach: Ich habe </w:t>
      </w:r>
      <w:proofErr w:type="spellStart"/>
      <w:r>
        <w:t>geschertzet</w:t>
      </w:r>
      <w:proofErr w:type="spellEnd"/>
      <w:r>
        <w:t xml:space="preserve">. Es ist eine tolle und unsinnige Lust mit den </w:t>
      </w:r>
      <w:proofErr w:type="spellStart"/>
      <w:r>
        <w:t>Suenden</w:t>
      </w:r>
      <w:proofErr w:type="spellEnd"/>
      <w:r>
        <w:t xml:space="preserve"> zu spielen / und sonderlich </w:t>
      </w:r>
      <w:proofErr w:type="spellStart"/>
      <w:r>
        <w:t>vorsetzlich</w:t>
      </w:r>
      <w:proofErr w:type="spellEnd"/>
      <w:r>
        <w:t xml:space="preserve"> dieselbe zur Lust und </w:t>
      </w:r>
      <w:proofErr w:type="spellStart"/>
      <w:r>
        <w:t>Ergetzlichkeit</w:t>
      </w:r>
      <w:proofErr w:type="spellEnd"/>
      <w:r>
        <w:t xml:space="preserve"> </w:t>
      </w:r>
      <w:proofErr w:type="spellStart"/>
      <w:r>
        <w:t>erwehlen</w:t>
      </w:r>
      <w:proofErr w:type="spellEnd"/>
      <w:r>
        <w:t xml:space="preserve">; </w:t>
      </w:r>
      <w:proofErr w:type="spellStart"/>
      <w:r>
        <w:t>vornemlich</w:t>
      </w:r>
      <w:proofErr w:type="spellEnd"/>
      <w:r>
        <w:t xml:space="preserve"> so eine abscheuliche </w:t>
      </w:r>
      <w:proofErr w:type="spellStart"/>
      <w:r>
        <w:t>Suende</w:t>
      </w:r>
      <w:proofErr w:type="spellEnd"/>
      <w:r>
        <w:t xml:space="preserve"> wie diese / die andere mit anstecket / und verhindert alle erbauliche Reden / und vermehret die angeborne </w:t>
      </w:r>
      <w:proofErr w:type="spellStart"/>
      <w:r>
        <w:t>Boßheit</w:t>
      </w:r>
      <w:proofErr w:type="spellEnd"/>
      <w:r>
        <w:t xml:space="preserve"> des </w:t>
      </w:r>
      <w:proofErr w:type="spellStart"/>
      <w:r>
        <w:t>Hertzens</w:t>
      </w:r>
      <w:proofErr w:type="spellEnd"/>
      <w:r>
        <w:t xml:space="preserve"> / und veranlasset den Menschen zur </w:t>
      </w:r>
      <w:proofErr w:type="spellStart"/>
      <w:r>
        <w:t>Hurerey</w:t>
      </w:r>
      <w:proofErr w:type="spellEnd"/>
      <w:r>
        <w:t xml:space="preserve"> / Unreinigkeit / und abscheulichen Lastern: Dann </w:t>
      </w:r>
      <w:proofErr w:type="spellStart"/>
      <w:r>
        <w:t>Gedancken</w:t>
      </w:r>
      <w:proofErr w:type="spellEnd"/>
      <w:r>
        <w:t xml:space="preserve"> und Worte sind gleichsam die Vorbereitung zur That. </w:t>
      </w:r>
    </w:p>
    <w:p w14:paraId="4EBF87F8" w14:textId="77777777" w:rsidR="006164D3" w:rsidRDefault="006164D3" w:rsidP="006164D3">
      <w:pPr>
        <w:spacing w:after="0" w:line="240" w:lineRule="auto"/>
      </w:pPr>
      <w:r>
        <w:br w:type="page"/>
      </w:r>
    </w:p>
    <w:p w14:paraId="24D00E09" w14:textId="77777777" w:rsidR="006164D3" w:rsidRDefault="006164D3" w:rsidP="006164D3">
      <w:pPr>
        <w:pStyle w:val="berschrift1"/>
        <w:rPr>
          <w:sz w:val="48"/>
        </w:rPr>
      </w:pPr>
      <w:r>
        <w:t>Das XXI. Capitel.</w:t>
      </w:r>
    </w:p>
    <w:p w14:paraId="5CB73A0C" w14:textId="77777777" w:rsidR="006164D3" w:rsidRDefault="006164D3" w:rsidP="006164D3">
      <w:pPr>
        <w:pStyle w:val="StandardWeb"/>
      </w:pPr>
      <w:proofErr w:type="spellStart"/>
      <w:r>
        <w:rPr>
          <w:rStyle w:val="Fett"/>
          <w:rFonts w:eastAsiaTheme="majorEastAsia"/>
        </w:rPr>
        <w:t>Mueßige</w:t>
      </w:r>
      <w:proofErr w:type="spellEnd"/>
      <w:r>
        <w:rPr>
          <w:rStyle w:val="Fett"/>
          <w:rFonts w:eastAsiaTheme="majorEastAsia"/>
        </w:rPr>
        <w:t xml:space="preserve"> / </w:t>
      </w:r>
      <w:proofErr w:type="spellStart"/>
      <w:r>
        <w:rPr>
          <w:rStyle w:val="Fett"/>
          <w:rFonts w:eastAsiaTheme="majorEastAsia"/>
        </w:rPr>
        <w:t>unnuetze</w:t>
      </w:r>
      <w:proofErr w:type="spellEnd"/>
      <w:r>
        <w:rPr>
          <w:rStyle w:val="Fett"/>
          <w:rFonts w:eastAsiaTheme="majorEastAsia"/>
        </w:rPr>
        <w:t xml:space="preserve"> und weltliche </w:t>
      </w:r>
      <w:proofErr w:type="spellStart"/>
      <w:r>
        <w:rPr>
          <w:rStyle w:val="Fett"/>
          <w:rFonts w:eastAsiaTheme="majorEastAsia"/>
        </w:rPr>
        <w:t>Geschwaetze</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7C3AC2D6" w14:textId="77777777" w:rsidR="006164D3" w:rsidRDefault="006164D3" w:rsidP="006164D3">
      <w:pPr>
        <w:pStyle w:val="StandardWeb"/>
      </w:pPr>
      <w:r>
        <w:t xml:space="preserve">Ein ander </w:t>
      </w:r>
      <w:proofErr w:type="spellStart"/>
      <w:r>
        <w:t>Stueck</w:t>
      </w:r>
      <w:proofErr w:type="spellEnd"/>
      <w:r>
        <w:t xml:space="preserve"> der fleischlichen Lust / die </w:t>
      </w:r>
      <w:proofErr w:type="spellStart"/>
      <w:r>
        <w:t>verlaeugnet</w:t>
      </w:r>
      <w:proofErr w:type="spellEnd"/>
      <w:r>
        <w:t xml:space="preserve"> werden muß / ist: </w:t>
      </w:r>
      <w:proofErr w:type="spellStart"/>
      <w:r>
        <w:t>unnuetze</w:t>
      </w:r>
      <w:proofErr w:type="spellEnd"/>
      <w:r>
        <w:t xml:space="preserve"> und weltliche Unterredungen oder </w:t>
      </w:r>
      <w:proofErr w:type="spellStart"/>
      <w:r>
        <w:t>Geschwaetze</w:t>
      </w:r>
      <w:proofErr w:type="spellEnd"/>
      <w:r>
        <w:t xml:space="preserve"> / welches die meisten Leute ihre </w:t>
      </w:r>
      <w:proofErr w:type="spellStart"/>
      <w:r>
        <w:t>taegliche</w:t>
      </w:r>
      <w:proofErr w:type="spellEnd"/>
      <w:r>
        <w:t xml:space="preserve"> </w:t>
      </w:r>
      <w:proofErr w:type="spellStart"/>
      <w:r>
        <w:t>Ergetzung</w:t>
      </w:r>
      <w:proofErr w:type="spellEnd"/>
      <w:r>
        <w:t xml:space="preserve"> und Zeit-Vertreib achten: Dieses muß nicht geringe geachtet werden / </w:t>
      </w:r>
      <w:proofErr w:type="spellStart"/>
      <w:r>
        <w:t>inmassen</w:t>
      </w:r>
      <w:proofErr w:type="spellEnd"/>
      <w:r>
        <w:t xml:space="preserve"> CHristus selber uns berichtet hat / daß die Menschen </w:t>
      </w:r>
      <w:proofErr w:type="spellStart"/>
      <w:r>
        <w:t>muessen</w:t>
      </w:r>
      <w:proofErr w:type="spellEnd"/>
      <w:r>
        <w:t xml:space="preserve"> Rechenschafft geben am </w:t>
      </w:r>
      <w:proofErr w:type="spellStart"/>
      <w:r>
        <w:t>Juengsten</w:t>
      </w:r>
      <w:proofErr w:type="spellEnd"/>
      <w:r>
        <w:t xml:space="preserve"> Gericht von einem jeglichen </w:t>
      </w:r>
      <w:proofErr w:type="spellStart"/>
      <w:r>
        <w:t>unnuetzen</w:t>
      </w:r>
      <w:proofErr w:type="spellEnd"/>
      <w:r>
        <w:t xml:space="preserve"> Worte / das sie geredet haben / Matth. 12/ 36.37. verstehe solche Rechenschafft / daß sie uns sollen zur </w:t>
      </w:r>
      <w:proofErr w:type="spellStart"/>
      <w:r>
        <w:t>Suende</w:t>
      </w:r>
      <w:proofErr w:type="spellEnd"/>
      <w:r>
        <w:t xml:space="preserve"> gerechnet werden; und wo sie nicht bereuet sind / und vergeben durch das blutige Verdienst JEsu / so sollen sie verdammen / so </w:t>
      </w:r>
      <w:proofErr w:type="spellStart"/>
      <w:r>
        <w:t>wol</w:t>
      </w:r>
      <w:proofErr w:type="spellEnd"/>
      <w:r>
        <w:t xml:space="preserve"> als </w:t>
      </w:r>
      <w:proofErr w:type="spellStart"/>
      <w:r>
        <w:t>groessere</w:t>
      </w:r>
      <w:proofErr w:type="spellEnd"/>
      <w:r>
        <w:t xml:space="preserve"> </w:t>
      </w:r>
      <w:proofErr w:type="spellStart"/>
      <w:r>
        <w:t>Suenden</w:t>
      </w:r>
      <w:proofErr w:type="spellEnd"/>
      <w:r>
        <w:t xml:space="preserve">. Durch </w:t>
      </w:r>
      <w:proofErr w:type="spellStart"/>
      <w:r>
        <w:t>unnuetze</w:t>
      </w:r>
      <w:proofErr w:type="spellEnd"/>
      <w:r>
        <w:t xml:space="preserve"> Worte aber werden verstanden / nicht allein alle gottlose und </w:t>
      </w:r>
      <w:proofErr w:type="spellStart"/>
      <w:r>
        <w:t>luegenhafftige</w:t>
      </w:r>
      <w:proofErr w:type="spellEnd"/>
      <w:r>
        <w:t xml:space="preserve"> Worte oder Reden / welche </w:t>
      </w:r>
      <w:proofErr w:type="spellStart"/>
      <w:r>
        <w:t>aerger</w:t>
      </w:r>
      <w:proofErr w:type="spellEnd"/>
      <w:r>
        <w:t xml:space="preserve"> sind als </w:t>
      </w:r>
      <w:proofErr w:type="spellStart"/>
      <w:r>
        <w:t>unnuetz</w:t>
      </w:r>
      <w:proofErr w:type="spellEnd"/>
      <w:r>
        <w:t xml:space="preserve">; sondern unerbauliche / </w:t>
      </w:r>
      <w:proofErr w:type="spellStart"/>
      <w:r>
        <w:t>unnutzbare</w:t>
      </w:r>
      <w:proofErr w:type="spellEnd"/>
      <w:r>
        <w:t xml:space="preserve"> Rede / die da nicht gereichen zum guten / und davon einer nicht befugt ist zu reden / (</w:t>
      </w:r>
      <w:proofErr w:type="spellStart"/>
      <w:r>
        <w:t>Sihe</w:t>
      </w:r>
      <w:proofErr w:type="spellEnd"/>
      <w:r>
        <w:t xml:space="preserve"> Tit. 3/ 9.) und das / welches der Apostel heisset </w:t>
      </w:r>
      <w:proofErr w:type="spellStart"/>
      <w:r>
        <w:t>Narrentheidung</w:t>
      </w:r>
      <w:proofErr w:type="spellEnd"/>
      <w:r>
        <w:t xml:space="preserve"> / Ephes. 5/ v. 4. Wann die Christliche </w:t>
      </w:r>
      <w:proofErr w:type="spellStart"/>
      <w:r>
        <w:t>Weißheit</w:t>
      </w:r>
      <w:proofErr w:type="spellEnd"/>
      <w:r>
        <w:t xml:space="preserve"> ist </w:t>
      </w:r>
      <w:proofErr w:type="spellStart"/>
      <w:r>
        <w:t>beyseit</w:t>
      </w:r>
      <w:proofErr w:type="spellEnd"/>
      <w:r>
        <w:t xml:space="preserve"> gesetzt / die unsere Rede regieren / und zum guten End und Zweck richten </w:t>
      </w:r>
      <w:proofErr w:type="spellStart"/>
      <w:r>
        <w:t>solte</w:t>
      </w:r>
      <w:proofErr w:type="spellEnd"/>
      <w:r>
        <w:t xml:space="preserve">. Vornehmlich wann einer durch </w:t>
      </w:r>
      <w:proofErr w:type="spellStart"/>
      <w:r>
        <w:t>eitelen</w:t>
      </w:r>
      <w:proofErr w:type="spellEnd"/>
      <w:r>
        <w:t xml:space="preserve"> und </w:t>
      </w:r>
      <w:proofErr w:type="spellStart"/>
      <w:r>
        <w:t>unnuetzen</w:t>
      </w:r>
      <w:proofErr w:type="spellEnd"/>
      <w:r>
        <w:t xml:space="preserve"> Schertz sich selber zum Narren machet / damit er andern gefallen </w:t>
      </w:r>
      <w:proofErr w:type="spellStart"/>
      <w:r>
        <w:t>moege</w:t>
      </w:r>
      <w:proofErr w:type="spellEnd"/>
      <w:r>
        <w:t xml:space="preserve"> / oder wenn man die Christliche </w:t>
      </w:r>
      <w:proofErr w:type="spellStart"/>
      <w:r>
        <w:t>Ernsthafftigkeit</w:t>
      </w:r>
      <w:proofErr w:type="spellEnd"/>
      <w:r>
        <w:t xml:space="preserve"> </w:t>
      </w:r>
      <w:proofErr w:type="spellStart"/>
      <w:r>
        <w:t>beyseit</w:t>
      </w:r>
      <w:proofErr w:type="spellEnd"/>
      <w:r>
        <w:t xml:space="preserve"> setzet / und durch Schertz sich </w:t>
      </w:r>
      <w:proofErr w:type="spellStart"/>
      <w:r>
        <w:t>bemuehet</w:t>
      </w:r>
      <w:proofErr w:type="spellEnd"/>
      <w:r>
        <w:t xml:space="preserve"> / ein </w:t>
      </w:r>
      <w:proofErr w:type="spellStart"/>
      <w:r>
        <w:t>naerrisch</w:t>
      </w:r>
      <w:proofErr w:type="spellEnd"/>
      <w:r>
        <w:t xml:space="preserve"> </w:t>
      </w:r>
      <w:proofErr w:type="spellStart"/>
      <w:r>
        <w:t>Gelaechter</w:t>
      </w:r>
      <w:proofErr w:type="spellEnd"/>
      <w:r>
        <w:t xml:space="preserve"> zu erwecken / Ephes. 5/ 4. Vielmehr aber / wann einer </w:t>
      </w:r>
      <w:proofErr w:type="spellStart"/>
      <w:r>
        <w:t>schertzet</w:t>
      </w:r>
      <w:proofErr w:type="spellEnd"/>
      <w:r>
        <w:t xml:space="preserve"> mit heiligen Sachen / und unehrerbietig / </w:t>
      </w:r>
      <w:proofErr w:type="spellStart"/>
      <w:r>
        <w:t>veraechtlich</w:t>
      </w:r>
      <w:proofErr w:type="spellEnd"/>
      <w:r>
        <w:t xml:space="preserve"> oder </w:t>
      </w:r>
      <w:proofErr w:type="spellStart"/>
      <w:r>
        <w:t>spoettlich</w:t>
      </w:r>
      <w:proofErr w:type="spellEnd"/>
      <w:r>
        <w:t xml:space="preserve"> redet von </w:t>
      </w:r>
      <w:proofErr w:type="spellStart"/>
      <w:r>
        <w:t>Goettlichen</w:t>
      </w:r>
      <w:proofErr w:type="spellEnd"/>
      <w:r>
        <w:t xml:space="preserve"> Sachen / welches ist eine Gottlosigkeit im hohen Grade. Eben das mag gesaget werden von </w:t>
      </w:r>
      <w:proofErr w:type="spellStart"/>
      <w:r>
        <w:t>hoffaertigen</w:t>
      </w:r>
      <w:proofErr w:type="spellEnd"/>
      <w:r>
        <w:t xml:space="preserve"> </w:t>
      </w:r>
      <w:proofErr w:type="spellStart"/>
      <w:r>
        <w:t>pralhafftigen</w:t>
      </w:r>
      <w:proofErr w:type="spellEnd"/>
      <w:r>
        <w:t xml:space="preserve"> Worten / oder von vielen Reden und Plaudern / auch wann die Sache gut ist / wann </w:t>
      </w:r>
      <w:proofErr w:type="spellStart"/>
      <w:r>
        <w:t>weitlaeufftige</w:t>
      </w:r>
      <w:proofErr w:type="spellEnd"/>
      <w:r>
        <w:t xml:space="preserve"> Reden zu unrechter Zeit oder ohne Nutz </w:t>
      </w:r>
      <w:proofErr w:type="spellStart"/>
      <w:r>
        <w:t>gefuehret</w:t>
      </w:r>
      <w:proofErr w:type="spellEnd"/>
      <w:r>
        <w:t xml:space="preserve"> werden; wie auch die geschwinden unbedachtsamen Worten / die dahin zielen / </w:t>
      </w:r>
      <w:proofErr w:type="spellStart"/>
      <w:r>
        <w:t>Zanck</w:t>
      </w:r>
      <w:proofErr w:type="spellEnd"/>
      <w:r>
        <w:t xml:space="preserve"> und Hader anzurichten; wie auch splitter-richten / verleumden / </w:t>
      </w:r>
      <w:proofErr w:type="spellStart"/>
      <w:r>
        <w:t>laestern</w:t>
      </w:r>
      <w:proofErr w:type="spellEnd"/>
      <w:r>
        <w:t xml:space="preserve"> / schmeicheln / heucheln / und dergleichen. Allein / dasjenige / davon ich </w:t>
      </w:r>
      <w:proofErr w:type="spellStart"/>
      <w:r>
        <w:t>anietzo</w:t>
      </w:r>
      <w:proofErr w:type="spellEnd"/>
      <w:r>
        <w:t xml:space="preserve"> rede / ist / wann einer seinem fleischlichen Sinn ungehindert den Willen </w:t>
      </w:r>
      <w:proofErr w:type="spellStart"/>
      <w:r>
        <w:t>laesset</w:t>
      </w:r>
      <w:proofErr w:type="spellEnd"/>
      <w:r>
        <w:t xml:space="preserve"> in </w:t>
      </w:r>
      <w:proofErr w:type="spellStart"/>
      <w:r>
        <w:t>unnuetzem</w:t>
      </w:r>
      <w:proofErr w:type="spellEnd"/>
      <w:r>
        <w:t xml:space="preserve"> und </w:t>
      </w:r>
      <w:proofErr w:type="spellStart"/>
      <w:r>
        <w:t>unnoethigem</w:t>
      </w:r>
      <w:proofErr w:type="spellEnd"/>
      <w:r>
        <w:t xml:space="preserve"> </w:t>
      </w:r>
      <w:proofErr w:type="spellStart"/>
      <w:r>
        <w:t>Geschwaetze</w:t>
      </w:r>
      <w:proofErr w:type="spellEnd"/>
      <w:r>
        <w:t xml:space="preserve"> und Unterredung. Und wie gemein ist leider / diese </w:t>
      </w:r>
      <w:proofErr w:type="spellStart"/>
      <w:r>
        <w:t>Suende</w:t>
      </w:r>
      <w:proofErr w:type="spellEnd"/>
      <w:r>
        <w:t xml:space="preserve">! Nicht allein die </w:t>
      </w:r>
      <w:proofErr w:type="spellStart"/>
      <w:r>
        <w:t>Thoerichten</w:t>
      </w:r>
      <w:proofErr w:type="spellEnd"/>
      <w:r>
        <w:t xml:space="preserve"> und </w:t>
      </w:r>
      <w:proofErr w:type="spellStart"/>
      <w:r>
        <w:t>Unverstaendigen</w:t>
      </w:r>
      <w:proofErr w:type="spellEnd"/>
      <w:r>
        <w:t xml:space="preserve"> sind derselben schuldig / sondern auch </w:t>
      </w:r>
      <w:proofErr w:type="spellStart"/>
      <w:r>
        <w:t>wol</w:t>
      </w:r>
      <w:proofErr w:type="spellEnd"/>
      <w:r>
        <w:t xml:space="preserve"> </w:t>
      </w:r>
      <w:proofErr w:type="spellStart"/>
      <w:r>
        <w:t>verstaendige</w:t>
      </w:r>
      <w:proofErr w:type="spellEnd"/>
      <w:r>
        <w:t xml:space="preserve"> / ansehnliche und </w:t>
      </w:r>
      <w:proofErr w:type="spellStart"/>
      <w:r>
        <w:t>erbahre</w:t>
      </w:r>
      <w:proofErr w:type="spellEnd"/>
      <w:r>
        <w:t xml:space="preserve"> Leute. In wie viel Gesellschafften mag einer kommen / ehe er einige erbauliche Unterredung </w:t>
      </w:r>
      <w:proofErr w:type="spellStart"/>
      <w:r>
        <w:t>hoeren</w:t>
      </w:r>
      <w:proofErr w:type="spellEnd"/>
      <w:r>
        <w:t xml:space="preserve"> mag / die da gereichen </w:t>
      </w:r>
      <w:proofErr w:type="spellStart"/>
      <w:r>
        <w:t>solte</w:t>
      </w:r>
      <w:proofErr w:type="spellEnd"/>
      <w:r>
        <w:t xml:space="preserve"> / in den </w:t>
      </w:r>
      <w:proofErr w:type="spellStart"/>
      <w:r>
        <w:t>Zuhoerern</w:t>
      </w:r>
      <w:proofErr w:type="spellEnd"/>
      <w:r>
        <w:t xml:space="preserve"> eine Andacht oder andere Gnaden zu erwecken / vermehren / erhalten? Eitelkeit ist es / davon die meisten reden. Was </w:t>
      </w:r>
      <w:proofErr w:type="spellStart"/>
      <w:r>
        <w:t>kan</w:t>
      </w:r>
      <w:proofErr w:type="spellEnd"/>
      <w:r>
        <w:t xml:space="preserve"> einer aus ihren Reden gebessert werden / es </w:t>
      </w:r>
      <w:proofErr w:type="spellStart"/>
      <w:r>
        <w:t>moechte</w:t>
      </w:r>
      <w:proofErr w:type="spellEnd"/>
      <w:r>
        <w:t xml:space="preserve"> dann seyn / daß er </w:t>
      </w:r>
      <w:proofErr w:type="spellStart"/>
      <w:r>
        <w:t>ihme</w:t>
      </w:r>
      <w:proofErr w:type="spellEnd"/>
      <w:r>
        <w:t xml:space="preserve"> es liesse eine Warnung seyn / sich zu </w:t>
      </w:r>
      <w:proofErr w:type="spellStart"/>
      <w:r>
        <w:t>hueten</w:t>
      </w:r>
      <w:proofErr w:type="spellEnd"/>
      <w:r>
        <w:t xml:space="preserve"> vor dieselbe Eitelkeit / daran er </w:t>
      </w:r>
      <w:proofErr w:type="spellStart"/>
      <w:r>
        <w:t>hoeret</w:t>
      </w:r>
      <w:proofErr w:type="spellEnd"/>
      <w:r>
        <w:t xml:space="preserve"> / daß sie schuldig sind? Ja auch alte Leute / bey welchen </w:t>
      </w:r>
      <w:proofErr w:type="spellStart"/>
      <w:r>
        <w:t>Weißheit</w:t>
      </w:r>
      <w:proofErr w:type="spellEnd"/>
      <w:r>
        <w:t xml:space="preserve"> und Verstand ist / Job. 12/ 12. Und die da </w:t>
      </w:r>
      <w:proofErr w:type="spellStart"/>
      <w:r>
        <w:t>solten</w:t>
      </w:r>
      <w:proofErr w:type="spellEnd"/>
      <w:r>
        <w:t xml:space="preserve"> seyn ein Vorbild der Jugend / sind ergeben dem </w:t>
      </w:r>
      <w:proofErr w:type="spellStart"/>
      <w:r>
        <w:t>unnuetzen</w:t>
      </w:r>
      <w:proofErr w:type="spellEnd"/>
      <w:r>
        <w:t xml:space="preserve"> </w:t>
      </w:r>
      <w:proofErr w:type="spellStart"/>
      <w:r>
        <w:t>Geschwaetze</w:t>
      </w:r>
      <w:proofErr w:type="spellEnd"/>
      <w:r>
        <w:t xml:space="preserve"> / und finden mehr Schmack und </w:t>
      </w:r>
      <w:proofErr w:type="spellStart"/>
      <w:r>
        <w:t>Ergetzlichkeit</w:t>
      </w:r>
      <w:proofErr w:type="spellEnd"/>
      <w:r>
        <w:t xml:space="preserve"> an diesen oder jenen alten Zotten / dann an himmlischen Reden: Also auch Eltern und Haus-Herren / die ein Vorbilde ihrer Kinder und Gesinde seyn sollten / sind </w:t>
      </w:r>
      <w:proofErr w:type="spellStart"/>
      <w:r>
        <w:t>offt</w:t>
      </w:r>
      <w:proofErr w:type="spellEnd"/>
      <w:r>
        <w:t xml:space="preserve"> schuldig an dieser </w:t>
      </w:r>
      <w:proofErr w:type="spellStart"/>
      <w:r>
        <w:t>Suende</w:t>
      </w:r>
      <w:proofErr w:type="spellEnd"/>
      <w:r>
        <w:t xml:space="preserve"> / als wann sie </w:t>
      </w:r>
      <w:proofErr w:type="spellStart"/>
      <w:r>
        <w:t>wolten</w:t>
      </w:r>
      <w:proofErr w:type="spellEnd"/>
      <w:r>
        <w:t xml:space="preserve"> die Ihrigen lehren / daß sie auch sollen eitel seyn / wie sie sind; Da doch </w:t>
      </w:r>
      <w:proofErr w:type="spellStart"/>
      <w:r>
        <w:t>offt</w:t>
      </w:r>
      <w:proofErr w:type="spellEnd"/>
      <w:r>
        <w:t xml:space="preserve"> die Seelen derjenigen / die bey ihnen sind / anderer Art Reden </w:t>
      </w:r>
      <w:proofErr w:type="spellStart"/>
      <w:r>
        <w:t>beduerffen</w:t>
      </w:r>
      <w:proofErr w:type="spellEnd"/>
      <w:r>
        <w:t xml:space="preserve">. Und es ist ein ander </w:t>
      </w:r>
      <w:proofErr w:type="spellStart"/>
      <w:r>
        <w:t>Werck</w:t>
      </w:r>
      <w:proofErr w:type="spellEnd"/>
      <w:r>
        <w:t xml:space="preserve"> / dazu sie GOtt gesetzet hat / Deuter. 6/ 6.7.8. und Cap. 11. v. 18.19. Dann wo lernen die Kinder mehr </w:t>
      </w:r>
      <w:proofErr w:type="spellStart"/>
      <w:r>
        <w:t>unnuetze</w:t>
      </w:r>
      <w:proofErr w:type="spellEnd"/>
      <w:r>
        <w:t xml:space="preserve"> Reden / als von ihren Eltern? Hoeren sie ein Wort von GOtt / oder von der Lehre von ihrer Seligkeit / etc. von ihnen / so </w:t>
      </w:r>
      <w:proofErr w:type="spellStart"/>
      <w:r>
        <w:t>hoeren</w:t>
      </w:r>
      <w:proofErr w:type="spellEnd"/>
      <w:r>
        <w:t xml:space="preserve"> sie hundert / ja tausend von welt- und </w:t>
      </w:r>
      <w:proofErr w:type="spellStart"/>
      <w:r>
        <w:t>irrdischen</w:t>
      </w:r>
      <w:proofErr w:type="spellEnd"/>
      <w:r>
        <w:t xml:space="preserve"> und </w:t>
      </w:r>
      <w:proofErr w:type="spellStart"/>
      <w:r>
        <w:t>unnuetzen</w:t>
      </w:r>
      <w:proofErr w:type="spellEnd"/>
      <w:r>
        <w:t xml:space="preserve"> Dingen: </w:t>
      </w:r>
      <w:proofErr w:type="spellStart"/>
      <w:r>
        <w:t>Haette</w:t>
      </w:r>
      <w:proofErr w:type="spellEnd"/>
      <w:r>
        <w:t xml:space="preserve"> GOtt nur den </w:t>
      </w:r>
      <w:proofErr w:type="spellStart"/>
      <w:r>
        <w:t>zehenden</w:t>
      </w:r>
      <w:proofErr w:type="spellEnd"/>
      <w:r>
        <w:t xml:space="preserve"> Theil ihrer Worte / wir </w:t>
      </w:r>
      <w:proofErr w:type="spellStart"/>
      <w:r>
        <w:t>wuerden</w:t>
      </w:r>
      <w:proofErr w:type="spellEnd"/>
      <w:r>
        <w:t xml:space="preserve"> sie sehr </w:t>
      </w:r>
      <w:proofErr w:type="spellStart"/>
      <w:r>
        <w:t>Gottsfuerchtig</w:t>
      </w:r>
      <w:proofErr w:type="spellEnd"/>
      <w:r>
        <w:t xml:space="preserve"> achten / aber auch den </w:t>
      </w:r>
      <w:proofErr w:type="spellStart"/>
      <w:r>
        <w:t>zehenden</w:t>
      </w:r>
      <w:proofErr w:type="spellEnd"/>
      <w:r>
        <w:t xml:space="preserve"> Theil </w:t>
      </w:r>
      <w:proofErr w:type="spellStart"/>
      <w:r>
        <w:t>koennen</w:t>
      </w:r>
      <w:proofErr w:type="spellEnd"/>
      <w:r>
        <w:t xml:space="preserve"> sie </w:t>
      </w:r>
      <w:proofErr w:type="spellStart"/>
      <w:r>
        <w:t>ihme</w:t>
      </w:r>
      <w:proofErr w:type="spellEnd"/>
      <w:r>
        <w:t xml:space="preserve"> nicht geben: Nicht </w:t>
      </w:r>
      <w:proofErr w:type="spellStart"/>
      <w:r>
        <w:t>etwan</w:t>
      </w:r>
      <w:proofErr w:type="spellEnd"/>
      <w:r>
        <w:t xml:space="preserve"> / als ob </w:t>
      </w:r>
      <w:proofErr w:type="spellStart"/>
      <w:r>
        <w:t>dererjenigen</w:t>
      </w:r>
      <w:proofErr w:type="spellEnd"/>
      <w:r>
        <w:t xml:space="preserve"> / die weltlichen </w:t>
      </w:r>
      <w:proofErr w:type="spellStart"/>
      <w:r>
        <w:t>Beruff</w:t>
      </w:r>
      <w:proofErr w:type="spellEnd"/>
      <w:r>
        <w:t xml:space="preserve"> haben / und viel mit </w:t>
      </w:r>
      <w:proofErr w:type="spellStart"/>
      <w:r>
        <w:t>irrdischen</w:t>
      </w:r>
      <w:proofErr w:type="spellEnd"/>
      <w:r>
        <w:t xml:space="preserve"> </w:t>
      </w:r>
      <w:proofErr w:type="spellStart"/>
      <w:r>
        <w:t>Geschaefften</w:t>
      </w:r>
      <w:proofErr w:type="spellEnd"/>
      <w:r>
        <w:t xml:space="preserve"> umgehen </w:t>
      </w:r>
      <w:proofErr w:type="spellStart"/>
      <w:r>
        <w:t>muessen</w:t>
      </w:r>
      <w:proofErr w:type="spellEnd"/>
      <w:r>
        <w:t xml:space="preserve"> / </w:t>
      </w:r>
      <w:proofErr w:type="spellStart"/>
      <w:r>
        <w:t>Redne</w:t>
      </w:r>
      <w:proofErr w:type="spellEnd"/>
      <w:r>
        <w:t xml:space="preserve"> oder Thaten nicht ohne </w:t>
      </w:r>
      <w:proofErr w:type="spellStart"/>
      <w:r>
        <w:t>Suende</w:t>
      </w:r>
      <w:proofErr w:type="spellEnd"/>
      <w:r>
        <w:t xml:space="preserve"> </w:t>
      </w:r>
      <w:proofErr w:type="spellStart"/>
      <w:r>
        <w:t>koenten</w:t>
      </w:r>
      <w:proofErr w:type="spellEnd"/>
      <w:r>
        <w:t xml:space="preserve"> mehr als den </w:t>
      </w:r>
      <w:proofErr w:type="spellStart"/>
      <w:r>
        <w:t>zehenden</w:t>
      </w:r>
      <w:proofErr w:type="spellEnd"/>
      <w:r>
        <w:t xml:space="preserve"> Theil seyn von den Creaturen; Sondern eben diese weltliche und </w:t>
      </w:r>
      <w:proofErr w:type="spellStart"/>
      <w:r>
        <w:t>irrdische</w:t>
      </w:r>
      <w:proofErr w:type="spellEnd"/>
      <w:r>
        <w:t xml:space="preserve"> </w:t>
      </w:r>
      <w:proofErr w:type="spellStart"/>
      <w:r>
        <w:t>Geschaeffte</w:t>
      </w:r>
      <w:proofErr w:type="spellEnd"/>
      <w:r>
        <w:t xml:space="preserve"> haben bey den Gottseligen den Zweck / daß sie zielen zu Gottes Ehre / und des </w:t>
      </w:r>
      <w:proofErr w:type="spellStart"/>
      <w:r>
        <w:t>Naechsten</w:t>
      </w:r>
      <w:proofErr w:type="spellEnd"/>
      <w:r>
        <w:t xml:space="preserve"> Nutz / und sind also geheiligt / und die Worte / die deßwegen geredet werden / nicht gar </w:t>
      </w:r>
      <w:proofErr w:type="spellStart"/>
      <w:r>
        <w:t>unnuetz</w:t>
      </w:r>
      <w:proofErr w:type="spellEnd"/>
      <w:r>
        <w:t xml:space="preserve">: Unterdessen aber sind sie froh / wann sie </w:t>
      </w:r>
      <w:proofErr w:type="spellStart"/>
      <w:r>
        <w:t>koennen</w:t>
      </w:r>
      <w:proofErr w:type="spellEnd"/>
      <w:r>
        <w:t xml:space="preserve"> einige Zeit abbrechen / von </w:t>
      </w:r>
      <w:proofErr w:type="spellStart"/>
      <w:r>
        <w:t>hoehern</w:t>
      </w:r>
      <w:proofErr w:type="spellEnd"/>
      <w:r>
        <w:t xml:space="preserve"> und bessern Dingen zu reden. </w:t>
      </w:r>
    </w:p>
    <w:p w14:paraId="75517BD5" w14:textId="77777777" w:rsidR="006164D3" w:rsidRDefault="006164D3" w:rsidP="006164D3">
      <w:pPr>
        <w:pStyle w:val="StandardWeb"/>
      </w:pPr>
      <w:r>
        <w:t xml:space="preserve">Weil auch diese </w:t>
      </w:r>
      <w:proofErr w:type="spellStart"/>
      <w:r>
        <w:t>Suende</w:t>
      </w:r>
      <w:proofErr w:type="spellEnd"/>
      <w:r>
        <w:t xml:space="preserve"> der </w:t>
      </w:r>
      <w:proofErr w:type="spellStart"/>
      <w:r>
        <w:t>unnuetzen</w:t>
      </w:r>
      <w:proofErr w:type="spellEnd"/>
      <w:r>
        <w:t xml:space="preserve"> Reden oder Worten so gemein ist / auch bey denen / die wir </w:t>
      </w:r>
      <w:proofErr w:type="spellStart"/>
      <w:r>
        <w:t>fuer</w:t>
      </w:r>
      <w:proofErr w:type="spellEnd"/>
      <w:r>
        <w:t xml:space="preserve"> Gottselig achten / so werde ich daher veranlasset zu </w:t>
      </w:r>
      <w:proofErr w:type="spellStart"/>
      <w:r>
        <w:t>gedencken</w:t>
      </w:r>
      <w:proofErr w:type="spellEnd"/>
      <w:r>
        <w:t xml:space="preserve"> / daß sie muß geringer gehalten werden / als sie in der </w:t>
      </w:r>
      <w:proofErr w:type="spellStart"/>
      <w:r>
        <w:t>Warheit</w:t>
      </w:r>
      <w:proofErr w:type="spellEnd"/>
      <w:r>
        <w:t xml:space="preserve"> ist / und weil sie so geringe geachtet wird / daher wird sie so gemein: Derowegen </w:t>
      </w:r>
      <w:proofErr w:type="spellStart"/>
      <w:r>
        <w:t>wil</w:t>
      </w:r>
      <w:proofErr w:type="spellEnd"/>
      <w:r>
        <w:t xml:space="preserve"> ich hie etwas </w:t>
      </w:r>
      <w:proofErr w:type="spellStart"/>
      <w:r>
        <w:t>einfuehren</w:t>
      </w:r>
      <w:proofErr w:type="spellEnd"/>
      <w:r>
        <w:t xml:space="preserve"> / die </w:t>
      </w:r>
      <w:proofErr w:type="spellStart"/>
      <w:r>
        <w:t>Groesse</w:t>
      </w:r>
      <w:proofErr w:type="spellEnd"/>
      <w:r>
        <w:t xml:space="preserve"> dieser </w:t>
      </w:r>
      <w:proofErr w:type="spellStart"/>
      <w:r>
        <w:t>Suenden</w:t>
      </w:r>
      <w:proofErr w:type="spellEnd"/>
      <w:r>
        <w:t xml:space="preserve"> besser zu erkennen / damit man </w:t>
      </w:r>
      <w:proofErr w:type="spellStart"/>
      <w:r>
        <w:t>hinfuehro</w:t>
      </w:r>
      <w:proofErr w:type="spellEnd"/>
      <w:r>
        <w:t xml:space="preserve"> davon urtheilen </w:t>
      </w:r>
      <w:proofErr w:type="spellStart"/>
      <w:r>
        <w:t>moege</w:t>
      </w:r>
      <w:proofErr w:type="spellEnd"/>
      <w:r>
        <w:t xml:space="preserve"> / wie sie ist / und nicht durch Unwissenheit oder Mißverstand so frey dieselbe begehe. </w:t>
      </w:r>
    </w:p>
    <w:p w14:paraId="52089064" w14:textId="77777777" w:rsidR="006164D3" w:rsidRDefault="006164D3" w:rsidP="006164D3">
      <w:pPr>
        <w:pStyle w:val="StandardWeb"/>
      </w:pPr>
      <w:r>
        <w:t xml:space="preserve">1. Wann einer die </w:t>
      </w:r>
      <w:proofErr w:type="spellStart"/>
      <w:r>
        <w:t>Gewonheit</w:t>
      </w:r>
      <w:proofErr w:type="spellEnd"/>
      <w:r>
        <w:t xml:space="preserve"> hat / eitele und </w:t>
      </w:r>
      <w:proofErr w:type="spellStart"/>
      <w:r>
        <w:t>unnuetze</w:t>
      </w:r>
      <w:proofErr w:type="spellEnd"/>
      <w:r>
        <w:t xml:space="preserve"> Worte </w:t>
      </w:r>
      <w:proofErr w:type="spellStart"/>
      <w:r>
        <w:t>zufuehren</w:t>
      </w:r>
      <w:proofErr w:type="spellEnd"/>
      <w:r>
        <w:t xml:space="preserve"> / das ist ein Zeichen eines </w:t>
      </w:r>
      <w:proofErr w:type="spellStart"/>
      <w:r>
        <w:t>eitelen</w:t>
      </w:r>
      <w:proofErr w:type="spellEnd"/>
      <w:r>
        <w:t xml:space="preserve"> </w:t>
      </w:r>
      <w:proofErr w:type="spellStart"/>
      <w:r>
        <w:t>Gemuethes</w:t>
      </w:r>
      <w:proofErr w:type="spellEnd"/>
      <w:r>
        <w:t xml:space="preserve">. </w:t>
      </w:r>
      <w:proofErr w:type="spellStart"/>
      <w:r>
        <w:t>Waere</w:t>
      </w:r>
      <w:proofErr w:type="spellEnd"/>
      <w:r>
        <w:t xml:space="preserve"> das Hertz voll </w:t>
      </w:r>
      <w:proofErr w:type="spellStart"/>
      <w:r>
        <w:t>hoeherer</w:t>
      </w:r>
      <w:proofErr w:type="spellEnd"/>
      <w:r>
        <w:t xml:space="preserve"> und besserer Sachen / die Zunge </w:t>
      </w:r>
      <w:proofErr w:type="spellStart"/>
      <w:r>
        <w:t>wuerde</w:t>
      </w:r>
      <w:proofErr w:type="spellEnd"/>
      <w:r>
        <w:t xml:space="preserve"> gewiß bessere Reden </w:t>
      </w:r>
      <w:proofErr w:type="spellStart"/>
      <w:r>
        <w:t>fuehren</w:t>
      </w:r>
      <w:proofErr w:type="spellEnd"/>
      <w:r>
        <w:t xml:space="preserve">. Entweder die </w:t>
      </w:r>
      <w:proofErr w:type="spellStart"/>
      <w:r>
        <w:t>Gedancken</w:t>
      </w:r>
      <w:proofErr w:type="spellEnd"/>
      <w:r>
        <w:t xml:space="preserve"> oder das Herz ist eitel in solcher Maß / als die Zunge eitel ist / Eccles. 5/ 3. Wo viel Sorgen sind / da kommen </w:t>
      </w:r>
      <w:proofErr w:type="spellStart"/>
      <w:r>
        <w:t>Traeume</w:t>
      </w:r>
      <w:proofErr w:type="spellEnd"/>
      <w:r>
        <w:t xml:space="preserve"> / und wo viel Worte sind / da </w:t>
      </w:r>
      <w:proofErr w:type="spellStart"/>
      <w:r>
        <w:t>hoeret</w:t>
      </w:r>
      <w:proofErr w:type="spellEnd"/>
      <w:r>
        <w:t xml:space="preserve"> man den Narren / und Eccles. 10/ 14. Ein Narr machet viel Worte. Und derowegen setzet Salomon in seinen </w:t>
      </w:r>
      <w:proofErr w:type="spellStart"/>
      <w:r>
        <w:t>Spruechen</w:t>
      </w:r>
      <w:proofErr w:type="spellEnd"/>
      <w:r>
        <w:t xml:space="preserve"> am 10. v. 20. Die Zunge des Gerechten / und das Hertz des Gottlosen gegen einander: Des Gerechten Zunge ist </w:t>
      </w:r>
      <w:proofErr w:type="spellStart"/>
      <w:r>
        <w:t>koestlich</w:t>
      </w:r>
      <w:proofErr w:type="spellEnd"/>
      <w:r>
        <w:t xml:space="preserve"> Silber / aber der Gottlosen Hertz ist </w:t>
      </w:r>
      <w:proofErr w:type="spellStart"/>
      <w:r>
        <w:t>nichtes</w:t>
      </w:r>
      <w:proofErr w:type="spellEnd"/>
      <w:r>
        <w:t xml:space="preserve">. </w:t>
      </w:r>
      <w:proofErr w:type="spellStart"/>
      <w:r>
        <w:t>Sihe</w:t>
      </w:r>
      <w:proofErr w:type="spellEnd"/>
      <w:r>
        <w:t xml:space="preserve"> Prov. 17/ 27.28. Ps. 37/ 30.31. Der und des Gerechten redet die </w:t>
      </w:r>
      <w:proofErr w:type="spellStart"/>
      <w:r>
        <w:t>Weißheit</w:t>
      </w:r>
      <w:proofErr w:type="spellEnd"/>
      <w:r>
        <w:t xml:space="preserve"> / und seine Zunge lehret das Recht: Woher kommt aber das: Das Gesetz seines Gottes ist in seinem </w:t>
      </w:r>
      <w:proofErr w:type="spellStart"/>
      <w:r>
        <w:t>Hertzen</w:t>
      </w:r>
      <w:proofErr w:type="spellEnd"/>
      <w:r>
        <w:t xml:space="preserve"> / seine Tritte gleiten nicht. Es ist ein Zeichen / daß ein Mensch nicht sonderlich </w:t>
      </w:r>
      <w:proofErr w:type="spellStart"/>
      <w:r>
        <w:t>fuehlet</w:t>
      </w:r>
      <w:proofErr w:type="spellEnd"/>
      <w:r>
        <w:t xml:space="preserve"> die </w:t>
      </w:r>
      <w:proofErr w:type="spellStart"/>
      <w:r>
        <w:t>Groesse</w:t>
      </w:r>
      <w:proofErr w:type="spellEnd"/>
      <w:r>
        <w:t xml:space="preserve"> seiner </w:t>
      </w:r>
      <w:proofErr w:type="spellStart"/>
      <w:r>
        <w:t>Suenden</w:t>
      </w:r>
      <w:proofErr w:type="spellEnd"/>
      <w:r>
        <w:t xml:space="preserve"> / die </w:t>
      </w:r>
      <w:proofErr w:type="spellStart"/>
      <w:r>
        <w:t>Groesse</w:t>
      </w:r>
      <w:proofErr w:type="spellEnd"/>
      <w:r>
        <w:t xml:space="preserve"> der Liebe Gottes in Christo / die </w:t>
      </w:r>
      <w:proofErr w:type="spellStart"/>
      <w:r>
        <w:t>Groesse</w:t>
      </w:r>
      <w:proofErr w:type="spellEnd"/>
      <w:r>
        <w:t xml:space="preserve"> der Freude die </w:t>
      </w:r>
      <w:proofErr w:type="spellStart"/>
      <w:r>
        <w:t>ihme</w:t>
      </w:r>
      <w:proofErr w:type="spellEnd"/>
      <w:r>
        <w:t xml:space="preserve"> vorstehet / und wie grosse Pflicht von </w:t>
      </w:r>
      <w:proofErr w:type="spellStart"/>
      <w:r>
        <w:t>ihme</w:t>
      </w:r>
      <w:proofErr w:type="spellEnd"/>
      <w:r>
        <w:t xml:space="preserve"> erfordert werde / der so viel Zeit </w:t>
      </w:r>
      <w:proofErr w:type="spellStart"/>
      <w:r>
        <w:t>kan</w:t>
      </w:r>
      <w:proofErr w:type="spellEnd"/>
      <w:r>
        <w:t xml:space="preserve"> zubringen von eiteln Dingen zu reden. Ihr werdet schwerlich einen Mann / der in </w:t>
      </w:r>
      <w:proofErr w:type="spellStart"/>
      <w:r>
        <w:t>Todesnoethen</w:t>
      </w:r>
      <w:proofErr w:type="spellEnd"/>
      <w:r>
        <w:t xml:space="preserve"> lieget / oder grosse </w:t>
      </w:r>
      <w:proofErr w:type="spellStart"/>
      <w:r>
        <w:t>Geschaeffte</w:t>
      </w:r>
      <w:proofErr w:type="spellEnd"/>
      <w:r>
        <w:t xml:space="preserve"> zu verrichten hat / dahin bringen / daß er mit euch </w:t>
      </w:r>
      <w:proofErr w:type="spellStart"/>
      <w:r>
        <w:t>Kurtzweil</w:t>
      </w:r>
      <w:proofErr w:type="spellEnd"/>
      <w:r>
        <w:t xml:space="preserve"> treibe / und </w:t>
      </w:r>
      <w:proofErr w:type="spellStart"/>
      <w:r>
        <w:t>schwaetze</w:t>
      </w:r>
      <w:proofErr w:type="spellEnd"/>
      <w:r>
        <w:t xml:space="preserve"> von eiteln Dingen: Es sind allein </w:t>
      </w:r>
      <w:proofErr w:type="spellStart"/>
      <w:r>
        <w:t>verirrete</w:t>
      </w:r>
      <w:proofErr w:type="spellEnd"/>
      <w:r>
        <w:t xml:space="preserve"> und eitele </w:t>
      </w:r>
      <w:proofErr w:type="spellStart"/>
      <w:r>
        <w:t>Gemuether</w:t>
      </w:r>
      <w:proofErr w:type="spellEnd"/>
      <w:r>
        <w:t xml:space="preserve"> / die solche </w:t>
      </w:r>
      <w:proofErr w:type="spellStart"/>
      <w:r>
        <w:t>unnuetze</w:t>
      </w:r>
      <w:proofErr w:type="spellEnd"/>
      <w:r>
        <w:t xml:space="preserve"> und eitele Reden </w:t>
      </w:r>
      <w:proofErr w:type="spellStart"/>
      <w:r>
        <w:t>fuehren</w:t>
      </w:r>
      <w:proofErr w:type="spellEnd"/>
      <w:r>
        <w:t xml:space="preserve">: Ja es ist ein Zeichen / daß das Gewissen nicht so zart ist / als es </w:t>
      </w:r>
      <w:proofErr w:type="spellStart"/>
      <w:r>
        <w:t>gebuehret</w:t>
      </w:r>
      <w:proofErr w:type="spellEnd"/>
      <w:r>
        <w:t xml:space="preserve"> zu seyn / wenn einer wissentlich </w:t>
      </w:r>
      <w:proofErr w:type="spellStart"/>
      <w:r>
        <w:t>kan</w:t>
      </w:r>
      <w:proofErr w:type="spellEnd"/>
      <w:r>
        <w:t xml:space="preserve"> in einer </w:t>
      </w:r>
      <w:proofErr w:type="spellStart"/>
      <w:r>
        <w:t>Suende</w:t>
      </w:r>
      <w:proofErr w:type="spellEnd"/>
      <w:r>
        <w:t xml:space="preserve"> fortfahren. Fraget euch nicht euer Gewissen </w:t>
      </w:r>
      <w:proofErr w:type="spellStart"/>
      <w:r>
        <w:t>bißweilen</w:t>
      </w:r>
      <w:proofErr w:type="spellEnd"/>
      <w:r>
        <w:t xml:space="preserve"> / was ihr machet / und ob diese Rede zur Erbauung dienet / und die Gnaden entweder in euch oder andern anzurichten? Was habt ihr vor Gewissen / die nicht besser wollen Achtung geben auf eure Zunge / sondern lassen dieselbe rennen nach der Eitelkeit / eher sie selbe zur Rechnung fordern; </w:t>
      </w:r>
      <w:proofErr w:type="spellStart"/>
      <w:r>
        <w:t>Gedencket</w:t>
      </w:r>
      <w:proofErr w:type="spellEnd"/>
      <w:r>
        <w:t xml:space="preserve"> ihr nicht an Gottes Gegenwart / und vornehmlich seine Heiligkeit und Eifer? </w:t>
      </w:r>
      <w:proofErr w:type="spellStart"/>
      <w:r>
        <w:t>Koennet</w:t>
      </w:r>
      <w:proofErr w:type="spellEnd"/>
      <w:r>
        <w:t xml:space="preserve"> ihr so </w:t>
      </w:r>
      <w:proofErr w:type="spellStart"/>
      <w:r>
        <w:t>unnuetzlich</w:t>
      </w:r>
      <w:proofErr w:type="spellEnd"/>
      <w:r>
        <w:t xml:space="preserve"> reden / da GOtt </w:t>
      </w:r>
      <w:proofErr w:type="spellStart"/>
      <w:r>
        <w:t>beystehet</w:t>
      </w:r>
      <w:proofErr w:type="spellEnd"/>
      <w:r>
        <w:t xml:space="preserve"> / alles </w:t>
      </w:r>
      <w:proofErr w:type="spellStart"/>
      <w:r>
        <w:t>anhoeret</w:t>
      </w:r>
      <w:proofErr w:type="spellEnd"/>
      <w:r>
        <w:t xml:space="preserve"> / alles </w:t>
      </w:r>
      <w:proofErr w:type="spellStart"/>
      <w:r>
        <w:t>auffzeichnet</w:t>
      </w:r>
      <w:proofErr w:type="spellEnd"/>
      <w:r>
        <w:t xml:space="preserve">? wie </w:t>
      </w:r>
      <w:proofErr w:type="spellStart"/>
      <w:r>
        <w:t>solte</w:t>
      </w:r>
      <w:proofErr w:type="spellEnd"/>
      <w:r>
        <w:t xml:space="preserve"> doch einer so </w:t>
      </w:r>
      <w:proofErr w:type="spellStart"/>
      <w:r>
        <w:t>veraechtlich</w:t>
      </w:r>
      <w:proofErr w:type="spellEnd"/>
      <w:r>
        <w:t xml:space="preserve"> </w:t>
      </w:r>
      <w:proofErr w:type="spellStart"/>
      <w:r>
        <w:t>furchtloß</w:t>
      </w:r>
      <w:proofErr w:type="spellEnd"/>
      <w:r>
        <w:t xml:space="preserve"> seyn in der Gegenwart Gottes! </w:t>
      </w:r>
    </w:p>
    <w:p w14:paraId="2D982977" w14:textId="77777777" w:rsidR="006164D3" w:rsidRDefault="006164D3" w:rsidP="006164D3">
      <w:pPr>
        <w:pStyle w:val="StandardWeb"/>
      </w:pPr>
      <w:r>
        <w:t xml:space="preserve">2. Die Zunge des Menschen ist ein herrlich Glied / genannt unsere Ehre / Psalm. 30/ 13. und Psal. 57/ 9. und ist uns gegeben zu Lob und Preiß unsers </w:t>
      </w:r>
      <w:proofErr w:type="spellStart"/>
      <w:r>
        <w:t>Schopffers</w:t>
      </w:r>
      <w:proofErr w:type="spellEnd"/>
      <w:r>
        <w:t xml:space="preserve"> / und zu anderm herrlichen Ende und Zweck. </w:t>
      </w:r>
      <w:proofErr w:type="spellStart"/>
      <w:r>
        <w:t>Solte</w:t>
      </w:r>
      <w:proofErr w:type="spellEnd"/>
      <w:r>
        <w:t xml:space="preserve"> denn dieselbe verunehret und </w:t>
      </w:r>
      <w:proofErr w:type="spellStart"/>
      <w:r>
        <w:t>mißgebrauchet</w:t>
      </w:r>
      <w:proofErr w:type="spellEnd"/>
      <w:r>
        <w:t xml:space="preserve"> werden zu Nichtigkeit und Eitelkeit? Keiner </w:t>
      </w:r>
      <w:proofErr w:type="spellStart"/>
      <w:r>
        <w:t>nimmet</w:t>
      </w:r>
      <w:proofErr w:type="spellEnd"/>
      <w:r>
        <w:t xml:space="preserve"> seine beste Kleider / und machet ein </w:t>
      </w:r>
      <w:proofErr w:type="spellStart"/>
      <w:r>
        <w:t>Schuwisch</w:t>
      </w:r>
      <w:proofErr w:type="spellEnd"/>
      <w:r>
        <w:t xml:space="preserve"> davon / oder gebrauchet es den Schorfstein oder </w:t>
      </w:r>
      <w:proofErr w:type="spellStart"/>
      <w:r>
        <w:t>Schuessel</w:t>
      </w:r>
      <w:proofErr w:type="spellEnd"/>
      <w:r>
        <w:t xml:space="preserve"> zu reinigen; wie </w:t>
      </w:r>
      <w:proofErr w:type="spellStart"/>
      <w:r>
        <w:t>solte</w:t>
      </w:r>
      <w:proofErr w:type="spellEnd"/>
      <w:r>
        <w:t xml:space="preserve"> denn ein Christ seine Zunge gebrauchen zu so geringen und </w:t>
      </w:r>
      <w:proofErr w:type="spellStart"/>
      <w:r>
        <w:t>eitelen</w:t>
      </w:r>
      <w:proofErr w:type="spellEnd"/>
      <w:r>
        <w:t xml:space="preserve"> Dingen / die </w:t>
      </w:r>
      <w:proofErr w:type="spellStart"/>
      <w:r>
        <w:t>ihme</w:t>
      </w:r>
      <w:proofErr w:type="spellEnd"/>
      <w:r>
        <w:t xml:space="preserve"> gegeben ist zu dem alleredelsten und herrlichsten Zweck / nemlich zur Ehre Gottes / zum Nutz des </w:t>
      </w:r>
      <w:proofErr w:type="spellStart"/>
      <w:r>
        <w:t>Naechsten</w:t>
      </w:r>
      <w:proofErr w:type="spellEnd"/>
      <w:r>
        <w:t xml:space="preserve"> / zur </w:t>
      </w:r>
      <w:proofErr w:type="spellStart"/>
      <w:r>
        <w:t>Abstraffung</w:t>
      </w:r>
      <w:proofErr w:type="spellEnd"/>
      <w:r>
        <w:t xml:space="preserve"> der </w:t>
      </w:r>
      <w:proofErr w:type="spellStart"/>
      <w:r>
        <w:t>Suenden</w:t>
      </w:r>
      <w:proofErr w:type="spellEnd"/>
      <w:r>
        <w:t xml:space="preserve"> / und des Menschen eigener Seligkeit. </w:t>
      </w:r>
    </w:p>
    <w:p w14:paraId="417B8B9A" w14:textId="77777777" w:rsidR="006164D3" w:rsidRDefault="006164D3" w:rsidP="006164D3">
      <w:pPr>
        <w:pStyle w:val="StandardWeb"/>
      </w:pPr>
      <w:r>
        <w:t xml:space="preserve">3. Betrachte / wie viel / wie wichtige / wie nothwendige </w:t>
      </w:r>
      <w:proofErr w:type="spellStart"/>
      <w:r>
        <w:t>Geschaeffte</w:t>
      </w:r>
      <w:proofErr w:type="spellEnd"/>
      <w:r>
        <w:t xml:space="preserve"> man mit der Zungen zu verrichten hat / und denn sage mir / ob sie anzuwenden sey zu </w:t>
      </w:r>
      <w:proofErr w:type="spellStart"/>
      <w:r>
        <w:t>unnoethigen</w:t>
      </w:r>
      <w:proofErr w:type="spellEnd"/>
      <w:r>
        <w:t xml:space="preserve"> und </w:t>
      </w:r>
      <w:proofErr w:type="spellStart"/>
      <w:r>
        <w:t>eitelem</w:t>
      </w:r>
      <w:proofErr w:type="spellEnd"/>
      <w:r>
        <w:t xml:space="preserve"> </w:t>
      </w:r>
      <w:proofErr w:type="spellStart"/>
      <w:r>
        <w:t>Geschwaetz</w:t>
      </w:r>
      <w:proofErr w:type="spellEnd"/>
      <w:r>
        <w:t xml:space="preserve">? O was hat dieses kleine Glied all zu thun? Von wie wichtigen Sachen haben wir zu </w:t>
      </w:r>
      <w:proofErr w:type="spellStart"/>
      <w:r>
        <w:t>gedencken</w:t>
      </w:r>
      <w:proofErr w:type="spellEnd"/>
      <w:r>
        <w:t xml:space="preserve"> und zu reden? Da hat man </w:t>
      </w:r>
      <w:proofErr w:type="spellStart"/>
      <w:r>
        <w:t>zuruecke</w:t>
      </w:r>
      <w:proofErr w:type="spellEnd"/>
      <w:r>
        <w:t xml:space="preserve"> zu sehen auf das vorige </w:t>
      </w:r>
      <w:proofErr w:type="spellStart"/>
      <w:r>
        <w:t>Suendenleben</w:t>
      </w:r>
      <w:proofErr w:type="spellEnd"/>
      <w:r>
        <w:t xml:space="preserve"> / und selbiges zu beklagen: Da sind so viele </w:t>
      </w:r>
      <w:proofErr w:type="spellStart"/>
      <w:r>
        <w:t>Suenden</w:t>
      </w:r>
      <w:proofErr w:type="spellEnd"/>
      <w:r>
        <w:t xml:space="preserve"> / die man gegen andere bekennen muß: Da hat man </w:t>
      </w:r>
      <w:proofErr w:type="spellStart"/>
      <w:r>
        <w:t>Huelffe</w:t>
      </w:r>
      <w:proofErr w:type="spellEnd"/>
      <w:r>
        <w:t xml:space="preserve"> </w:t>
      </w:r>
      <w:proofErr w:type="spellStart"/>
      <w:r>
        <w:t>noethig</w:t>
      </w:r>
      <w:proofErr w:type="spellEnd"/>
      <w:r>
        <w:t xml:space="preserve"> gegen viele und mancherley Versuchung / und die Gnaden so Gott in einen gelegt zu </w:t>
      </w:r>
      <w:proofErr w:type="spellStart"/>
      <w:r>
        <w:t>staercken</w:t>
      </w:r>
      <w:proofErr w:type="spellEnd"/>
      <w:r>
        <w:t xml:space="preserve"> / erwecken und </w:t>
      </w:r>
      <w:proofErr w:type="spellStart"/>
      <w:r>
        <w:t>ueben</w:t>
      </w:r>
      <w:proofErr w:type="spellEnd"/>
      <w:r>
        <w:t xml:space="preserve">: wie </w:t>
      </w:r>
      <w:proofErr w:type="spellStart"/>
      <w:r>
        <w:t>noethgi</w:t>
      </w:r>
      <w:proofErr w:type="spellEnd"/>
      <w:r>
        <w:t xml:space="preserve"> ist es / daß man seiner Seligkeit versichert sey? Daß man sich zum Tode bereite / und fertig </w:t>
      </w:r>
      <w:proofErr w:type="spellStart"/>
      <w:r>
        <w:t>haelt</w:t>
      </w:r>
      <w:proofErr w:type="spellEnd"/>
      <w:r>
        <w:t xml:space="preserve"> die Gnaden derer wir uns gebrauchen </w:t>
      </w:r>
      <w:proofErr w:type="spellStart"/>
      <w:r>
        <w:t>muessen</w:t>
      </w:r>
      <w:proofErr w:type="spellEnd"/>
      <w:r>
        <w:t xml:space="preserve"> in unser letzten Noth? Und </w:t>
      </w:r>
      <w:proofErr w:type="spellStart"/>
      <w:r>
        <w:t>koennet</w:t>
      </w:r>
      <w:proofErr w:type="spellEnd"/>
      <w:r>
        <w:t xml:space="preserve"> ihr noch viel Worte haben in Eitelkeit anzuwenden? wie viel elende Seelen die um euch sind / seyn unwissend hartes </w:t>
      </w:r>
      <w:proofErr w:type="spellStart"/>
      <w:r>
        <w:t>Hertzens</w:t>
      </w:r>
      <w:proofErr w:type="spellEnd"/>
      <w:r>
        <w:t xml:space="preserve"> / den </w:t>
      </w:r>
      <w:proofErr w:type="spellStart"/>
      <w:r>
        <w:t>Wolluesten</w:t>
      </w:r>
      <w:proofErr w:type="spellEnd"/>
      <w:r>
        <w:t xml:space="preserve"> ergeben / </w:t>
      </w:r>
      <w:proofErr w:type="spellStart"/>
      <w:r>
        <w:t>geitzig</w:t>
      </w:r>
      <w:proofErr w:type="spellEnd"/>
      <w:r>
        <w:t xml:space="preserve"> ledig von Gnaden / die im Stande der Verdammnis stehen / und </w:t>
      </w:r>
      <w:proofErr w:type="spellStart"/>
      <w:r>
        <w:t>beduerffen</w:t>
      </w:r>
      <w:proofErr w:type="spellEnd"/>
      <w:r>
        <w:t xml:space="preserve"> eures besten </w:t>
      </w:r>
      <w:proofErr w:type="spellStart"/>
      <w:r>
        <w:t>Fleisses</w:t>
      </w:r>
      <w:proofErr w:type="spellEnd"/>
      <w:r>
        <w:t xml:space="preserve"> / und </w:t>
      </w:r>
      <w:proofErr w:type="spellStart"/>
      <w:r>
        <w:t>Huelffe</w:t>
      </w:r>
      <w:proofErr w:type="spellEnd"/>
      <w:r>
        <w:t xml:space="preserve"> / daß ihnen </w:t>
      </w:r>
      <w:proofErr w:type="spellStart"/>
      <w:r>
        <w:t>moechte</w:t>
      </w:r>
      <w:proofErr w:type="spellEnd"/>
      <w:r>
        <w:t xml:space="preserve"> </w:t>
      </w:r>
      <w:proofErr w:type="spellStart"/>
      <w:r>
        <w:t>geholffen</w:t>
      </w:r>
      <w:proofErr w:type="spellEnd"/>
      <w:r>
        <w:t xml:space="preserve"> werden: und </w:t>
      </w:r>
      <w:proofErr w:type="spellStart"/>
      <w:r>
        <w:t>koennet</w:t>
      </w:r>
      <w:proofErr w:type="spellEnd"/>
      <w:r>
        <w:t xml:space="preserve"> ihrs doch </w:t>
      </w:r>
      <w:proofErr w:type="spellStart"/>
      <w:r>
        <w:t>ueber</w:t>
      </w:r>
      <w:proofErr w:type="spellEnd"/>
      <w:r>
        <w:t xml:space="preserve"> euer Hertz bringen / </w:t>
      </w:r>
      <w:proofErr w:type="spellStart"/>
      <w:r>
        <w:t>unnoethige</w:t>
      </w:r>
      <w:proofErr w:type="spellEnd"/>
      <w:r>
        <w:t xml:space="preserve"> und </w:t>
      </w:r>
      <w:proofErr w:type="spellStart"/>
      <w:r>
        <w:t>unnuetze</w:t>
      </w:r>
      <w:proofErr w:type="spellEnd"/>
      <w:r>
        <w:t xml:space="preserve"> Sachen mit ihnen zu reden? Ach leider! die meisten da ihr mit umgehet / sind nur einen Schritt vom Tode. und eilen zum </w:t>
      </w:r>
      <w:proofErr w:type="spellStart"/>
      <w:r>
        <w:t>Gerichtstul</w:t>
      </w:r>
      <w:proofErr w:type="spellEnd"/>
      <w:r>
        <w:t xml:space="preserve"> GOttes / und fehlet </w:t>
      </w:r>
      <w:proofErr w:type="spellStart"/>
      <w:r>
        <w:t>nichtes</w:t>
      </w:r>
      <w:proofErr w:type="spellEnd"/>
      <w:r>
        <w:t xml:space="preserve"> / als daß der Tod einen Streich an sie vollbringet / so sind sie </w:t>
      </w:r>
      <w:proofErr w:type="spellStart"/>
      <w:r>
        <w:t>huelffloß</w:t>
      </w:r>
      <w:proofErr w:type="spellEnd"/>
      <w:r>
        <w:t xml:space="preserve"> / und sind in der </w:t>
      </w:r>
      <w:proofErr w:type="spellStart"/>
      <w:r>
        <w:t>Verdammnues</w:t>
      </w:r>
      <w:proofErr w:type="spellEnd"/>
      <w:r>
        <w:t xml:space="preserve">; und ihr </w:t>
      </w:r>
      <w:proofErr w:type="spellStart"/>
      <w:r>
        <w:t>koennet</w:t>
      </w:r>
      <w:proofErr w:type="spellEnd"/>
      <w:r>
        <w:t xml:space="preserve"> mit solchen Leuten nichtige Dinge reden? O Grausame und </w:t>
      </w:r>
      <w:proofErr w:type="spellStart"/>
      <w:r>
        <w:t>Unbarmhertzige</w:t>
      </w:r>
      <w:proofErr w:type="spellEnd"/>
      <w:r>
        <w:t xml:space="preserve"> / die ihr nicht mehr achtet eures </w:t>
      </w:r>
      <w:proofErr w:type="spellStart"/>
      <w:r>
        <w:t>Naechsten</w:t>
      </w:r>
      <w:proofErr w:type="spellEnd"/>
      <w:r>
        <w:t xml:space="preserve"> Elend! Wenn ihr zu ihnen </w:t>
      </w:r>
      <w:proofErr w:type="spellStart"/>
      <w:r>
        <w:t>kaemet</w:t>
      </w:r>
      <w:proofErr w:type="spellEnd"/>
      <w:r>
        <w:t xml:space="preserve"> in der Todes-Noth / oder wenn ihr </w:t>
      </w:r>
      <w:proofErr w:type="spellStart"/>
      <w:r>
        <w:t>Hauß</w:t>
      </w:r>
      <w:proofErr w:type="spellEnd"/>
      <w:r>
        <w:t xml:space="preserve"> in vollem Feuer stehet / </w:t>
      </w:r>
      <w:proofErr w:type="spellStart"/>
      <w:r>
        <w:t>woltet</w:t>
      </w:r>
      <w:proofErr w:type="spellEnd"/>
      <w:r>
        <w:t xml:space="preserve"> ihr euch denn niedersetzen und </w:t>
      </w:r>
      <w:proofErr w:type="spellStart"/>
      <w:r>
        <w:t>erzehlen</w:t>
      </w:r>
      <w:proofErr w:type="spellEnd"/>
      <w:r>
        <w:t xml:space="preserve"> ihnen alte </w:t>
      </w:r>
      <w:proofErr w:type="spellStart"/>
      <w:r>
        <w:t>Maehrlein</w:t>
      </w:r>
      <w:proofErr w:type="spellEnd"/>
      <w:r>
        <w:t xml:space="preserve"> / oder reden was das Wetter thut / oder von diesem und jenem </w:t>
      </w:r>
      <w:proofErr w:type="spellStart"/>
      <w:r>
        <w:t>Lappenwerck</w:t>
      </w:r>
      <w:proofErr w:type="spellEnd"/>
      <w:r>
        <w:t xml:space="preserve">? Und wollet ihr eben dasselbe thun in einem </w:t>
      </w:r>
      <w:proofErr w:type="spellStart"/>
      <w:r>
        <w:t>Casu</w:t>
      </w:r>
      <w:proofErr w:type="spellEnd"/>
      <w:r>
        <w:t xml:space="preserve"> der viel tausendmal wichtiger ist? </w:t>
      </w:r>
      <w:proofErr w:type="spellStart"/>
      <w:r>
        <w:t>Koennt</w:t>
      </w:r>
      <w:proofErr w:type="spellEnd"/>
      <w:r>
        <w:t xml:space="preserve"> ihrs </w:t>
      </w:r>
      <w:proofErr w:type="spellStart"/>
      <w:r>
        <w:t>ueber</w:t>
      </w:r>
      <w:proofErr w:type="spellEnd"/>
      <w:r>
        <w:t xml:space="preserve"> euer Herz bringen zu plaudern und </w:t>
      </w:r>
      <w:proofErr w:type="spellStart"/>
      <w:r>
        <w:t>kurtzweilen</w:t>
      </w:r>
      <w:proofErr w:type="spellEnd"/>
      <w:r>
        <w:t xml:space="preserve"> mit einem </w:t>
      </w:r>
      <w:proofErr w:type="spellStart"/>
      <w:r>
        <w:t>Unwiedergebornen</w:t>
      </w:r>
      <w:proofErr w:type="spellEnd"/>
      <w:r>
        <w:t xml:space="preserve"> / der kaum eine </w:t>
      </w:r>
      <w:proofErr w:type="spellStart"/>
      <w:r>
        <w:t>Stuffe</w:t>
      </w:r>
      <w:proofErr w:type="spellEnd"/>
      <w:r>
        <w:t xml:space="preserve"> von der </w:t>
      </w:r>
      <w:proofErr w:type="spellStart"/>
      <w:r>
        <w:t>Hoellen</w:t>
      </w:r>
      <w:proofErr w:type="spellEnd"/>
      <w:r>
        <w:t xml:space="preserve"> ist? Ist es nicht </w:t>
      </w:r>
      <w:proofErr w:type="spellStart"/>
      <w:r>
        <w:t>noethiger</w:t>
      </w:r>
      <w:proofErr w:type="spellEnd"/>
      <w:r>
        <w:t xml:space="preserve"> / daß ihr </w:t>
      </w:r>
      <w:proofErr w:type="spellStart"/>
      <w:r>
        <w:t>ihme</w:t>
      </w:r>
      <w:proofErr w:type="spellEnd"/>
      <w:r>
        <w:t xml:space="preserve"> </w:t>
      </w:r>
      <w:proofErr w:type="spellStart"/>
      <w:r>
        <w:t>zuruffet</w:t>
      </w:r>
      <w:proofErr w:type="spellEnd"/>
      <w:r>
        <w:t xml:space="preserve"> / er soll bey </w:t>
      </w:r>
      <w:proofErr w:type="spellStart"/>
      <w:r>
        <w:t>zeiten</w:t>
      </w:r>
      <w:proofErr w:type="spellEnd"/>
      <w:r>
        <w:t xml:space="preserve"> sich umsehen / und die Ewigkeit betrachten / sich bekehren / auf daß er leben </w:t>
      </w:r>
      <w:proofErr w:type="spellStart"/>
      <w:r>
        <w:t>moege</w:t>
      </w:r>
      <w:proofErr w:type="spellEnd"/>
      <w:r>
        <w:t xml:space="preserve">? Wenn einer </w:t>
      </w:r>
      <w:proofErr w:type="spellStart"/>
      <w:r>
        <w:t>sihet</w:t>
      </w:r>
      <w:proofErr w:type="spellEnd"/>
      <w:r>
        <w:t xml:space="preserve"> einen armen Menschen / der im Winter </w:t>
      </w:r>
      <w:proofErr w:type="spellStart"/>
      <w:r>
        <w:t>nacket</w:t>
      </w:r>
      <w:proofErr w:type="spellEnd"/>
      <w:r>
        <w:t xml:space="preserve"> gehet / oder den Schaden eines gebrechlichen Menschen / das beweget einen zum Mitleiden; und </w:t>
      </w:r>
      <w:proofErr w:type="spellStart"/>
      <w:r>
        <w:t>koennet</w:t>
      </w:r>
      <w:proofErr w:type="spellEnd"/>
      <w:r>
        <w:t xml:space="preserve"> ihr nicht beweget werden durch die Unwissenheit und Gottlosigkeit / der Menschen? Ihr Elend </w:t>
      </w:r>
      <w:proofErr w:type="spellStart"/>
      <w:r>
        <w:t>ruffet</w:t>
      </w:r>
      <w:proofErr w:type="spellEnd"/>
      <w:r>
        <w:t xml:space="preserve"> laut / daß ihr Mitleiden mit ihnen haben </w:t>
      </w:r>
      <w:proofErr w:type="spellStart"/>
      <w:r>
        <w:t>solt</w:t>
      </w:r>
      <w:proofErr w:type="spellEnd"/>
      <w:r>
        <w:t xml:space="preserve"> / ob sie selbst schon stille sind: </w:t>
      </w:r>
      <w:proofErr w:type="spellStart"/>
      <w:r>
        <w:t>Helffet</w:t>
      </w:r>
      <w:proofErr w:type="spellEnd"/>
      <w:r>
        <w:t xml:space="preserve"> uns von </w:t>
      </w:r>
      <w:proofErr w:type="spellStart"/>
      <w:r>
        <w:t>Suenden</w:t>
      </w:r>
      <w:proofErr w:type="spellEnd"/>
      <w:r>
        <w:t xml:space="preserve"> / und zeiget uns / wie wir der </w:t>
      </w:r>
      <w:proofErr w:type="spellStart"/>
      <w:r>
        <w:t>Hoellen</w:t>
      </w:r>
      <w:proofErr w:type="spellEnd"/>
      <w:r>
        <w:t xml:space="preserve"> entgehen </w:t>
      </w:r>
      <w:proofErr w:type="spellStart"/>
      <w:r>
        <w:t>moegen</w:t>
      </w:r>
      <w:proofErr w:type="spellEnd"/>
      <w:r>
        <w:t xml:space="preserve"> / wo ihr </w:t>
      </w:r>
      <w:proofErr w:type="spellStart"/>
      <w:r>
        <w:t>anderst</w:t>
      </w:r>
      <w:proofErr w:type="spellEnd"/>
      <w:r>
        <w:t xml:space="preserve"> noch menschliche </w:t>
      </w:r>
      <w:proofErr w:type="spellStart"/>
      <w:r>
        <w:t>Hertzen</w:t>
      </w:r>
      <w:proofErr w:type="spellEnd"/>
      <w:r>
        <w:t xml:space="preserve"> habet; und wollet ihr eure Ohre </w:t>
      </w:r>
      <w:proofErr w:type="spellStart"/>
      <w:r>
        <w:t>verstopffen</w:t>
      </w:r>
      <w:proofErr w:type="spellEnd"/>
      <w:r>
        <w:t xml:space="preserve"> / und mit ihnen </w:t>
      </w:r>
      <w:proofErr w:type="spellStart"/>
      <w:r>
        <w:t>Kurtzweil</w:t>
      </w:r>
      <w:proofErr w:type="spellEnd"/>
      <w:r>
        <w:t xml:space="preserve"> und Possen treiben? Ihr beraubet sie des Mittels / das GOtt hat befohlen: Lasset das Wort Christi reichlich unter euch wohnen in aller </w:t>
      </w:r>
      <w:proofErr w:type="spellStart"/>
      <w:r>
        <w:t>Weißheit</w:t>
      </w:r>
      <w:proofErr w:type="spellEnd"/>
      <w:r>
        <w:t xml:space="preserve"> / lehret und vermahnet euch selbst / etc. Col. 3/ 16. Ja daß ihr </w:t>
      </w:r>
      <w:proofErr w:type="spellStart"/>
      <w:r>
        <w:t>taeglich</w:t>
      </w:r>
      <w:proofErr w:type="spellEnd"/>
      <w:r>
        <w:t xml:space="preserve"> euch untereinander ermahnet / weil es noch heute heisset / auf daß nicht jemand verstocket werde durch Betrug der </w:t>
      </w:r>
      <w:proofErr w:type="spellStart"/>
      <w:r>
        <w:t>Suenden</w:t>
      </w:r>
      <w:proofErr w:type="spellEnd"/>
      <w:r>
        <w:t xml:space="preserve"> / Hebr. 3/ 13. </w:t>
      </w:r>
    </w:p>
    <w:p w14:paraId="3BA776D3" w14:textId="77777777" w:rsidR="006164D3" w:rsidRDefault="006164D3" w:rsidP="006164D3">
      <w:pPr>
        <w:pStyle w:val="StandardWeb"/>
      </w:pPr>
      <w:r>
        <w:t xml:space="preserve">Ja ihr habet die grossen </w:t>
      </w:r>
      <w:proofErr w:type="spellStart"/>
      <w:r>
        <w:t>Geheimnues</w:t>
      </w:r>
      <w:proofErr w:type="spellEnd"/>
      <w:r>
        <w:t xml:space="preserve"> des Evangelii / da ihr mit den Gottseligen von reden </w:t>
      </w:r>
      <w:proofErr w:type="spellStart"/>
      <w:r>
        <w:t>moeget</w:t>
      </w:r>
      <w:proofErr w:type="spellEnd"/>
      <w:r>
        <w:t xml:space="preserve">: Die herrlichen Verheissung und Ehre des ewigen Lebens / die ihr einer dem andern erinnern </w:t>
      </w:r>
      <w:proofErr w:type="spellStart"/>
      <w:r>
        <w:t>koennet</w:t>
      </w:r>
      <w:proofErr w:type="spellEnd"/>
      <w:r>
        <w:t xml:space="preserve">; Ja ihr habet die grossen Thaten Gottes in der Welt zu </w:t>
      </w:r>
      <w:proofErr w:type="spellStart"/>
      <w:r>
        <w:t>verkuendigen</w:t>
      </w:r>
      <w:proofErr w:type="spellEnd"/>
      <w:r>
        <w:t xml:space="preserve"> / und die Ehre seines Namens zu erwecken / ihr habet seine herrliche Eigenschafften / seine </w:t>
      </w:r>
      <w:proofErr w:type="spellStart"/>
      <w:r>
        <w:t>Weißheit</w:t>
      </w:r>
      <w:proofErr w:type="spellEnd"/>
      <w:r>
        <w:t xml:space="preserve"> / </w:t>
      </w:r>
      <w:proofErr w:type="spellStart"/>
      <w:r>
        <w:t>Barmhertzigkeit</w:t>
      </w:r>
      <w:proofErr w:type="spellEnd"/>
      <w:r>
        <w:t xml:space="preserve"> / Allmacht zu erheben / und auszubreiten / was ihr selbst in eurer Seelen davon empfunden habet / und deßwegen seine grosse und mannigfaltige Gnaden an euch erwiesen / zu bekennen und zu preisen. Habet ihr dennoch viel zeit </w:t>
      </w:r>
      <w:proofErr w:type="spellStart"/>
      <w:r>
        <w:t>ueber</w:t>
      </w:r>
      <w:proofErr w:type="spellEnd"/>
      <w:r>
        <w:t xml:space="preserve"> zu </w:t>
      </w:r>
      <w:proofErr w:type="spellStart"/>
      <w:r>
        <w:t>unnoethigem</w:t>
      </w:r>
      <w:proofErr w:type="spellEnd"/>
      <w:r>
        <w:t xml:space="preserve"> </w:t>
      </w:r>
      <w:proofErr w:type="spellStart"/>
      <w:r>
        <w:t>Geschwaetze</w:t>
      </w:r>
      <w:proofErr w:type="spellEnd"/>
      <w:r>
        <w:t xml:space="preserve">? Betreffend die Menge und Vielheit der Sachen / davon ihr zu reden habet; so habet ihr GOtt und alle seine </w:t>
      </w:r>
      <w:proofErr w:type="spellStart"/>
      <w:r>
        <w:t>Wercke</w:t>
      </w:r>
      <w:proofErr w:type="spellEnd"/>
      <w:r>
        <w:t xml:space="preserve"> / die er gethan hat im Himmel und auf Erden / (so weit dieselbe uns offenbaret sind) ihr habet alle seine wunderbare Regierungen und Schickungen / alle seine Gnaden und sein </w:t>
      </w:r>
      <w:proofErr w:type="spellStart"/>
      <w:r>
        <w:t>gantzes</w:t>
      </w:r>
      <w:proofErr w:type="spellEnd"/>
      <w:r>
        <w:t xml:space="preserve"> offenbartes Wort. Ist dieses nicht Materie genug zu reden / daß ihr noch </w:t>
      </w:r>
      <w:proofErr w:type="spellStart"/>
      <w:r>
        <w:t>muesset</w:t>
      </w:r>
      <w:proofErr w:type="spellEnd"/>
      <w:r>
        <w:t xml:space="preserve"> </w:t>
      </w:r>
      <w:proofErr w:type="spellStart"/>
      <w:r>
        <w:t>herbey</w:t>
      </w:r>
      <w:proofErr w:type="spellEnd"/>
      <w:r>
        <w:t xml:space="preserve"> suchen die weltlichen Eitelkeiten? Betreffende die Wichtigkeit / so sind dieses die wichtigsten Dinge in der </w:t>
      </w:r>
      <w:proofErr w:type="spellStart"/>
      <w:r>
        <w:t>gantzen</w:t>
      </w:r>
      <w:proofErr w:type="spellEnd"/>
      <w:r>
        <w:t xml:space="preserve"> Welt: Belangend die Nothwendigkeit / so stehet darauf eure und anderer Menschen Seligkeit. Und was angehet die Herrlichkeit / so habet ihr GOtt und sein Ebenbilde / seine </w:t>
      </w:r>
      <w:proofErr w:type="spellStart"/>
      <w:r>
        <w:t>Wercke</w:t>
      </w:r>
      <w:proofErr w:type="spellEnd"/>
      <w:r>
        <w:t xml:space="preserve"> / seine Wege / seine Worte und den Himmel selbst / da ihr von reden </w:t>
      </w:r>
      <w:proofErr w:type="spellStart"/>
      <w:r>
        <w:t>koennet</w:t>
      </w:r>
      <w:proofErr w:type="spellEnd"/>
      <w:r>
        <w:t xml:space="preserve">: Was auch betrifft die Lieblich- und </w:t>
      </w:r>
      <w:proofErr w:type="spellStart"/>
      <w:r>
        <w:t>Anmuthigkeit</w:t>
      </w:r>
      <w:proofErr w:type="spellEnd"/>
      <w:r>
        <w:t xml:space="preserve"> / so habet ihr die lieblichste Sachen in der Welt / eben die Lieblichkeit selber / und den Weg / wie ihr zu derselben gelangen </w:t>
      </w:r>
      <w:proofErr w:type="spellStart"/>
      <w:r>
        <w:t>moeget</w:t>
      </w:r>
      <w:proofErr w:type="spellEnd"/>
      <w:r>
        <w:t xml:space="preserve">: Und damit ihr nicht an einem Dinge </w:t>
      </w:r>
      <w:proofErr w:type="spellStart"/>
      <w:r>
        <w:t>vermuedet</w:t>
      </w:r>
      <w:proofErr w:type="spellEnd"/>
      <w:r>
        <w:t xml:space="preserve"> / so habet ihr die Menge / daß ihr </w:t>
      </w:r>
      <w:proofErr w:type="spellStart"/>
      <w:r>
        <w:t>veraendern</w:t>
      </w:r>
      <w:proofErr w:type="spellEnd"/>
      <w:r>
        <w:t xml:space="preserve"> </w:t>
      </w:r>
      <w:proofErr w:type="spellStart"/>
      <w:r>
        <w:t>koennet</w:t>
      </w:r>
      <w:proofErr w:type="spellEnd"/>
      <w:r>
        <w:t xml:space="preserve"> eure Rede / so </w:t>
      </w:r>
      <w:proofErr w:type="spellStart"/>
      <w:r>
        <w:t>weitlaeufftig</w:t>
      </w:r>
      <w:proofErr w:type="spellEnd"/>
      <w:r>
        <w:t xml:space="preserve"> als sich GOtt / seine </w:t>
      </w:r>
      <w:proofErr w:type="spellStart"/>
      <w:r>
        <w:t>Wercke</w:t>
      </w:r>
      <w:proofErr w:type="spellEnd"/>
      <w:r>
        <w:t xml:space="preserve"> / und seine Wege erstrecken: Ist es denn nicht eine Schande / nicht allein von Eitelkeit zu reden / sondern auch noch seine Lust und </w:t>
      </w:r>
      <w:proofErr w:type="spellStart"/>
      <w:r>
        <w:t>Ergetzlichkeit</w:t>
      </w:r>
      <w:proofErr w:type="spellEnd"/>
      <w:r>
        <w:t xml:space="preserve"> zu suchen in der Eitelkeit / da diese wichtige Sachen </w:t>
      </w:r>
      <w:proofErr w:type="spellStart"/>
      <w:r>
        <w:t>beyseit</w:t>
      </w:r>
      <w:proofErr w:type="spellEnd"/>
      <w:r>
        <w:t xml:space="preserve"> gesetzet sind. Betrachte / ob </w:t>
      </w:r>
      <w:proofErr w:type="spellStart"/>
      <w:r>
        <w:t>diß</w:t>
      </w:r>
      <w:proofErr w:type="spellEnd"/>
      <w:r>
        <w:t xml:space="preserve"> </w:t>
      </w:r>
      <w:proofErr w:type="spellStart"/>
      <w:r>
        <w:t>weißich</w:t>
      </w:r>
      <w:proofErr w:type="spellEnd"/>
      <w:r>
        <w:t xml:space="preserve"> gehandelt sey? </w:t>
      </w:r>
    </w:p>
    <w:p w14:paraId="22865B5D" w14:textId="77777777" w:rsidR="006164D3" w:rsidRDefault="006164D3" w:rsidP="006164D3">
      <w:pPr>
        <w:pStyle w:val="StandardWeb"/>
      </w:pPr>
      <w:r>
        <w:t xml:space="preserve">4. Ferner </w:t>
      </w:r>
      <w:proofErr w:type="spellStart"/>
      <w:r>
        <w:t>unnuetze</w:t>
      </w:r>
      <w:proofErr w:type="spellEnd"/>
      <w:r>
        <w:t xml:space="preserve"> Reden berauben uns der </w:t>
      </w:r>
      <w:proofErr w:type="spellStart"/>
      <w:r>
        <w:t>koestlichen</w:t>
      </w:r>
      <w:proofErr w:type="spellEnd"/>
      <w:r>
        <w:t xml:space="preserve"> Zeit: Der nun weiß was GOtt ist / was Christliche Pflicht und Schuldigkeit / was seine Seele / was ewige Freude oder Pein ist / der wird auch wissen / daß die Zeit ein Ding ist von weit </w:t>
      </w:r>
      <w:proofErr w:type="spellStart"/>
      <w:r>
        <w:t>hoeherm</w:t>
      </w:r>
      <w:proofErr w:type="spellEnd"/>
      <w:r>
        <w:t xml:space="preserve"> Werth / als daß sie so </w:t>
      </w:r>
      <w:proofErr w:type="spellStart"/>
      <w:r>
        <w:t>solte</w:t>
      </w:r>
      <w:proofErr w:type="spellEnd"/>
      <w:r>
        <w:t xml:space="preserve"> </w:t>
      </w:r>
      <w:proofErr w:type="spellStart"/>
      <w:r>
        <w:t>weggeworffen</w:t>
      </w:r>
      <w:proofErr w:type="spellEnd"/>
      <w:r>
        <w:t xml:space="preserve"> werden: Wenn ihr wiederum verfallet zu solchem eiteln </w:t>
      </w:r>
      <w:proofErr w:type="spellStart"/>
      <w:r>
        <w:t>Geschwaetze</w:t>
      </w:r>
      <w:proofErr w:type="spellEnd"/>
      <w:r>
        <w:t xml:space="preserve"> / so erinnert euch / und betrachtet: Hat Gott dich hiezu erschaffen? Hat er dich hiezu erhalten im Lande der Lebendigen / und hat dich noch </w:t>
      </w:r>
      <w:proofErr w:type="spellStart"/>
      <w:r>
        <w:t>biß</w:t>
      </w:r>
      <w:proofErr w:type="spellEnd"/>
      <w:r>
        <w:t xml:space="preserve"> auf diese Stunde aus der </w:t>
      </w:r>
      <w:proofErr w:type="spellStart"/>
      <w:r>
        <w:t>Hoellen</w:t>
      </w:r>
      <w:proofErr w:type="spellEnd"/>
      <w:r>
        <w:t xml:space="preserve"> gehalten / und </w:t>
      </w:r>
      <w:proofErr w:type="spellStart"/>
      <w:r>
        <w:t>reisset</w:t>
      </w:r>
      <w:proofErr w:type="spellEnd"/>
      <w:r>
        <w:t xml:space="preserve"> noch nicht ab den Faden deines Lebens / damit du </w:t>
      </w:r>
      <w:proofErr w:type="spellStart"/>
      <w:r>
        <w:t>moechtest</w:t>
      </w:r>
      <w:proofErr w:type="spellEnd"/>
      <w:r>
        <w:t xml:space="preserve"> die Zeit in Eitelkeit und Nichtigkeit hinbringen? Hast du so viel </w:t>
      </w:r>
      <w:proofErr w:type="spellStart"/>
      <w:r>
        <w:t>Suenden</w:t>
      </w:r>
      <w:proofErr w:type="spellEnd"/>
      <w:r>
        <w:t xml:space="preserve"> zu </w:t>
      </w:r>
      <w:proofErr w:type="spellStart"/>
      <w:r>
        <w:t>toedten</w:t>
      </w:r>
      <w:proofErr w:type="spellEnd"/>
      <w:r>
        <w:t xml:space="preserve"> / und so viel </w:t>
      </w:r>
      <w:proofErr w:type="spellStart"/>
      <w:r>
        <w:t>Wercke</w:t>
      </w:r>
      <w:proofErr w:type="spellEnd"/>
      <w:r>
        <w:t xml:space="preserve"> zu verrichten / da Himmel oder </w:t>
      </w:r>
      <w:proofErr w:type="spellStart"/>
      <w:r>
        <w:t>Hoelle</w:t>
      </w:r>
      <w:proofErr w:type="spellEnd"/>
      <w:r>
        <w:t xml:space="preserve"> anhanget / und hast so </w:t>
      </w:r>
      <w:proofErr w:type="spellStart"/>
      <w:r>
        <w:t>kurtze</w:t>
      </w:r>
      <w:proofErr w:type="spellEnd"/>
      <w:r>
        <w:t xml:space="preserve"> und ungewisse Zeit dieselbe zu verrichten / und </w:t>
      </w:r>
      <w:proofErr w:type="spellStart"/>
      <w:r>
        <w:t>kanst</w:t>
      </w:r>
      <w:proofErr w:type="spellEnd"/>
      <w:r>
        <w:t xml:space="preserve"> noch so viel Zeit anwenden zu </w:t>
      </w:r>
      <w:proofErr w:type="spellStart"/>
      <w:r>
        <w:t>unnoethigem</w:t>
      </w:r>
      <w:proofErr w:type="spellEnd"/>
      <w:r>
        <w:t xml:space="preserve"> plaudern. </w:t>
      </w:r>
    </w:p>
    <w:p w14:paraId="176BC90B" w14:textId="77777777" w:rsidR="006164D3" w:rsidRDefault="006164D3" w:rsidP="006164D3">
      <w:pPr>
        <w:pStyle w:val="StandardWeb"/>
      </w:pPr>
      <w:r>
        <w:t xml:space="preserve">5. Weiter / diese </w:t>
      </w:r>
      <w:proofErr w:type="spellStart"/>
      <w:r>
        <w:t>Suende</w:t>
      </w:r>
      <w:proofErr w:type="spellEnd"/>
      <w:r>
        <w:t xml:space="preserve"> ist darum desto </w:t>
      </w:r>
      <w:proofErr w:type="spellStart"/>
      <w:r>
        <w:t>groesser</w:t>
      </w:r>
      <w:proofErr w:type="spellEnd"/>
      <w:r>
        <w:t xml:space="preserve"> / weil es nicht ist eine </w:t>
      </w:r>
      <w:proofErr w:type="spellStart"/>
      <w:r>
        <w:t>seltzame</w:t>
      </w:r>
      <w:proofErr w:type="spellEnd"/>
      <w:r>
        <w:t xml:space="preserve"> </w:t>
      </w:r>
      <w:proofErr w:type="spellStart"/>
      <w:r>
        <w:t>Suende</w:t>
      </w:r>
      <w:proofErr w:type="spellEnd"/>
      <w:r>
        <w:t xml:space="preserve"> / sondern wird zum </w:t>
      </w:r>
      <w:proofErr w:type="spellStart"/>
      <w:r>
        <w:t>oefftern</w:t>
      </w:r>
      <w:proofErr w:type="spellEnd"/>
      <w:r>
        <w:t xml:space="preserve"> begangen / und der Mensch beharret darinnen </w:t>
      </w:r>
      <w:proofErr w:type="spellStart"/>
      <w:r>
        <w:t>unbereuet</w:t>
      </w:r>
      <w:proofErr w:type="spellEnd"/>
      <w:r>
        <w:t xml:space="preserve">. Sie ist nicht wie die </w:t>
      </w:r>
      <w:proofErr w:type="spellStart"/>
      <w:r>
        <w:t>Suende</w:t>
      </w:r>
      <w:proofErr w:type="spellEnd"/>
      <w:r>
        <w:t xml:space="preserve"> Davids und Noahs / welche ob sie </w:t>
      </w:r>
      <w:proofErr w:type="spellStart"/>
      <w:r>
        <w:t>wol</w:t>
      </w:r>
      <w:proofErr w:type="spellEnd"/>
      <w:r>
        <w:t xml:space="preserve"> in ihrer Natur </w:t>
      </w:r>
      <w:proofErr w:type="spellStart"/>
      <w:r>
        <w:t>groesser</w:t>
      </w:r>
      <w:proofErr w:type="spellEnd"/>
      <w:r>
        <w:t xml:space="preserve"> war / so wurde sie doch nur </w:t>
      </w:r>
      <w:proofErr w:type="spellStart"/>
      <w:r>
        <w:t>einmahl</w:t>
      </w:r>
      <w:proofErr w:type="spellEnd"/>
      <w:r>
        <w:t xml:space="preserve"> begangen; sondern diese ist groß gemachet durch die </w:t>
      </w:r>
      <w:proofErr w:type="spellStart"/>
      <w:r>
        <w:t>vielfaeltige</w:t>
      </w:r>
      <w:proofErr w:type="spellEnd"/>
      <w:r>
        <w:t xml:space="preserve"> Begehung und Verharrung in derselben. Mit wie viel tausend </w:t>
      </w:r>
      <w:proofErr w:type="spellStart"/>
      <w:r>
        <w:t>unnuetzen</w:t>
      </w:r>
      <w:proofErr w:type="spellEnd"/>
      <w:r>
        <w:t xml:space="preserve"> Worten habet ihr euch </w:t>
      </w:r>
      <w:proofErr w:type="spellStart"/>
      <w:r>
        <w:t>wol</w:t>
      </w:r>
      <w:proofErr w:type="spellEnd"/>
      <w:r>
        <w:t xml:space="preserve"> </w:t>
      </w:r>
      <w:proofErr w:type="spellStart"/>
      <w:r>
        <w:t>versuendiget</w:t>
      </w:r>
      <w:proofErr w:type="spellEnd"/>
      <w:r>
        <w:t xml:space="preserve"> / die Zeit eures Lebens? </w:t>
      </w:r>
    </w:p>
    <w:p w14:paraId="1D0C5EB3" w14:textId="77777777" w:rsidR="006164D3" w:rsidRDefault="006164D3" w:rsidP="006164D3">
      <w:pPr>
        <w:pStyle w:val="StandardWeb"/>
      </w:pPr>
      <w:r>
        <w:t xml:space="preserve">6. So ist dieses auch eine </w:t>
      </w:r>
      <w:proofErr w:type="spellStart"/>
      <w:r>
        <w:t>Suende</w:t>
      </w:r>
      <w:proofErr w:type="spellEnd"/>
      <w:r>
        <w:t xml:space="preserve"> / die da </w:t>
      </w:r>
      <w:proofErr w:type="spellStart"/>
      <w:r>
        <w:t>fuehret</w:t>
      </w:r>
      <w:proofErr w:type="spellEnd"/>
      <w:r>
        <w:t xml:space="preserve"> zu </w:t>
      </w:r>
      <w:proofErr w:type="spellStart"/>
      <w:r>
        <w:t>groessern</w:t>
      </w:r>
      <w:proofErr w:type="spellEnd"/>
      <w:r>
        <w:t xml:space="preserve"> </w:t>
      </w:r>
      <w:proofErr w:type="spellStart"/>
      <w:r>
        <w:t>Suenden</w:t>
      </w:r>
      <w:proofErr w:type="spellEnd"/>
      <w:r>
        <w:t xml:space="preserve"> / denn eitel und </w:t>
      </w:r>
      <w:proofErr w:type="spellStart"/>
      <w:r>
        <w:t>unnuetz</w:t>
      </w:r>
      <w:proofErr w:type="spellEnd"/>
      <w:r>
        <w:t xml:space="preserve"> </w:t>
      </w:r>
      <w:proofErr w:type="spellStart"/>
      <w:r>
        <w:t>Geschwaetz</w:t>
      </w:r>
      <w:proofErr w:type="spellEnd"/>
      <w:r>
        <w:t xml:space="preserve"> ist der ordentliche Weg zu Verleumdung / </w:t>
      </w:r>
      <w:proofErr w:type="spellStart"/>
      <w:r>
        <w:t>Laesterung</w:t>
      </w:r>
      <w:proofErr w:type="spellEnd"/>
      <w:r>
        <w:t xml:space="preserve"> / </w:t>
      </w:r>
      <w:proofErr w:type="spellStart"/>
      <w:r>
        <w:t>Luegen</w:t>
      </w:r>
      <w:proofErr w:type="spellEnd"/>
      <w:r>
        <w:t xml:space="preserve"> / </w:t>
      </w:r>
      <w:proofErr w:type="spellStart"/>
      <w:r>
        <w:t>Zanck</w:t>
      </w:r>
      <w:proofErr w:type="spellEnd"/>
      <w:r>
        <w:t xml:space="preserve"> und Hader / Prov. 10/ 19. Wo viel Worte sind / da gehets ohne </w:t>
      </w:r>
      <w:proofErr w:type="spellStart"/>
      <w:r>
        <w:t>Suende</w:t>
      </w:r>
      <w:proofErr w:type="spellEnd"/>
      <w:r>
        <w:t xml:space="preserve"> nicht ab; wer aber seine Lippen </w:t>
      </w:r>
      <w:proofErr w:type="spellStart"/>
      <w:r>
        <w:t>haelt</w:t>
      </w:r>
      <w:proofErr w:type="spellEnd"/>
      <w:r>
        <w:t xml:space="preserve"> / der ist klug / Prov. 18/ 6.7. Die Lippen des Narren bringen </w:t>
      </w:r>
      <w:proofErr w:type="spellStart"/>
      <w:r>
        <w:t>Zanck</w:t>
      </w:r>
      <w:proofErr w:type="spellEnd"/>
      <w:r>
        <w:t xml:space="preserve"> / und sein Mund ringet nach </w:t>
      </w:r>
      <w:proofErr w:type="spellStart"/>
      <w:r>
        <w:t>Schlaegen</w:t>
      </w:r>
      <w:proofErr w:type="spellEnd"/>
      <w:r>
        <w:t xml:space="preserve"> / der Mund des Narren schadet </w:t>
      </w:r>
      <w:proofErr w:type="spellStart"/>
      <w:r>
        <w:t>ihme</w:t>
      </w:r>
      <w:proofErr w:type="spellEnd"/>
      <w:r>
        <w:t xml:space="preserve"> selbst / Pred. </w:t>
      </w:r>
      <w:proofErr w:type="spellStart"/>
      <w:r>
        <w:t>Salom</w:t>
      </w:r>
      <w:proofErr w:type="spellEnd"/>
      <w:r>
        <w:t xml:space="preserve">. 5/ 6. Wo viel </w:t>
      </w:r>
      <w:proofErr w:type="spellStart"/>
      <w:r>
        <w:t>Traeume</w:t>
      </w:r>
      <w:proofErr w:type="spellEnd"/>
      <w:r>
        <w:t xml:space="preserve"> sind / da ist Eitelkeit und viel Wort / aber </w:t>
      </w:r>
      <w:proofErr w:type="spellStart"/>
      <w:r>
        <w:t>fuerchte</w:t>
      </w:r>
      <w:proofErr w:type="spellEnd"/>
      <w:r>
        <w:t xml:space="preserve"> du GOtt / Cap. 10. v. 12.13. Des Narren Lippen verschlingen denselben / der Anfang seiner Worte ist Narrheit / und das Ende ist </w:t>
      </w:r>
      <w:proofErr w:type="spellStart"/>
      <w:r>
        <w:t>schaedliche</w:t>
      </w:r>
      <w:proofErr w:type="spellEnd"/>
      <w:r>
        <w:t xml:space="preserve"> Thorheit. </w:t>
      </w:r>
    </w:p>
    <w:p w14:paraId="7E99B93D" w14:textId="77777777" w:rsidR="006164D3" w:rsidRDefault="006164D3" w:rsidP="006164D3">
      <w:pPr>
        <w:pStyle w:val="StandardWeb"/>
      </w:pPr>
      <w:r>
        <w:t xml:space="preserve">7. Es ist eine </w:t>
      </w:r>
      <w:proofErr w:type="spellStart"/>
      <w:r>
        <w:t>Suende</w:t>
      </w:r>
      <w:proofErr w:type="spellEnd"/>
      <w:r>
        <w:t xml:space="preserve"> / die den Redner und </w:t>
      </w:r>
      <w:proofErr w:type="spellStart"/>
      <w:r>
        <w:t>Hoehrer</w:t>
      </w:r>
      <w:proofErr w:type="spellEnd"/>
      <w:r>
        <w:t xml:space="preserve"> eitel machet / der Gebrauch eines Dinges machet </w:t>
      </w:r>
      <w:proofErr w:type="spellStart"/>
      <w:r>
        <w:t>usn</w:t>
      </w:r>
      <w:proofErr w:type="spellEnd"/>
      <w:r>
        <w:t xml:space="preserve"> geschickt dazu / welches wir gebrauchen: Es wird euch </w:t>
      </w:r>
      <w:proofErr w:type="spellStart"/>
      <w:r>
        <w:t>frembd</w:t>
      </w:r>
      <w:proofErr w:type="spellEnd"/>
      <w:r>
        <w:t xml:space="preserve"> vorkommen von bessern Dingen zu reden / wenn ihr euch zur Eitelkeit </w:t>
      </w:r>
      <w:proofErr w:type="spellStart"/>
      <w:r>
        <w:t>gewoehnet</w:t>
      </w:r>
      <w:proofErr w:type="spellEnd"/>
      <w:r>
        <w:t xml:space="preserve"> habet: Und die </w:t>
      </w:r>
      <w:proofErr w:type="spellStart"/>
      <w:r>
        <w:t>Gewonheit</w:t>
      </w:r>
      <w:proofErr w:type="spellEnd"/>
      <w:r>
        <w:t xml:space="preserve"> euch </w:t>
      </w:r>
      <w:proofErr w:type="spellStart"/>
      <w:r>
        <w:t>zuzuhoeren</w:t>
      </w:r>
      <w:proofErr w:type="spellEnd"/>
      <w:r>
        <w:t xml:space="preserve"> / ist ein grosser Verderb den Seelen / derjenigen die euch </w:t>
      </w:r>
      <w:proofErr w:type="spellStart"/>
      <w:r>
        <w:t>hoeren</w:t>
      </w:r>
      <w:proofErr w:type="spellEnd"/>
      <w:r>
        <w:t xml:space="preserve">: Es mag ein geringe Ding seyn / daß solche </w:t>
      </w:r>
      <w:proofErr w:type="spellStart"/>
      <w:r>
        <w:t>boese</w:t>
      </w:r>
      <w:proofErr w:type="spellEnd"/>
      <w:r>
        <w:t xml:space="preserve"> </w:t>
      </w:r>
      <w:proofErr w:type="spellStart"/>
      <w:r>
        <w:t>Hertzen</w:t>
      </w:r>
      <w:proofErr w:type="spellEnd"/>
      <w:r>
        <w:t xml:space="preserve"> / als die meisten haben / </w:t>
      </w:r>
      <w:proofErr w:type="spellStart"/>
      <w:r>
        <w:t>bevestiget</w:t>
      </w:r>
      <w:proofErr w:type="spellEnd"/>
      <w:r>
        <w:t xml:space="preserve"> und </w:t>
      </w:r>
      <w:proofErr w:type="spellStart"/>
      <w:r>
        <w:t>verhaertet</w:t>
      </w:r>
      <w:proofErr w:type="spellEnd"/>
      <w:r>
        <w:t xml:space="preserve"> in ihrer Eitelkeit / ihr </w:t>
      </w:r>
      <w:proofErr w:type="spellStart"/>
      <w:r>
        <w:t>daempffet</w:t>
      </w:r>
      <w:proofErr w:type="spellEnd"/>
      <w:r>
        <w:t xml:space="preserve"> ihre und eure eigene Gnade / wo noch einige in ihnen / oder euch geleget sind: So jemand unter ihnen bessere </w:t>
      </w:r>
      <w:proofErr w:type="spellStart"/>
      <w:r>
        <w:t>Gedancken</w:t>
      </w:r>
      <w:proofErr w:type="spellEnd"/>
      <w:r>
        <w:t xml:space="preserve"> haben </w:t>
      </w:r>
      <w:proofErr w:type="spellStart"/>
      <w:r>
        <w:t>moechte</w:t>
      </w:r>
      <w:proofErr w:type="spellEnd"/>
      <w:r>
        <w:t xml:space="preserve"> / so werden doch dieselbe </w:t>
      </w:r>
      <w:proofErr w:type="spellStart"/>
      <w:r>
        <w:t>verstoeret</w:t>
      </w:r>
      <w:proofErr w:type="spellEnd"/>
      <w:r>
        <w:t xml:space="preserve"> und gehindert durch euer </w:t>
      </w:r>
      <w:proofErr w:type="spellStart"/>
      <w:r>
        <w:t>unnuetz</w:t>
      </w:r>
      <w:proofErr w:type="spellEnd"/>
      <w:r>
        <w:t xml:space="preserve"> </w:t>
      </w:r>
      <w:proofErr w:type="spellStart"/>
      <w:r>
        <w:t>Geschwaetz</w:t>
      </w:r>
      <w:proofErr w:type="spellEnd"/>
      <w:r>
        <w:t xml:space="preserve">. </w:t>
      </w:r>
    </w:p>
    <w:p w14:paraId="6A644C8C" w14:textId="77777777" w:rsidR="006164D3" w:rsidRDefault="006164D3" w:rsidP="006164D3">
      <w:pPr>
        <w:pStyle w:val="StandardWeb"/>
      </w:pPr>
      <w:r>
        <w:t xml:space="preserve">8. So ist es auch eine </w:t>
      </w:r>
      <w:proofErr w:type="spellStart"/>
      <w:r>
        <w:t>Suende</w:t>
      </w:r>
      <w:proofErr w:type="spellEnd"/>
      <w:r>
        <w:t xml:space="preserve"> / die da verhindert manche Erbauung / so durch heilige Unterredung </w:t>
      </w:r>
      <w:proofErr w:type="spellStart"/>
      <w:r>
        <w:t>moechte</w:t>
      </w:r>
      <w:proofErr w:type="spellEnd"/>
      <w:r>
        <w:t xml:space="preserve"> geschafft werden: Es ist eine treffliche </w:t>
      </w:r>
      <w:proofErr w:type="spellStart"/>
      <w:r>
        <w:t>Huelffe</w:t>
      </w:r>
      <w:proofErr w:type="spellEnd"/>
      <w:r>
        <w:t xml:space="preserve"> im Christenthum / und dadurch einer weit fortkommen </w:t>
      </w:r>
      <w:proofErr w:type="spellStart"/>
      <w:r>
        <w:t>kan</w:t>
      </w:r>
      <w:proofErr w:type="spellEnd"/>
      <w:r>
        <w:t xml:space="preserve"> / wenn einer dem andern mittheilet die Erfahrung / die er in seiner Seelen gehabt von GOtt / und dessen wunderbaren Wegen / von den Versuchungen / wie GOtt </w:t>
      </w:r>
      <w:proofErr w:type="spellStart"/>
      <w:r>
        <w:t>ihme</w:t>
      </w:r>
      <w:proofErr w:type="spellEnd"/>
      <w:r>
        <w:t xml:space="preserve"> da </w:t>
      </w:r>
      <w:proofErr w:type="spellStart"/>
      <w:r>
        <w:t>beygestanden</w:t>
      </w:r>
      <w:proofErr w:type="spellEnd"/>
      <w:r>
        <w:t xml:space="preserve"> und heraus </w:t>
      </w:r>
      <w:proofErr w:type="spellStart"/>
      <w:r>
        <w:t>geholffen</w:t>
      </w:r>
      <w:proofErr w:type="spellEnd"/>
      <w:r>
        <w:t xml:space="preserve"> / etc. Wenn einer den andern </w:t>
      </w:r>
      <w:proofErr w:type="spellStart"/>
      <w:r>
        <w:t>auffmuntert</w:t>
      </w:r>
      <w:proofErr w:type="spellEnd"/>
      <w:r>
        <w:t xml:space="preserve"> GOtt zu preisen / gegen Satan / Welt und Fleisch zu </w:t>
      </w:r>
      <w:proofErr w:type="spellStart"/>
      <w:r>
        <w:t>strieten</w:t>
      </w:r>
      <w:proofErr w:type="spellEnd"/>
      <w:r>
        <w:t xml:space="preserve"> / etc. Nun dieses setzet ihr alles </w:t>
      </w:r>
      <w:proofErr w:type="spellStart"/>
      <w:r>
        <w:t>beyseit</w:t>
      </w:r>
      <w:proofErr w:type="spellEnd"/>
      <w:r>
        <w:t xml:space="preserve"> / und wendet euch zur Eitelkeit. Ja / es mag vielleicht ein oder ander in der Gesellschafft seyn / der gerne von solchen gedachten noth- und </w:t>
      </w:r>
      <w:proofErr w:type="spellStart"/>
      <w:r>
        <w:t>nuetzlichen</w:t>
      </w:r>
      <w:proofErr w:type="spellEnd"/>
      <w:r>
        <w:t xml:space="preserve"> Dingen reden </w:t>
      </w:r>
      <w:proofErr w:type="spellStart"/>
      <w:r>
        <w:t>wolte</w:t>
      </w:r>
      <w:proofErr w:type="spellEnd"/>
      <w:r>
        <w:t xml:space="preserve"> / und euer </w:t>
      </w:r>
      <w:proofErr w:type="spellStart"/>
      <w:r>
        <w:t>mueßiges</w:t>
      </w:r>
      <w:proofErr w:type="spellEnd"/>
      <w:r>
        <w:t xml:space="preserve"> </w:t>
      </w:r>
      <w:proofErr w:type="spellStart"/>
      <w:r>
        <w:t>Geschwaetz</w:t>
      </w:r>
      <w:proofErr w:type="spellEnd"/>
      <w:r>
        <w:t xml:space="preserve"> hindert ihn daran / und </w:t>
      </w:r>
      <w:proofErr w:type="spellStart"/>
      <w:r>
        <w:t>unterdruecket</w:t>
      </w:r>
      <w:proofErr w:type="spellEnd"/>
      <w:r>
        <w:t xml:space="preserve"> die Gnaden Gottes / daß sie nicht </w:t>
      </w:r>
      <w:proofErr w:type="spellStart"/>
      <w:r>
        <w:t>koennen</w:t>
      </w:r>
      <w:proofErr w:type="spellEnd"/>
      <w:r>
        <w:t xml:space="preserve"> </w:t>
      </w:r>
      <w:proofErr w:type="spellStart"/>
      <w:r>
        <w:t>ausgeuebet</w:t>
      </w:r>
      <w:proofErr w:type="spellEnd"/>
      <w:r>
        <w:t xml:space="preserve"> werden / und ihre </w:t>
      </w:r>
      <w:proofErr w:type="spellStart"/>
      <w:r>
        <w:t>Wirckungen</w:t>
      </w:r>
      <w:proofErr w:type="spellEnd"/>
      <w:r>
        <w:t xml:space="preserve"> thun euch zum besten: Zum wenigsten mag einer oder ander seyn / der nur darauf wartet / daß ihr eine geistliche Unterredung anfangen </w:t>
      </w:r>
      <w:proofErr w:type="spellStart"/>
      <w:r>
        <w:t>moechtet</w:t>
      </w:r>
      <w:proofErr w:type="spellEnd"/>
      <w:r>
        <w:t xml:space="preserve"> / damit er mit einstimmen </w:t>
      </w:r>
      <w:proofErr w:type="spellStart"/>
      <w:r>
        <w:t>moege</w:t>
      </w:r>
      <w:proofErr w:type="spellEnd"/>
      <w:r>
        <w:t xml:space="preserve">: Viele weise und geschickte Leute sind etwas </w:t>
      </w:r>
      <w:proofErr w:type="spellStart"/>
      <w:r>
        <w:t>schamhafftig</w:t>
      </w:r>
      <w:proofErr w:type="spellEnd"/>
      <w:r>
        <w:t xml:space="preserve"> und langsam einigen erbaulichen </w:t>
      </w:r>
      <w:proofErr w:type="spellStart"/>
      <w:r>
        <w:t>Discurs</w:t>
      </w:r>
      <w:proofErr w:type="spellEnd"/>
      <w:r>
        <w:t xml:space="preserve"> anzufangen / die doch viele Frucht schaffen / </w:t>
      </w:r>
      <w:proofErr w:type="spellStart"/>
      <w:r>
        <w:t>wenns</w:t>
      </w:r>
      <w:proofErr w:type="spellEnd"/>
      <w:r>
        <w:t xml:space="preserve"> </w:t>
      </w:r>
      <w:proofErr w:type="spellStart"/>
      <w:r>
        <w:t>ie</w:t>
      </w:r>
      <w:proofErr w:type="spellEnd"/>
      <w:r>
        <w:t xml:space="preserve"> nur erstlich darauf gebracht sind: Dieses alles </w:t>
      </w:r>
      <w:proofErr w:type="spellStart"/>
      <w:r>
        <w:t>kan</w:t>
      </w:r>
      <w:proofErr w:type="spellEnd"/>
      <w:r>
        <w:t xml:space="preserve"> </w:t>
      </w:r>
      <w:proofErr w:type="spellStart"/>
      <w:r>
        <w:t>unnuetzes</w:t>
      </w:r>
      <w:proofErr w:type="spellEnd"/>
      <w:r>
        <w:t xml:space="preserve"> </w:t>
      </w:r>
      <w:proofErr w:type="spellStart"/>
      <w:r>
        <w:t>Geschwaetz</w:t>
      </w:r>
      <w:proofErr w:type="spellEnd"/>
      <w:r>
        <w:t xml:space="preserve"> verhindern. </w:t>
      </w:r>
    </w:p>
    <w:p w14:paraId="24D98C93" w14:textId="77777777" w:rsidR="006164D3" w:rsidRDefault="006164D3" w:rsidP="006164D3">
      <w:pPr>
        <w:pStyle w:val="StandardWeb"/>
      </w:pPr>
      <w:r>
        <w:t xml:space="preserve">9. Es ist ferner eine </w:t>
      </w:r>
      <w:proofErr w:type="spellStart"/>
      <w:r>
        <w:t>unnuetze</w:t>
      </w:r>
      <w:proofErr w:type="spellEnd"/>
      <w:r>
        <w:t xml:space="preserve"> und fruchtlose </w:t>
      </w:r>
      <w:proofErr w:type="spellStart"/>
      <w:r>
        <w:t>Suende</w:t>
      </w:r>
      <w:proofErr w:type="spellEnd"/>
      <w:r>
        <w:t xml:space="preserve">. Ihr </w:t>
      </w:r>
      <w:proofErr w:type="spellStart"/>
      <w:r>
        <w:t>erzoernet</w:t>
      </w:r>
      <w:proofErr w:type="spellEnd"/>
      <w:r>
        <w:t xml:space="preserve"> / GOtt und habet </w:t>
      </w:r>
      <w:proofErr w:type="spellStart"/>
      <w:r>
        <w:t>nichtes</w:t>
      </w:r>
      <w:proofErr w:type="spellEnd"/>
      <w:r>
        <w:t xml:space="preserve"> davon. Was habt ihr von dem </w:t>
      </w:r>
      <w:proofErr w:type="spellStart"/>
      <w:r>
        <w:t>unnuetzen</w:t>
      </w:r>
      <w:proofErr w:type="spellEnd"/>
      <w:r>
        <w:t xml:space="preserve"> </w:t>
      </w:r>
      <w:proofErr w:type="spellStart"/>
      <w:r>
        <w:t>Geschwaetz</w:t>
      </w:r>
      <w:proofErr w:type="spellEnd"/>
      <w:r>
        <w:t xml:space="preserve">? oder was ist es / das euch dazu versuchet und treibet? </w:t>
      </w:r>
    </w:p>
    <w:p w14:paraId="48F2A497" w14:textId="77777777" w:rsidR="006164D3" w:rsidRDefault="006164D3" w:rsidP="006164D3">
      <w:pPr>
        <w:pStyle w:val="StandardWeb"/>
      </w:pPr>
      <w:r>
        <w:t xml:space="preserve">10. Endlich ist es auch eine </w:t>
      </w:r>
      <w:proofErr w:type="spellStart"/>
      <w:r>
        <w:t>vorsetzliche</w:t>
      </w:r>
      <w:proofErr w:type="spellEnd"/>
      <w:r>
        <w:t xml:space="preserve"> </w:t>
      </w:r>
      <w:proofErr w:type="spellStart"/>
      <w:r>
        <w:t>Suende</w:t>
      </w:r>
      <w:proofErr w:type="spellEnd"/>
      <w:r>
        <w:t xml:space="preserve"> / da gemeiniglich Unbußfertigkeit bey ist / die sie so viel </w:t>
      </w:r>
      <w:proofErr w:type="spellStart"/>
      <w:r>
        <w:t>groesser</w:t>
      </w:r>
      <w:proofErr w:type="spellEnd"/>
      <w:r>
        <w:t xml:space="preserve"> machet: Insgemein wird diese </w:t>
      </w:r>
      <w:proofErr w:type="spellStart"/>
      <w:r>
        <w:t>Suende</w:t>
      </w:r>
      <w:proofErr w:type="spellEnd"/>
      <w:r>
        <w:t xml:space="preserve"> nicht bereuet noch beklaget / daß einer sich deßwegen schuldigen </w:t>
      </w:r>
      <w:proofErr w:type="spellStart"/>
      <w:r>
        <w:t>solte</w:t>
      </w:r>
      <w:proofErr w:type="spellEnd"/>
      <w:r>
        <w:t xml:space="preserve"> / und sagen / was habe ich gethan / sondern fahren darinnen fort / als </w:t>
      </w:r>
      <w:proofErr w:type="spellStart"/>
      <w:r>
        <w:t>obs</w:t>
      </w:r>
      <w:proofErr w:type="spellEnd"/>
      <w:r>
        <w:t xml:space="preserve"> keine </w:t>
      </w:r>
      <w:proofErr w:type="spellStart"/>
      <w:r>
        <w:t>Suende</w:t>
      </w:r>
      <w:proofErr w:type="spellEnd"/>
      <w:r>
        <w:t xml:space="preserve"> </w:t>
      </w:r>
      <w:proofErr w:type="spellStart"/>
      <w:r>
        <w:t>waere</w:t>
      </w:r>
      <w:proofErr w:type="spellEnd"/>
      <w:r>
        <w:t xml:space="preserve">. </w:t>
      </w:r>
    </w:p>
    <w:p w14:paraId="1FA10FBF" w14:textId="77777777" w:rsidR="006164D3" w:rsidRDefault="006164D3" w:rsidP="006164D3">
      <w:pPr>
        <w:pStyle w:val="StandardWeb"/>
      </w:pPr>
      <w:proofErr w:type="spellStart"/>
      <w:r>
        <w:t>Nachdeme</w:t>
      </w:r>
      <w:proofErr w:type="spellEnd"/>
      <w:r>
        <w:t xml:space="preserve"> nun aus diesem erhellet / wie groß diese </w:t>
      </w:r>
      <w:proofErr w:type="spellStart"/>
      <w:r>
        <w:t>Suende</w:t>
      </w:r>
      <w:proofErr w:type="spellEnd"/>
      <w:r>
        <w:t xml:space="preserve"> sey / so bitte ich / ein jeglicher sehe sich vor / und mache </w:t>
      </w:r>
      <w:proofErr w:type="spellStart"/>
      <w:r>
        <w:t>ihme</w:t>
      </w:r>
      <w:proofErr w:type="spellEnd"/>
      <w:r>
        <w:t xml:space="preserve"> mehr ein Gewissen </w:t>
      </w:r>
      <w:proofErr w:type="spellStart"/>
      <w:r>
        <w:t>darueber</w:t>
      </w:r>
      <w:proofErr w:type="spellEnd"/>
      <w:r>
        <w:t xml:space="preserve"> / denn zuvor geschehen: Und sich besser davor zu </w:t>
      </w:r>
      <w:proofErr w:type="spellStart"/>
      <w:r>
        <w:t>hueten</w:t>
      </w:r>
      <w:proofErr w:type="spellEnd"/>
      <w:r>
        <w:t xml:space="preserve"> / nehme er in acht folgende Anleitungen. </w:t>
      </w:r>
    </w:p>
    <w:p w14:paraId="00E5D288" w14:textId="77777777" w:rsidR="006164D3" w:rsidRDefault="006164D3" w:rsidP="006164D3">
      <w:pPr>
        <w:pStyle w:val="StandardWeb"/>
      </w:pPr>
      <w:r>
        <w:t xml:space="preserve">1. Befleißige dich / daß du </w:t>
      </w:r>
      <w:proofErr w:type="spellStart"/>
      <w:r>
        <w:t>moegest</w:t>
      </w:r>
      <w:proofErr w:type="spellEnd"/>
      <w:r>
        <w:t xml:space="preserve"> kommen zum bessern </w:t>
      </w:r>
      <w:proofErr w:type="spellStart"/>
      <w:r>
        <w:t>Erkaentniß</w:t>
      </w:r>
      <w:proofErr w:type="spellEnd"/>
      <w:r>
        <w:t xml:space="preserve"> in geist- und </w:t>
      </w:r>
      <w:proofErr w:type="spellStart"/>
      <w:r>
        <w:t>goettlichen</w:t>
      </w:r>
      <w:proofErr w:type="spellEnd"/>
      <w:r>
        <w:t xml:space="preserve"> Sachen / denn hievon muß die Materie zu reden genommen / und der Eitelkeit </w:t>
      </w:r>
      <w:proofErr w:type="spellStart"/>
      <w:r>
        <w:t>vorgebauet</w:t>
      </w:r>
      <w:proofErr w:type="spellEnd"/>
      <w:r>
        <w:t xml:space="preserve"> werden. Wo das Hertz </w:t>
      </w:r>
      <w:proofErr w:type="spellStart"/>
      <w:r>
        <w:t>unverstaendig</w:t>
      </w:r>
      <w:proofErr w:type="spellEnd"/>
      <w:r>
        <w:t xml:space="preserve"> / eitel / und unwissend / da wird die Zunge auch solche Reden </w:t>
      </w:r>
      <w:proofErr w:type="spellStart"/>
      <w:r>
        <w:t>fuehren</w:t>
      </w:r>
      <w:proofErr w:type="spellEnd"/>
      <w:r>
        <w:t xml:space="preserve">. </w:t>
      </w:r>
    </w:p>
    <w:p w14:paraId="0BCA4B1B" w14:textId="77777777" w:rsidR="006164D3" w:rsidRDefault="006164D3" w:rsidP="006164D3">
      <w:pPr>
        <w:pStyle w:val="StandardWeb"/>
      </w:pPr>
      <w:r>
        <w:t xml:space="preserve">2. lege </w:t>
      </w:r>
      <w:proofErr w:type="spellStart"/>
      <w:r>
        <w:t>wol</w:t>
      </w:r>
      <w:proofErr w:type="spellEnd"/>
      <w:r>
        <w:t xml:space="preserve"> zu </w:t>
      </w:r>
      <w:proofErr w:type="spellStart"/>
      <w:r>
        <w:t>Hertzen</w:t>
      </w:r>
      <w:proofErr w:type="spellEnd"/>
      <w:r>
        <w:t xml:space="preserve"> / und </w:t>
      </w:r>
      <w:proofErr w:type="spellStart"/>
      <w:r>
        <w:t>bemuehe</w:t>
      </w:r>
      <w:proofErr w:type="spellEnd"/>
      <w:r>
        <w:t xml:space="preserve"> dich / daß du in der Seelen gleichsam </w:t>
      </w:r>
      <w:proofErr w:type="spellStart"/>
      <w:r>
        <w:t>fuehlen</w:t>
      </w:r>
      <w:proofErr w:type="spellEnd"/>
      <w:r>
        <w:t xml:space="preserve"> und empfinden </w:t>
      </w:r>
      <w:proofErr w:type="spellStart"/>
      <w:r>
        <w:t>moegest</w:t>
      </w:r>
      <w:proofErr w:type="spellEnd"/>
      <w:r>
        <w:t xml:space="preserve"> die </w:t>
      </w:r>
      <w:proofErr w:type="spellStart"/>
      <w:r>
        <w:t>goettlichen</w:t>
      </w:r>
      <w:proofErr w:type="spellEnd"/>
      <w:r>
        <w:t xml:space="preserve"> Sachen: Denn keiner </w:t>
      </w:r>
      <w:proofErr w:type="spellStart"/>
      <w:r>
        <w:t>kan</w:t>
      </w:r>
      <w:proofErr w:type="spellEnd"/>
      <w:r>
        <w:t xml:space="preserve"> ernstlich </w:t>
      </w:r>
      <w:proofErr w:type="spellStart"/>
      <w:r>
        <w:t>voneinem</w:t>
      </w:r>
      <w:proofErr w:type="spellEnd"/>
      <w:r>
        <w:t xml:space="preserve"> Dinge reden / wo es </w:t>
      </w:r>
      <w:proofErr w:type="spellStart"/>
      <w:r>
        <w:t>ihme</w:t>
      </w:r>
      <w:proofErr w:type="spellEnd"/>
      <w:r>
        <w:t xml:space="preserve"> nicht von </w:t>
      </w:r>
      <w:proofErr w:type="spellStart"/>
      <w:r>
        <w:t>Hertzen</w:t>
      </w:r>
      <w:proofErr w:type="spellEnd"/>
      <w:r>
        <w:t xml:space="preserve"> gehet: Derjenige / der </w:t>
      </w:r>
      <w:proofErr w:type="spellStart"/>
      <w:r>
        <w:t>erfuellet</w:t>
      </w:r>
      <w:proofErr w:type="spellEnd"/>
      <w:r>
        <w:t xml:space="preserve"> ist mit der Liebe GOttes / mit dem Geist Christi / und ist eingenommen mit dem Reichthum der Gnaden und </w:t>
      </w:r>
      <w:proofErr w:type="spellStart"/>
      <w:r>
        <w:t>kuenfftigen</w:t>
      </w:r>
      <w:proofErr w:type="spellEnd"/>
      <w:r>
        <w:t xml:space="preserve"> Herrlichkeit / </w:t>
      </w:r>
      <w:proofErr w:type="spellStart"/>
      <w:r>
        <w:t>deme</w:t>
      </w:r>
      <w:proofErr w:type="spellEnd"/>
      <w:r>
        <w:t xml:space="preserve"> wird nimmer Materie mangeln von </w:t>
      </w:r>
      <w:proofErr w:type="spellStart"/>
      <w:r>
        <w:t>goettlichen</w:t>
      </w:r>
      <w:proofErr w:type="spellEnd"/>
      <w:r>
        <w:t xml:space="preserve"> Dingen zu reden / und wird </w:t>
      </w:r>
      <w:proofErr w:type="spellStart"/>
      <w:r>
        <w:t>ihme</w:t>
      </w:r>
      <w:proofErr w:type="spellEnd"/>
      <w:r>
        <w:t xml:space="preserve"> auch nicht fehlen am heiligen Willen / der ihn zu </w:t>
      </w:r>
      <w:proofErr w:type="spellStart"/>
      <w:r>
        <w:t>goettlichem</w:t>
      </w:r>
      <w:proofErr w:type="spellEnd"/>
      <w:r>
        <w:t xml:space="preserve"> </w:t>
      </w:r>
      <w:proofErr w:type="spellStart"/>
      <w:r>
        <w:t>Gespraeche</w:t>
      </w:r>
      <w:proofErr w:type="spellEnd"/>
      <w:r>
        <w:t xml:space="preserve"> antreibe. Denn es wird das Wort GOttes </w:t>
      </w:r>
      <w:proofErr w:type="spellStart"/>
      <w:r>
        <w:t>ihme</w:t>
      </w:r>
      <w:proofErr w:type="spellEnd"/>
      <w:r>
        <w:t xml:space="preserve"> seyn wie ein Feuer in seinen Gebeinen verschlossen / daß ers nicht leiden </w:t>
      </w:r>
      <w:proofErr w:type="spellStart"/>
      <w:r>
        <w:t>kan</w:t>
      </w:r>
      <w:proofErr w:type="spellEnd"/>
      <w:r>
        <w:t xml:space="preserve"> / Jer. 20/ 9. </w:t>
      </w:r>
      <w:proofErr w:type="spellStart"/>
      <w:r>
        <w:t>Sihe</w:t>
      </w:r>
      <w:proofErr w:type="spellEnd"/>
      <w:r>
        <w:t xml:space="preserve"> Psalm 39/ 4. Psal. 40/ 9. Ps. 57/ 8. Ps. 119/ 11.12.13. Der ein rechter Christ ist von Hertzengrund / und </w:t>
      </w:r>
      <w:proofErr w:type="spellStart"/>
      <w:r>
        <w:t>geuebet</w:t>
      </w:r>
      <w:proofErr w:type="spellEnd"/>
      <w:r>
        <w:t xml:space="preserve"> und erfahren ist / der ist insgemein der allernutzbarste / und bringet die meiste Frucht so </w:t>
      </w:r>
      <w:proofErr w:type="spellStart"/>
      <w:r>
        <w:t>wol</w:t>
      </w:r>
      <w:proofErr w:type="spellEnd"/>
      <w:r>
        <w:t xml:space="preserve"> mit Worten als mit </w:t>
      </w:r>
      <w:proofErr w:type="spellStart"/>
      <w:r>
        <w:t>Wercken</w:t>
      </w:r>
      <w:proofErr w:type="spellEnd"/>
      <w:r>
        <w:t xml:space="preserve">. </w:t>
      </w:r>
    </w:p>
    <w:p w14:paraId="6AAFF7EA" w14:textId="77777777" w:rsidR="006164D3" w:rsidRDefault="006164D3" w:rsidP="006164D3">
      <w:pPr>
        <w:pStyle w:val="StandardWeb"/>
      </w:pPr>
      <w:r>
        <w:t xml:space="preserve">3. </w:t>
      </w:r>
      <w:proofErr w:type="spellStart"/>
      <w:r>
        <w:t>Sihe</w:t>
      </w:r>
      <w:proofErr w:type="spellEnd"/>
      <w:r>
        <w:t xml:space="preserve"> </w:t>
      </w:r>
      <w:proofErr w:type="spellStart"/>
      <w:r>
        <w:t>wol</w:t>
      </w:r>
      <w:proofErr w:type="spellEnd"/>
      <w:r>
        <w:t xml:space="preserve"> zu / daß du allezeit behaltest ein zart Gewissen / welches dich erinnern und bestraffen </w:t>
      </w:r>
      <w:proofErr w:type="spellStart"/>
      <w:r>
        <w:t>moege</w:t>
      </w:r>
      <w:proofErr w:type="spellEnd"/>
      <w:r>
        <w:t xml:space="preserve"> / wenn sich dein Hertz </w:t>
      </w:r>
      <w:proofErr w:type="spellStart"/>
      <w:r>
        <w:t>wil</w:t>
      </w:r>
      <w:proofErr w:type="spellEnd"/>
      <w:r>
        <w:t xml:space="preserve"> wenden zu Eitelkeit. Die Furcht GOttes bewahret die Seele. Psalm. 19/ 8.9. Proverb. 16/6. </w:t>
      </w:r>
      <w:proofErr w:type="spellStart"/>
      <w:r>
        <w:t>cap</w:t>
      </w:r>
      <w:proofErr w:type="spellEnd"/>
      <w:r>
        <w:t xml:space="preserve">. 23. v. 17.18. </w:t>
      </w:r>
    </w:p>
    <w:p w14:paraId="7BC6BEAF" w14:textId="77777777" w:rsidR="006164D3" w:rsidRDefault="006164D3" w:rsidP="006164D3">
      <w:pPr>
        <w:pStyle w:val="StandardWeb"/>
      </w:pPr>
      <w:r>
        <w:t xml:space="preserve">Wandele also vor dem Angesicht GOttes / </w:t>
      </w:r>
      <w:proofErr w:type="spellStart"/>
      <w:r>
        <w:t>gedencke</w:t>
      </w:r>
      <w:proofErr w:type="spellEnd"/>
      <w:r>
        <w:t xml:space="preserve"> und rede als in seiner Gegenwart: So die Gegenwart eines Engels dich </w:t>
      </w:r>
      <w:proofErr w:type="spellStart"/>
      <w:r>
        <w:t>wuerde</w:t>
      </w:r>
      <w:proofErr w:type="spellEnd"/>
      <w:r>
        <w:t xml:space="preserve"> dahin </w:t>
      </w:r>
      <w:proofErr w:type="spellStart"/>
      <w:r>
        <w:t>vermoegen</w:t>
      </w:r>
      <w:proofErr w:type="spellEnd"/>
      <w:r>
        <w:t xml:space="preserve"> / daß du deß </w:t>
      </w:r>
      <w:proofErr w:type="spellStart"/>
      <w:r>
        <w:t>unnuetzen</w:t>
      </w:r>
      <w:proofErr w:type="spellEnd"/>
      <w:r>
        <w:t xml:space="preserve"> </w:t>
      </w:r>
      <w:proofErr w:type="spellStart"/>
      <w:r>
        <w:t>Geschwaetzes</w:t>
      </w:r>
      <w:proofErr w:type="spellEnd"/>
      <w:r>
        <w:t xml:space="preserve"> vergessest / was </w:t>
      </w:r>
      <w:proofErr w:type="spellStart"/>
      <w:r>
        <w:t>solte</w:t>
      </w:r>
      <w:proofErr w:type="spellEnd"/>
      <w:r>
        <w:t xml:space="preserve"> denn die Gegenwart GOttes thun? Darfst du fortfahren in </w:t>
      </w:r>
      <w:proofErr w:type="spellStart"/>
      <w:r>
        <w:t>unnuetzem</w:t>
      </w:r>
      <w:proofErr w:type="spellEnd"/>
      <w:r>
        <w:t xml:space="preserve"> </w:t>
      </w:r>
      <w:proofErr w:type="spellStart"/>
      <w:r>
        <w:t>Geschwaetz</w:t>
      </w:r>
      <w:proofErr w:type="spellEnd"/>
      <w:r>
        <w:t xml:space="preserve"> und Narrentheidungen / wenn du dich erinnerst / daß Er dich </w:t>
      </w:r>
      <w:proofErr w:type="spellStart"/>
      <w:r>
        <w:t>hoere</w:t>
      </w:r>
      <w:proofErr w:type="spellEnd"/>
      <w:r>
        <w:t xml:space="preserve">? </w:t>
      </w:r>
    </w:p>
    <w:p w14:paraId="128E2CAC" w14:textId="77777777" w:rsidR="006164D3" w:rsidRDefault="006164D3" w:rsidP="006164D3">
      <w:pPr>
        <w:pStyle w:val="StandardWeb"/>
      </w:pPr>
      <w:r>
        <w:t xml:space="preserve">5. Enthalte dich von solchen Gesellschafften / die </w:t>
      </w:r>
      <w:proofErr w:type="spellStart"/>
      <w:r>
        <w:t>nichtes</w:t>
      </w:r>
      <w:proofErr w:type="spellEnd"/>
      <w:r>
        <w:t xml:space="preserve"> anders thun / als mit </w:t>
      </w:r>
      <w:proofErr w:type="spellStart"/>
      <w:r>
        <w:t>unnuetzen</w:t>
      </w:r>
      <w:proofErr w:type="spellEnd"/>
      <w:r>
        <w:t xml:space="preserve"> </w:t>
      </w:r>
      <w:proofErr w:type="spellStart"/>
      <w:r>
        <w:t>Geschwaetze</w:t>
      </w:r>
      <w:proofErr w:type="spellEnd"/>
      <w:r>
        <w:t xml:space="preserve"> die Zeit zubringen / es sey denn / daß du nothwendig deines </w:t>
      </w:r>
      <w:proofErr w:type="spellStart"/>
      <w:r>
        <w:t>Beruffs</w:t>
      </w:r>
      <w:proofErr w:type="spellEnd"/>
      <w:r>
        <w:t xml:space="preserve"> halber bisweilen unter ihnen seyn </w:t>
      </w:r>
      <w:proofErr w:type="spellStart"/>
      <w:r>
        <w:t>must</w:t>
      </w:r>
      <w:proofErr w:type="spellEnd"/>
      <w:r>
        <w:t xml:space="preserve"> / Prov. 13/ 20. Wir sind sehr geneigt allezeit / daß wir mit reden / davon andere reden / darum ist es besser sich davon / so viel immer </w:t>
      </w:r>
      <w:proofErr w:type="spellStart"/>
      <w:r>
        <w:t>mueglich</w:t>
      </w:r>
      <w:proofErr w:type="spellEnd"/>
      <w:r>
        <w:t xml:space="preserve"> / abzusondern. </w:t>
      </w:r>
    </w:p>
    <w:p w14:paraId="735487F1" w14:textId="77777777" w:rsidR="006164D3" w:rsidRDefault="006164D3" w:rsidP="006164D3">
      <w:pPr>
        <w:pStyle w:val="StandardWeb"/>
      </w:pPr>
      <w:r>
        <w:t xml:space="preserve">6. Wenn du denn </w:t>
      </w:r>
      <w:proofErr w:type="spellStart"/>
      <w:r>
        <w:t>must</w:t>
      </w:r>
      <w:proofErr w:type="spellEnd"/>
      <w:r>
        <w:t xml:space="preserve"> mit den Gottlosen umgehen / so erhalte allezeit bey dir ein </w:t>
      </w:r>
      <w:proofErr w:type="spellStart"/>
      <w:r>
        <w:t>hertzlich</w:t>
      </w:r>
      <w:proofErr w:type="spellEnd"/>
      <w:r>
        <w:t xml:space="preserve"> Mitleiden gegen ihre Seele: Da wird dann durch Betrachtung / was es in </w:t>
      </w:r>
      <w:proofErr w:type="spellStart"/>
      <w:r>
        <w:t>kurtzen</w:t>
      </w:r>
      <w:proofErr w:type="spellEnd"/>
      <w:r>
        <w:t xml:space="preserve"> mit ihnen vor einen Zustand haben wird / dein </w:t>
      </w:r>
      <w:proofErr w:type="spellStart"/>
      <w:r>
        <w:t>Discurs</w:t>
      </w:r>
      <w:proofErr w:type="spellEnd"/>
      <w:r>
        <w:t xml:space="preserve"> gebessert werden / und auf </w:t>
      </w:r>
      <w:proofErr w:type="spellStart"/>
      <w:r>
        <w:t>noethigere</w:t>
      </w:r>
      <w:proofErr w:type="spellEnd"/>
      <w:r>
        <w:t xml:space="preserve"> Sachen </w:t>
      </w:r>
      <w:proofErr w:type="spellStart"/>
      <w:r>
        <w:t>gefuehret</w:t>
      </w:r>
      <w:proofErr w:type="spellEnd"/>
      <w:r>
        <w:t xml:space="preserve">. </w:t>
      </w:r>
    </w:p>
    <w:p w14:paraId="0CF01101" w14:textId="77777777" w:rsidR="006164D3" w:rsidRDefault="006164D3" w:rsidP="006164D3">
      <w:pPr>
        <w:pStyle w:val="StandardWeb"/>
      </w:pPr>
      <w:r>
        <w:t xml:space="preserve">7. Halte allezeit fertig und bereit gewisse Materien von heiligen Unterredungen: Wie keiner reiset / er </w:t>
      </w:r>
      <w:proofErr w:type="spellStart"/>
      <w:r>
        <w:t>versihet</w:t>
      </w:r>
      <w:proofErr w:type="spellEnd"/>
      <w:r>
        <w:t xml:space="preserve"> sich zuvor (dafern ers hat) mit Geld / die Reise Unkosten davon zu thun; Also soll ein Christ auch nicht in einige Gesellschafft gehen / er habe denn zuvor sich </w:t>
      </w:r>
      <w:proofErr w:type="spellStart"/>
      <w:r>
        <w:t>geschicket</w:t>
      </w:r>
      <w:proofErr w:type="spellEnd"/>
      <w:r>
        <w:t xml:space="preserve"> / daß er </w:t>
      </w:r>
      <w:proofErr w:type="spellStart"/>
      <w:r>
        <w:t>moege</w:t>
      </w:r>
      <w:proofErr w:type="spellEnd"/>
      <w:r>
        <w:t xml:space="preserve"> reden von solchen Sachen / dadurch die anwesende Gesellschafft </w:t>
      </w:r>
      <w:proofErr w:type="spellStart"/>
      <w:r>
        <w:t>moege</w:t>
      </w:r>
      <w:proofErr w:type="spellEnd"/>
      <w:r>
        <w:t xml:space="preserve"> erbauet werden. Befleißiget euch / und </w:t>
      </w:r>
      <w:proofErr w:type="spellStart"/>
      <w:r>
        <w:t>dencket</w:t>
      </w:r>
      <w:proofErr w:type="spellEnd"/>
      <w:r>
        <w:t xml:space="preserve"> nach / wie ihr eure Reden so einrichten </w:t>
      </w:r>
      <w:proofErr w:type="spellStart"/>
      <w:r>
        <w:t>moeget</w:t>
      </w:r>
      <w:proofErr w:type="spellEnd"/>
      <w:r>
        <w:t xml:space="preserve"> / daß andere davon erbauet werden / oder wie ihr aus anderer Leute Reden </w:t>
      </w:r>
      <w:proofErr w:type="spellStart"/>
      <w:r>
        <w:t>moeget</w:t>
      </w:r>
      <w:proofErr w:type="spellEnd"/>
      <w:r>
        <w:t xml:space="preserve"> gebessert werden / nicht </w:t>
      </w:r>
      <w:proofErr w:type="spellStart"/>
      <w:r>
        <w:t>anderst</w:t>
      </w:r>
      <w:proofErr w:type="spellEnd"/>
      <w:r>
        <w:t xml:space="preserve"> / als wie ein Prediger auf seine Predigten </w:t>
      </w:r>
      <w:proofErr w:type="spellStart"/>
      <w:r>
        <w:t>studiret</w:t>
      </w:r>
      <w:proofErr w:type="spellEnd"/>
      <w:r>
        <w:t xml:space="preserve">. </w:t>
      </w:r>
    </w:p>
    <w:p w14:paraId="70C90EEE" w14:textId="77777777" w:rsidR="006164D3" w:rsidRDefault="006164D3" w:rsidP="006164D3">
      <w:pPr>
        <w:pStyle w:val="StandardWeb"/>
      </w:pPr>
      <w:r>
        <w:t xml:space="preserve">8. Rede nicht / eher du </w:t>
      </w:r>
      <w:proofErr w:type="spellStart"/>
      <w:r>
        <w:t>wol</w:t>
      </w:r>
      <w:proofErr w:type="spellEnd"/>
      <w:r>
        <w:t xml:space="preserve"> betrachtet und erwogen hast / was deine Rede ausrichten werde / und eher du hast in acht genommen / zu </w:t>
      </w:r>
      <w:proofErr w:type="spellStart"/>
      <w:r>
        <w:t>weme</w:t>
      </w:r>
      <w:proofErr w:type="spellEnd"/>
      <w:r>
        <w:t xml:space="preserve"> du redest / und was andere </w:t>
      </w:r>
      <w:proofErr w:type="spellStart"/>
      <w:r>
        <w:t>Umstaende</w:t>
      </w:r>
      <w:proofErr w:type="spellEnd"/>
      <w:r>
        <w:t xml:space="preserve"> mehr sind / die zu dem Ende zielen: Man muß nicht erst reden und denn sich </w:t>
      </w:r>
      <w:proofErr w:type="spellStart"/>
      <w:r>
        <w:t>bedencken</w:t>
      </w:r>
      <w:proofErr w:type="spellEnd"/>
      <w:r>
        <w:t xml:space="preserve"> / sondern erstlich </w:t>
      </w:r>
      <w:proofErr w:type="spellStart"/>
      <w:r>
        <w:t>bedencken</w:t>
      </w:r>
      <w:proofErr w:type="spellEnd"/>
      <w:r>
        <w:t xml:space="preserve"> / und hernach reden. </w:t>
      </w:r>
    </w:p>
    <w:p w14:paraId="6C4EA9CF" w14:textId="77777777" w:rsidR="006164D3" w:rsidRDefault="006164D3" w:rsidP="006164D3">
      <w:pPr>
        <w:pStyle w:val="StandardWeb"/>
      </w:pPr>
      <w:r>
        <w:t xml:space="preserve">9. Erinnere dich stets / wie viel gelegen sey an der Zeit und Gelegenheit / so wirst du dieselbe eben so wenig mit </w:t>
      </w:r>
      <w:proofErr w:type="spellStart"/>
      <w:r>
        <w:t>unnuetzem</w:t>
      </w:r>
      <w:proofErr w:type="spellEnd"/>
      <w:r>
        <w:t xml:space="preserve"> </w:t>
      </w:r>
      <w:proofErr w:type="spellStart"/>
      <w:r>
        <w:t>Geschwaetze</w:t>
      </w:r>
      <w:proofErr w:type="spellEnd"/>
      <w:r>
        <w:t xml:space="preserve"> zubringen / als ein guter Haushalter sein Geld um nichts </w:t>
      </w:r>
      <w:proofErr w:type="spellStart"/>
      <w:r>
        <w:t>wegwerfffen</w:t>
      </w:r>
      <w:proofErr w:type="spellEnd"/>
      <w:r>
        <w:t xml:space="preserve"> wird. </w:t>
      </w:r>
    </w:p>
    <w:p w14:paraId="20D55307" w14:textId="77777777" w:rsidR="006164D3" w:rsidRDefault="006164D3" w:rsidP="006164D3">
      <w:pPr>
        <w:pStyle w:val="StandardWeb"/>
      </w:pPr>
      <w:r>
        <w:t xml:space="preserve">10. Betrachte diene eigene Noth / welches dich mag antreiben deine Zunge und Zeit besser in acht zu nehmen / und laß diejenige / da du mit umgehest / dich allezeit erinnern / wenn du beginnest </w:t>
      </w:r>
      <w:proofErr w:type="spellStart"/>
      <w:r>
        <w:t>unnuetze</w:t>
      </w:r>
      <w:proofErr w:type="spellEnd"/>
      <w:r>
        <w:t xml:space="preserve"> </w:t>
      </w:r>
      <w:proofErr w:type="spellStart"/>
      <w:r>
        <w:t>Geschwaetz</w:t>
      </w:r>
      <w:proofErr w:type="spellEnd"/>
      <w:r>
        <w:t xml:space="preserve"> zu </w:t>
      </w:r>
      <w:proofErr w:type="spellStart"/>
      <w:r>
        <w:t>fuehren</w:t>
      </w:r>
      <w:proofErr w:type="spellEnd"/>
      <w:r>
        <w:t xml:space="preserve"> / damit du durch derselben Erinnerung </w:t>
      </w:r>
      <w:proofErr w:type="spellStart"/>
      <w:r>
        <w:t>moegest</w:t>
      </w:r>
      <w:proofErr w:type="spellEnd"/>
      <w:r>
        <w:t xml:space="preserve"> davon abgehalten werden. </w:t>
      </w:r>
    </w:p>
    <w:p w14:paraId="32DEEB84" w14:textId="77777777" w:rsidR="006164D3" w:rsidRDefault="006164D3" w:rsidP="006164D3">
      <w:pPr>
        <w:pStyle w:val="StandardWeb"/>
      </w:pPr>
      <w:r>
        <w:t xml:space="preserve">11. Siehe zu / daß dein Hertz / deine Zunge / und alle die </w:t>
      </w:r>
      <w:proofErr w:type="spellStart"/>
      <w:r>
        <w:t>Kraeffte</w:t>
      </w:r>
      <w:proofErr w:type="spellEnd"/>
      <w:r>
        <w:t xml:space="preserve"> deiner Seelen und Leibes / mit rechtem Ernst und ohne </w:t>
      </w:r>
      <w:proofErr w:type="spellStart"/>
      <w:r>
        <w:t>Heucheley</w:t>
      </w:r>
      <w:proofErr w:type="spellEnd"/>
      <w:r>
        <w:t xml:space="preserve"> GOtt ergeben sind / so wirst du dich schon selber straffen / vor </w:t>
      </w:r>
      <w:proofErr w:type="spellStart"/>
      <w:r>
        <w:t>unnuetz</w:t>
      </w:r>
      <w:proofErr w:type="spellEnd"/>
      <w:r>
        <w:t xml:space="preserve"> </w:t>
      </w:r>
      <w:proofErr w:type="spellStart"/>
      <w:r>
        <w:t>Geschwaetz</w:t>
      </w:r>
      <w:proofErr w:type="spellEnd"/>
      <w:r>
        <w:t xml:space="preserve"> / und was du wirst thun / es sey mit Worten oder </w:t>
      </w:r>
      <w:proofErr w:type="spellStart"/>
      <w:r>
        <w:t>Wercken</w:t>
      </w:r>
      <w:proofErr w:type="spellEnd"/>
      <w:r>
        <w:t xml:space="preserve"> / das wird seyn im Namen JESU / und zum Lob und Preise GOttes / Col. 3/ 17. 1. Cor. 10/ 31. </w:t>
      </w:r>
    </w:p>
    <w:p w14:paraId="2CFDF4BB" w14:textId="77777777" w:rsidR="006164D3" w:rsidRDefault="006164D3" w:rsidP="006164D3">
      <w:pPr>
        <w:pStyle w:val="StandardWeb"/>
      </w:pPr>
      <w:r>
        <w:t xml:space="preserve">12. Sey unverzagt vor GOTT etwas zu wagen / und </w:t>
      </w:r>
      <w:proofErr w:type="spellStart"/>
      <w:r>
        <w:t>schaeme</w:t>
      </w:r>
      <w:proofErr w:type="spellEnd"/>
      <w:r>
        <w:t xml:space="preserve"> dich nicht seine Ehre zu retten / vertheidigen und </w:t>
      </w:r>
      <w:proofErr w:type="spellStart"/>
      <w:r>
        <w:t>befoerdern</w:t>
      </w:r>
      <w:proofErr w:type="spellEnd"/>
      <w:r>
        <w:t xml:space="preserve">: Eine </w:t>
      </w:r>
      <w:proofErr w:type="spellStart"/>
      <w:r>
        <w:t>suendliche</w:t>
      </w:r>
      <w:proofErr w:type="spellEnd"/>
      <w:r>
        <w:t xml:space="preserve"> </w:t>
      </w:r>
      <w:proofErr w:type="spellStart"/>
      <w:r>
        <w:t>Schamhafftigkeit</w:t>
      </w:r>
      <w:proofErr w:type="spellEnd"/>
      <w:r>
        <w:t xml:space="preserve"> hindert </w:t>
      </w:r>
      <w:proofErr w:type="spellStart"/>
      <w:r>
        <w:t>offt</w:t>
      </w:r>
      <w:proofErr w:type="spellEnd"/>
      <w:r>
        <w:t xml:space="preserve"> viel Gutes. </w:t>
      </w:r>
    </w:p>
    <w:p w14:paraId="25A2723E" w14:textId="77777777" w:rsidR="006164D3" w:rsidRDefault="006164D3" w:rsidP="006164D3">
      <w:pPr>
        <w:spacing w:after="0" w:line="240" w:lineRule="auto"/>
      </w:pPr>
      <w:r>
        <w:br w:type="page"/>
      </w:r>
    </w:p>
    <w:p w14:paraId="640572DD" w14:textId="77777777" w:rsidR="006164D3" w:rsidRDefault="006164D3" w:rsidP="006164D3">
      <w:pPr>
        <w:pStyle w:val="berschrift1"/>
        <w:rPr>
          <w:sz w:val="48"/>
        </w:rPr>
      </w:pPr>
      <w:r>
        <w:t>Das XXII. Capitel.</w:t>
      </w:r>
    </w:p>
    <w:p w14:paraId="401466EB" w14:textId="77777777" w:rsidR="006164D3" w:rsidRDefault="006164D3" w:rsidP="006164D3">
      <w:pPr>
        <w:pStyle w:val="StandardWeb"/>
      </w:pPr>
      <w:r>
        <w:rPr>
          <w:rStyle w:val="Fett"/>
          <w:rFonts w:eastAsiaTheme="majorEastAsia"/>
        </w:rPr>
        <w:t xml:space="preserve">Alte </w:t>
      </w:r>
      <w:proofErr w:type="spellStart"/>
      <w:r>
        <w:rPr>
          <w:rStyle w:val="Fett"/>
          <w:rFonts w:eastAsiaTheme="majorEastAsia"/>
        </w:rPr>
        <w:t>Maehrlein</w:t>
      </w:r>
      <w:proofErr w:type="spellEnd"/>
      <w:r>
        <w:rPr>
          <w:rStyle w:val="Fett"/>
          <w:rFonts w:eastAsiaTheme="majorEastAsia"/>
        </w:rPr>
        <w:t xml:space="preserve"> / Liebes-Gedichte oder Geschichte / und andere dergleichen </w:t>
      </w:r>
      <w:proofErr w:type="spellStart"/>
      <w:r>
        <w:rPr>
          <w:rStyle w:val="Fett"/>
          <w:rFonts w:eastAsiaTheme="majorEastAsia"/>
        </w:rPr>
        <w:t>reitzende</w:t>
      </w:r>
      <w:proofErr w:type="spellEnd"/>
      <w:r>
        <w:rPr>
          <w:rStyle w:val="Fett"/>
          <w:rFonts w:eastAsiaTheme="majorEastAsia"/>
        </w:rPr>
        <w:t xml:space="preserve"> </w:t>
      </w:r>
      <w:proofErr w:type="spellStart"/>
      <w:r>
        <w:rPr>
          <w:rStyle w:val="Fett"/>
          <w:rFonts w:eastAsiaTheme="majorEastAsia"/>
        </w:rPr>
        <w:t>Buecher</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9BD2F05" w14:textId="77777777" w:rsidR="006164D3" w:rsidRDefault="006164D3" w:rsidP="006164D3">
      <w:pPr>
        <w:pStyle w:val="StandardWeb"/>
      </w:pPr>
      <w:r>
        <w:t xml:space="preserve">Es ist weiter ein fleischlich </w:t>
      </w:r>
      <w:proofErr w:type="spellStart"/>
      <w:r>
        <w:t>Stueck</w:t>
      </w:r>
      <w:proofErr w:type="spellEnd"/>
      <w:r>
        <w:t xml:space="preserve"> / das </w:t>
      </w:r>
      <w:proofErr w:type="spellStart"/>
      <w:r>
        <w:t>verlaeugnet</w:t>
      </w:r>
      <w:proofErr w:type="spellEnd"/>
      <w:r>
        <w:t xml:space="preserve"> werden muß; Wenn einer lieset oder </w:t>
      </w:r>
      <w:proofErr w:type="spellStart"/>
      <w:r>
        <w:t>hoeret</w:t>
      </w:r>
      <w:proofErr w:type="spellEnd"/>
      <w:r>
        <w:t xml:space="preserve"> gedichtete und </w:t>
      </w:r>
      <w:proofErr w:type="spellStart"/>
      <w:r>
        <w:t>reitzende</w:t>
      </w:r>
      <w:proofErr w:type="spellEnd"/>
      <w:r>
        <w:t xml:space="preserve"> </w:t>
      </w:r>
      <w:proofErr w:type="spellStart"/>
      <w:r>
        <w:t>Buecher</w:t>
      </w:r>
      <w:proofErr w:type="spellEnd"/>
      <w:r>
        <w:t xml:space="preserve"> / und solche </w:t>
      </w:r>
      <w:proofErr w:type="spellStart"/>
      <w:r>
        <w:t>Schrifften</w:t>
      </w:r>
      <w:proofErr w:type="spellEnd"/>
      <w:r>
        <w:t xml:space="preserve"> / die einig dahin zielen / den fleischlichen Sinn zu </w:t>
      </w:r>
      <w:proofErr w:type="spellStart"/>
      <w:r>
        <w:t>ergoetzen</w:t>
      </w:r>
      <w:proofErr w:type="spellEnd"/>
      <w:r>
        <w:t xml:space="preserve"> und </w:t>
      </w:r>
      <w:proofErr w:type="spellStart"/>
      <w:r>
        <w:t>nichtes</w:t>
      </w:r>
      <w:proofErr w:type="spellEnd"/>
      <w:r>
        <w:t xml:space="preserve"> zu erbauen; Wie da sind allerley Liebes-Gedichte / die von </w:t>
      </w:r>
      <w:proofErr w:type="spellStart"/>
      <w:r>
        <w:t>mueßigen</w:t>
      </w:r>
      <w:proofErr w:type="spellEnd"/>
      <w:r>
        <w:t xml:space="preserve"> und fleischlichen </w:t>
      </w:r>
      <w:proofErr w:type="spellStart"/>
      <w:r>
        <w:t>Gemuethern</w:t>
      </w:r>
      <w:proofErr w:type="spellEnd"/>
      <w:r>
        <w:t xml:space="preserve"> </w:t>
      </w:r>
      <w:proofErr w:type="spellStart"/>
      <w:r>
        <w:t>auffgesetzet</w:t>
      </w:r>
      <w:proofErr w:type="spellEnd"/>
      <w:r>
        <w:t xml:space="preserve"> / wie auch </w:t>
      </w:r>
      <w:proofErr w:type="spellStart"/>
      <w:r>
        <w:t>Maehrlein</w:t>
      </w:r>
      <w:proofErr w:type="spellEnd"/>
      <w:r>
        <w:t xml:space="preserve"> / Possen und Zotten: oder </w:t>
      </w:r>
      <w:proofErr w:type="spellStart"/>
      <w:r>
        <w:t>naerrische</w:t>
      </w:r>
      <w:proofErr w:type="spellEnd"/>
      <w:r>
        <w:t xml:space="preserve"> </w:t>
      </w:r>
      <w:proofErr w:type="spellStart"/>
      <w:r>
        <w:t>Complementen-Buecher</w:t>
      </w:r>
      <w:proofErr w:type="spellEnd"/>
      <w:r>
        <w:t xml:space="preserve"> / und der Art mehr / davon leider bey jetziger Zeit ein grosser </w:t>
      </w:r>
      <w:proofErr w:type="spellStart"/>
      <w:r>
        <w:t>Uberfluß</w:t>
      </w:r>
      <w:proofErr w:type="spellEnd"/>
      <w:r>
        <w:t xml:space="preserve"> ist: Es sind wenig die nicht zugelassen werden </w:t>
      </w:r>
      <w:proofErr w:type="spellStart"/>
      <w:r>
        <w:t>moegen</w:t>
      </w:r>
      <w:proofErr w:type="spellEnd"/>
      <w:r>
        <w:t xml:space="preserve"> zu dieser </w:t>
      </w:r>
      <w:proofErr w:type="spellStart"/>
      <w:r>
        <w:t>Bibliothec</w:t>
      </w:r>
      <w:proofErr w:type="spellEnd"/>
      <w:r>
        <w:t xml:space="preserve"> des Satans. Wie viel verfluchte Liebes-Gedichte und Geschichte werden hin und wieder gelesen / insonderheit von Kindern / jungen Leuten / </w:t>
      </w:r>
      <w:proofErr w:type="spellStart"/>
      <w:r>
        <w:t>mueßigen</w:t>
      </w:r>
      <w:proofErr w:type="spellEnd"/>
      <w:r>
        <w:t xml:space="preserve"> Edel- oder sonst vornehmen Leuten / leichtfertigen und in Lust ersoffenen Leuten / die nicht verstehen und auch keine Lust haben zu </w:t>
      </w:r>
      <w:proofErr w:type="spellStart"/>
      <w:r>
        <w:t>hoehern</w:t>
      </w:r>
      <w:proofErr w:type="spellEnd"/>
      <w:r>
        <w:t xml:space="preserve"> Sachen / sondern finden </w:t>
      </w:r>
      <w:proofErr w:type="spellStart"/>
      <w:r>
        <w:t>Ergoetzlichkeit</w:t>
      </w:r>
      <w:proofErr w:type="spellEnd"/>
      <w:r>
        <w:t xml:space="preserve"> in solchen </w:t>
      </w:r>
      <w:proofErr w:type="spellStart"/>
      <w:r>
        <w:t>Lappereyen</w:t>
      </w:r>
      <w:proofErr w:type="spellEnd"/>
      <w:r>
        <w:t xml:space="preserve">. Doch wenn es nur allein </w:t>
      </w:r>
      <w:proofErr w:type="spellStart"/>
      <w:r>
        <w:t>Lapperey</w:t>
      </w:r>
      <w:proofErr w:type="spellEnd"/>
      <w:r>
        <w:t xml:space="preserve"> und Narren-Possen </w:t>
      </w:r>
      <w:proofErr w:type="spellStart"/>
      <w:r>
        <w:t>waeren</w:t>
      </w:r>
      <w:proofErr w:type="spellEnd"/>
      <w:r>
        <w:t xml:space="preserve"> / so </w:t>
      </w:r>
      <w:proofErr w:type="spellStart"/>
      <w:r>
        <w:t>wolte</w:t>
      </w:r>
      <w:proofErr w:type="spellEnd"/>
      <w:r>
        <w:t xml:space="preserve"> ich nicht so viel eben davon sagen / allein weil ich durch lange Erfahrung gesehen habe / was solche </w:t>
      </w:r>
      <w:proofErr w:type="spellStart"/>
      <w:r>
        <w:t>Schrifften</w:t>
      </w:r>
      <w:proofErr w:type="spellEnd"/>
      <w:r>
        <w:t xml:space="preserve"> Boeses thun / so bitte ich / man wolle selbiges beobachten / in nachgesetzten </w:t>
      </w:r>
      <w:proofErr w:type="spellStart"/>
      <w:r>
        <w:t>Stuecken</w:t>
      </w:r>
      <w:proofErr w:type="spellEnd"/>
      <w:r>
        <w:t xml:space="preserve">. </w:t>
      </w:r>
    </w:p>
    <w:p w14:paraId="19C1B101" w14:textId="77777777" w:rsidR="006164D3" w:rsidRDefault="006164D3" w:rsidP="006164D3">
      <w:pPr>
        <w:pStyle w:val="StandardWeb"/>
      </w:pPr>
      <w:r>
        <w:t xml:space="preserve">1. Sie verwickeln uns in </w:t>
      </w:r>
      <w:proofErr w:type="spellStart"/>
      <w:r>
        <w:t>vielfaeltige</w:t>
      </w:r>
      <w:proofErr w:type="spellEnd"/>
      <w:r>
        <w:t xml:space="preserve"> </w:t>
      </w:r>
      <w:proofErr w:type="spellStart"/>
      <w:r>
        <w:t>Suende</w:t>
      </w:r>
      <w:proofErr w:type="spellEnd"/>
      <w:r>
        <w:t xml:space="preserve"> und Schuld / </w:t>
      </w:r>
      <w:proofErr w:type="spellStart"/>
      <w:r>
        <w:t>indeme</w:t>
      </w:r>
      <w:proofErr w:type="spellEnd"/>
      <w:r>
        <w:t xml:space="preserve"> sie uns gleichsam ziehen und </w:t>
      </w:r>
      <w:proofErr w:type="spellStart"/>
      <w:r>
        <w:t>noethigen</w:t>
      </w:r>
      <w:proofErr w:type="spellEnd"/>
      <w:r>
        <w:t xml:space="preserve"> / daß wir </w:t>
      </w:r>
      <w:proofErr w:type="spellStart"/>
      <w:r>
        <w:t>muessen</w:t>
      </w:r>
      <w:proofErr w:type="spellEnd"/>
      <w:r>
        <w:t xml:space="preserve"> zu </w:t>
      </w:r>
      <w:proofErr w:type="spellStart"/>
      <w:r>
        <w:t>ruecke</w:t>
      </w:r>
      <w:proofErr w:type="spellEnd"/>
      <w:r>
        <w:t xml:space="preserve"> setzen die wichtigen und </w:t>
      </w:r>
      <w:proofErr w:type="spellStart"/>
      <w:r>
        <w:t>noethigen</w:t>
      </w:r>
      <w:proofErr w:type="spellEnd"/>
      <w:r>
        <w:t xml:space="preserve"> Sachen / darum wir uns alle </w:t>
      </w:r>
      <w:proofErr w:type="spellStart"/>
      <w:r>
        <w:t>bemuehen</w:t>
      </w:r>
      <w:proofErr w:type="spellEnd"/>
      <w:r>
        <w:t xml:space="preserve"> </w:t>
      </w:r>
      <w:proofErr w:type="spellStart"/>
      <w:r>
        <w:t>muessen</w:t>
      </w:r>
      <w:proofErr w:type="spellEnd"/>
      <w:r>
        <w:t xml:space="preserve"> zu lernen: Es ist </w:t>
      </w:r>
      <w:proofErr w:type="spellStart"/>
      <w:r>
        <w:t>erschroecklich</w:t>
      </w:r>
      <w:proofErr w:type="spellEnd"/>
      <w:r>
        <w:t xml:space="preserve"> / einen Menschen (er sey Manns- oder Weibes-Bild) der da lieget unter einer schweren </w:t>
      </w:r>
      <w:proofErr w:type="spellStart"/>
      <w:r>
        <w:t>Suenden</w:t>
      </w:r>
      <w:proofErr w:type="spellEnd"/>
      <w:r>
        <w:t xml:space="preserve">-Last / und ist ungewiß der Vergebung seiner </w:t>
      </w:r>
      <w:proofErr w:type="spellStart"/>
      <w:r>
        <w:t>Suenden</w:t>
      </w:r>
      <w:proofErr w:type="spellEnd"/>
      <w:r>
        <w:t xml:space="preserve"> und seiner ewigen Seligkeit / der dem Tode nahe / und doch zum Sterben noch </w:t>
      </w:r>
      <w:proofErr w:type="spellStart"/>
      <w:r>
        <w:t>ungeschicket</w:t>
      </w:r>
      <w:proofErr w:type="spellEnd"/>
      <w:r>
        <w:t xml:space="preserve"> ist; zu sehen ein Possen oder Liebes-Buch zu lesen! wie schicket sich </w:t>
      </w:r>
      <w:proofErr w:type="spellStart"/>
      <w:r>
        <w:t>diß</w:t>
      </w:r>
      <w:proofErr w:type="spellEnd"/>
      <w:r>
        <w:t xml:space="preserve"> so </w:t>
      </w:r>
      <w:proofErr w:type="spellStart"/>
      <w:r>
        <w:t>uebel</w:t>
      </w:r>
      <w:proofErr w:type="spellEnd"/>
      <w:r>
        <w:t xml:space="preserve">! Die Bibel oder sonst ein geistreich Buch zur Hand genommen / </w:t>
      </w:r>
      <w:proofErr w:type="spellStart"/>
      <w:r>
        <w:t>waere</w:t>
      </w:r>
      <w:proofErr w:type="spellEnd"/>
      <w:r>
        <w:t xml:space="preserve"> euch besser / denn dieselbe ist / darnach ihr leben / und darnach ihr gerichtet werden sollet. Es ist noch viel / daß ihr nicht wisset / und da euch mehr angelegen ist / daß ihr es lernet / als Fabeln; Wie viel </w:t>
      </w:r>
      <w:proofErr w:type="spellStart"/>
      <w:r>
        <w:t>Puncten</w:t>
      </w:r>
      <w:proofErr w:type="spellEnd"/>
      <w:r>
        <w:t xml:space="preserve"> sind </w:t>
      </w:r>
      <w:proofErr w:type="spellStart"/>
      <w:r>
        <w:t>wol</w:t>
      </w:r>
      <w:proofErr w:type="spellEnd"/>
      <w:r>
        <w:t xml:space="preserve"> / die euch noch mangeln / und doch zur Seligkeit </w:t>
      </w:r>
      <w:proofErr w:type="spellStart"/>
      <w:r>
        <w:t>noethig</w:t>
      </w:r>
      <w:proofErr w:type="spellEnd"/>
      <w:r>
        <w:t xml:space="preserve"> sind / </w:t>
      </w:r>
      <w:proofErr w:type="spellStart"/>
      <w:r>
        <w:t>koennet</w:t>
      </w:r>
      <w:proofErr w:type="spellEnd"/>
      <w:r>
        <w:t xml:space="preserve"> ihr die alle </w:t>
      </w:r>
      <w:proofErr w:type="spellStart"/>
      <w:r>
        <w:t>beyseit</w:t>
      </w:r>
      <w:proofErr w:type="spellEnd"/>
      <w:r>
        <w:t xml:space="preserve"> setzen und nehmen Lumpen-Zotten vor zu lesen? Wandelt ihr zu der andern Welt mit einem Possen-Buch in euren </w:t>
      </w:r>
      <w:proofErr w:type="spellStart"/>
      <w:r>
        <w:t>Haenden</w:t>
      </w:r>
      <w:proofErr w:type="spellEnd"/>
      <w:r>
        <w:t xml:space="preserve">? Ach daß ihr nur </w:t>
      </w:r>
      <w:proofErr w:type="spellStart"/>
      <w:r>
        <w:t>wuestet</w:t>
      </w:r>
      <w:proofErr w:type="spellEnd"/>
      <w:r>
        <w:t xml:space="preserve"> / wie viel wichtiger Sachen ihr </w:t>
      </w:r>
      <w:proofErr w:type="spellStart"/>
      <w:r>
        <w:t>zuverrichten</w:t>
      </w:r>
      <w:proofErr w:type="spellEnd"/>
      <w:r>
        <w:t xml:space="preserve"> </w:t>
      </w:r>
      <w:proofErr w:type="spellStart"/>
      <w:r>
        <w:t>haettet</w:t>
      </w:r>
      <w:proofErr w:type="spellEnd"/>
      <w:r>
        <w:t xml:space="preserve">! Thut zuvor alles was ihr zu thun habt / welches tausend mahl wichtiger und nothwendiger ist / und denn kommet wieder zu mir / so will ich euren </w:t>
      </w:r>
      <w:proofErr w:type="spellStart"/>
      <w:r>
        <w:t>gewoehnlichen</w:t>
      </w:r>
      <w:proofErr w:type="spellEnd"/>
      <w:r>
        <w:t xml:space="preserve"> </w:t>
      </w:r>
      <w:proofErr w:type="spellStart"/>
      <w:r>
        <w:t>Einwurff</w:t>
      </w:r>
      <w:proofErr w:type="spellEnd"/>
      <w:r>
        <w:t xml:space="preserve"> beantworten: Was </w:t>
      </w:r>
      <w:proofErr w:type="spellStart"/>
      <w:r>
        <w:t>kans</w:t>
      </w:r>
      <w:proofErr w:type="spellEnd"/>
      <w:r>
        <w:t xml:space="preserve"> schaden / ein lustig oder </w:t>
      </w:r>
      <w:proofErr w:type="spellStart"/>
      <w:r>
        <w:t>kurtzweilig</w:t>
      </w:r>
      <w:proofErr w:type="spellEnd"/>
      <w:r>
        <w:t xml:space="preserve"> Buch zu lesen? </w:t>
      </w:r>
      <w:proofErr w:type="spellStart"/>
      <w:r>
        <w:t>Zuforderst</w:t>
      </w:r>
      <w:proofErr w:type="spellEnd"/>
      <w:r>
        <w:t xml:space="preserve"> </w:t>
      </w:r>
      <w:proofErr w:type="spellStart"/>
      <w:r>
        <w:t>leschet</w:t>
      </w:r>
      <w:proofErr w:type="spellEnd"/>
      <w:r>
        <w:t xml:space="preserve"> aus das Feuer der </w:t>
      </w:r>
      <w:proofErr w:type="spellStart"/>
      <w:r>
        <w:t>Suenden</w:t>
      </w:r>
      <w:proofErr w:type="spellEnd"/>
      <w:r>
        <w:t xml:space="preserve"> und des Zorns Gottes / welches in eurer Seelen angegangen ist / und sehet / daß ihr verstehen lernet das Wort und Willen </w:t>
      </w:r>
      <w:proofErr w:type="spellStart"/>
      <w:r>
        <w:t>Gotes</w:t>
      </w:r>
      <w:proofErr w:type="spellEnd"/>
      <w:r>
        <w:t xml:space="preserve"> / leset durch die herrlichen und geistreichen </w:t>
      </w:r>
      <w:proofErr w:type="spellStart"/>
      <w:r>
        <w:t>Buecher</w:t>
      </w:r>
      <w:proofErr w:type="spellEnd"/>
      <w:r>
        <w:t xml:space="preserve"> gottseliger Leute / derer man GOtt lob genug hat / und die weit bessern Nutzen eurer Seelen schaffen / und denn saget mir / was ihr noch vor Lust oder Zeit habt zu Possen-</w:t>
      </w:r>
      <w:proofErr w:type="spellStart"/>
      <w:r>
        <w:t>Buecher</w:t>
      </w:r>
      <w:proofErr w:type="spellEnd"/>
      <w:r>
        <w:t xml:space="preserve">. </w:t>
      </w:r>
    </w:p>
    <w:p w14:paraId="36B03334" w14:textId="77777777" w:rsidR="006164D3" w:rsidRDefault="006164D3" w:rsidP="006164D3">
      <w:pPr>
        <w:pStyle w:val="StandardWeb"/>
      </w:pPr>
      <w:r>
        <w:t xml:space="preserve">2. Ferner: So bezaubern und </w:t>
      </w:r>
      <w:proofErr w:type="spellStart"/>
      <w:r>
        <w:t>verfuehren</w:t>
      </w:r>
      <w:proofErr w:type="spellEnd"/>
      <w:r>
        <w:t xml:space="preserve"> zum Verderben solche </w:t>
      </w:r>
      <w:proofErr w:type="spellStart"/>
      <w:r>
        <w:t>Schrifften</w:t>
      </w:r>
      <w:proofErr w:type="spellEnd"/>
      <w:r>
        <w:t xml:space="preserve"> die jungen und unerfahrnen oder </w:t>
      </w:r>
      <w:proofErr w:type="spellStart"/>
      <w:r>
        <w:t>unverstaendigen</w:t>
      </w:r>
      <w:proofErr w:type="spellEnd"/>
      <w:r>
        <w:t xml:space="preserve"> Leute / die sie mit Lust lesen. Sie stimmen so trefflich </w:t>
      </w:r>
      <w:proofErr w:type="spellStart"/>
      <w:r>
        <w:t>ueberein</w:t>
      </w:r>
      <w:proofErr w:type="spellEnd"/>
      <w:r>
        <w:t xml:space="preserve"> mit unser verdorbenen Natur / </w:t>
      </w:r>
      <w:proofErr w:type="spellStart"/>
      <w:r>
        <w:t>dannenhero</w:t>
      </w:r>
      <w:proofErr w:type="spellEnd"/>
      <w:r>
        <w:t xml:space="preserve"> ergetzet sich unser Fleisch und Blut so in demselben / daß daraus alsobald in dem Menschen entstehen unordentliche Begierden / dadurch das Hertz von GOtt / seinem heiligen Wort und Wegen / eher man sichs versiehet / hinweg gestohlen wird. Es ist </w:t>
      </w:r>
      <w:proofErr w:type="spellStart"/>
      <w:r>
        <w:t>unmueglich</w:t>
      </w:r>
      <w:proofErr w:type="spellEnd"/>
      <w:r>
        <w:t xml:space="preserve"> / daß das Hertz sich </w:t>
      </w:r>
      <w:proofErr w:type="spellStart"/>
      <w:r>
        <w:t>solte</w:t>
      </w:r>
      <w:proofErr w:type="spellEnd"/>
      <w:r>
        <w:t xml:space="preserve"> ergetzen und belustigen an solcher Eitelkeit / und nicht abgezogen werden von der Liebe GOttes / und von der Betrachtung anderer nothwendigen Dinge. Dasjenige Ding ist der Seelen am </w:t>
      </w:r>
      <w:proofErr w:type="spellStart"/>
      <w:r>
        <w:t>allergefaehrlichsten</w:t>
      </w:r>
      <w:proofErr w:type="spellEnd"/>
      <w:r>
        <w:t xml:space="preserve"> / welches sich selbst am </w:t>
      </w:r>
      <w:proofErr w:type="spellStart"/>
      <w:r>
        <w:t>tieffsten</w:t>
      </w:r>
      <w:proofErr w:type="spellEnd"/>
      <w:r>
        <w:t xml:space="preserve"> hinein dringet und verstecket in die </w:t>
      </w:r>
      <w:proofErr w:type="spellStart"/>
      <w:r>
        <w:t>Kraeffte</w:t>
      </w:r>
      <w:proofErr w:type="spellEnd"/>
      <w:r>
        <w:t xml:space="preserve"> derselben / und daran sich die Seele an statt </w:t>
      </w:r>
      <w:proofErr w:type="spellStart"/>
      <w:r>
        <w:t>Gotes</w:t>
      </w:r>
      <w:proofErr w:type="spellEnd"/>
      <w:r>
        <w:t xml:space="preserve"> / am meisten erlustiget. Mag ich derowegen </w:t>
      </w:r>
      <w:proofErr w:type="spellStart"/>
      <w:r>
        <w:t>billich</w:t>
      </w:r>
      <w:proofErr w:type="spellEnd"/>
      <w:r>
        <w:t xml:space="preserve"> </w:t>
      </w:r>
      <w:proofErr w:type="spellStart"/>
      <w:r>
        <w:t>schliessen</w:t>
      </w:r>
      <w:proofErr w:type="spellEnd"/>
      <w:r>
        <w:t xml:space="preserve"> / daß unziemliche </w:t>
      </w:r>
      <w:proofErr w:type="spellStart"/>
      <w:r>
        <w:t>Comoedien-Buecher</w:t>
      </w:r>
      <w:proofErr w:type="spellEnd"/>
      <w:r>
        <w:t xml:space="preserve"> / Liebes-Geschichte / Possen-</w:t>
      </w:r>
      <w:proofErr w:type="spellStart"/>
      <w:r>
        <w:t>Buecher</w:t>
      </w:r>
      <w:proofErr w:type="spellEnd"/>
      <w:r>
        <w:t xml:space="preserve"> und dergleichen / sind </w:t>
      </w:r>
      <w:proofErr w:type="spellStart"/>
      <w:r>
        <w:t>Gifft</w:t>
      </w:r>
      <w:proofErr w:type="spellEnd"/>
      <w:r>
        <w:t xml:space="preserve"> und </w:t>
      </w:r>
      <w:proofErr w:type="spellStart"/>
      <w:r>
        <w:t>Pestilentz</w:t>
      </w:r>
      <w:proofErr w:type="spellEnd"/>
      <w:r>
        <w:t xml:space="preserve"> der Jugend / eine Verhinderung der Gnaden Gottes / eine Quelle der Unzucht und Lust / eine </w:t>
      </w:r>
      <w:proofErr w:type="spellStart"/>
      <w:r>
        <w:t>Ergetzung</w:t>
      </w:r>
      <w:proofErr w:type="spellEnd"/>
      <w:r>
        <w:t xml:space="preserve"> allein </w:t>
      </w:r>
      <w:proofErr w:type="spellStart"/>
      <w:r>
        <w:t>fuer</w:t>
      </w:r>
      <w:proofErr w:type="spellEnd"/>
      <w:r>
        <w:t xml:space="preserve"> gottlose / </w:t>
      </w:r>
      <w:proofErr w:type="spellStart"/>
      <w:r>
        <w:t>lasterhaffte</w:t>
      </w:r>
      <w:proofErr w:type="spellEnd"/>
      <w:r>
        <w:t xml:space="preserve"> / </w:t>
      </w:r>
      <w:proofErr w:type="spellStart"/>
      <w:r>
        <w:t>unverstaendige</w:t>
      </w:r>
      <w:proofErr w:type="spellEnd"/>
      <w:r>
        <w:t xml:space="preserve"> und </w:t>
      </w:r>
      <w:proofErr w:type="spellStart"/>
      <w:r>
        <w:t>unwiedergeborne</w:t>
      </w:r>
      <w:proofErr w:type="spellEnd"/>
      <w:r>
        <w:t xml:space="preserve"> Personen: Und ist es Schande / daß Christliche Obrigkeit nicht mehr </w:t>
      </w:r>
      <w:proofErr w:type="spellStart"/>
      <w:r>
        <w:t>Auffsicht</w:t>
      </w:r>
      <w:proofErr w:type="spellEnd"/>
      <w:r>
        <w:t xml:space="preserve"> auf solche Sachen hat / daß sie </w:t>
      </w:r>
      <w:proofErr w:type="spellStart"/>
      <w:r>
        <w:t>moechten</w:t>
      </w:r>
      <w:proofErr w:type="spellEnd"/>
      <w:r>
        <w:t xml:space="preserve"> aus der Welt zum Satan / da sie ihren Ursprung von haben / und der sie seinen </w:t>
      </w:r>
      <w:proofErr w:type="spellStart"/>
      <w:r>
        <w:t>Scribenten</w:t>
      </w:r>
      <w:proofErr w:type="spellEnd"/>
      <w:r>
        <w:t xml:space="preserve"> auch </w:t>
      </w:r>
      <w:proofErr w:type="spellStart"/>
      <w:r>
        <w:t>dictiret</w:t>
      </w:r>
      <w:proofErr w:type="spellEnd"/>
      <w:r>
        <w:t xml:space="preserve"> / verbannet werden. </w:t>
      </w:r>
    </w:p>
    <w:p w14:paraId="20A92271" w14:textId="77777777" w:rsidR="006164D3" w:rsidRDefault="006164D3" w:rsidP="006164D3">
      <w:pPr>
        <w:pStyle w:val="StandardWeb"/>
      </w:pPr>
      <w:r>
        <w:t xml:space="preserve">3. Ferner: So stehlen sie manchen viel herrlicher Zeit / darinnen wichtiger Dinge </w:t>
      </w:r>
      <w:proofErr w:type="spellStart"/>
      <w:r>
        <w:t>moechten</w:t>
      </w:r>
      <w:proofErr w:type="spellEnd"/>
      <w:r>
        <w:t xml:space="preserve"> verrichtet werden: Viele </w:t>
      </w:r>
      <w:proofErr w:type="spellStart"/>
      <w:r>
        <w:t>Wissenschafft</w:t>
      </w:r>
      <w:proofErr w:type="spellEnd"/>
      <w:r>
        <w:t xml:space="preserve"> </w:t>
      </w:r>
      <w:proofErr w:type="spellStart"/>
      <w:r>
        <w:t>moechte</w:t>
      </w:r>
      <w:proofErr w:type="spellEnd"/>
      <w:r>
        <w:t xml:space="preserve"> man ihm mancher zu </w:t>
      </w:r>
      <w:proofErr w:type="spellStart"/>
      <w:r>
        <w:t>wege</w:t>
      </w:r>
      <w:proofErr w:type="spellEnd"/>
      <w:r>
        <w:t xml:space="preserve"> bringen / </w:t>
      </w:r>
      <w:proofErr w:type="spellStart"/>
      <w:r>
        <w:t>indeme</w:t>
      </w:r>
      <w:proofErr w:type="spellEnd"/>
      <w:r>
        <w:t xml:space="preserve"> er die Zeit mit solchen Fabeln hinbringet. Vor diese Stunden muß Rechenschafft gegeben werden: Da wird nun </w:t>
      </w:r>
      <w:proofErr w:type="spellStart"/>
      <w:r>
        <w:t>wol</w:t>
      </w:r>
      <w:proofErr w:type="spellEnd"/>
      <w:r>
        <w:t xml:space="preserve"> keiner seyn / auch der </w:t>
      </w:r>
      <w:proofErr w:type="spellStart"/>
      <w:r>
        <w:t>aergste</w:t>
      </w:r>
      <w:proofErr w:type="spellEnd"/>
      <w:r>
        <w:t xml:space="preserve"> solcher Gesellen / der zu der Zeit nicht wird </w:t>
      </w:r>
      <w:proofErr w:type="spellStart"/>
      <w:r>
        <w:t>wuenschen</w:t>
      </w:r>
      <w:proofErr w:type="spellEnd"/>
      <w:r>
        <w:t xml:space="preserve"> / daß er </w:t>
      </w:r>
      <w:proofErr w:type="spellStart"/>
      <w:r>
        <w:t>moechte</w:t>
      </w:r>
      <w:proofErr w:type="spellEnd"/>
      <w:r>
        <w:t xml:space="preserve"> mit </w:t>
      </w:r>
      <w:proofErr w:type="spellStart"/>
      <w:r>
        <w:t>Warheit</w:t>
      </w:r>
      <w:proofErr w:type="spellEnd"/>
      <w:r>
        <w:t xml:space="preserve"> vielmehr sagen </w:t>
      </w:r>
      <w:proofErr w:type="spellStart"/>
      <w:r>
        <w:t>koennen</w:t>
      </w:r>
      <w:proofErr w:type="spellEnd"/>
      <w:r>
        <w:t xml:space="preserve">: Ich brachte diese oder jene Tage und Stunden zu mit Beten / gottseligen Betrachtungen von dem ewigen Leben / fleißigen lesen des Wortes Gottes / und derer </w:t>
      </w:r>
      <w:proofErr w:type="spellStart"/>
      <w:r>
        <w:t>Buecher</w:t>
      </w:r>
      <w:proofErr w:type="spellEnd"/>
      <w:r>
        <w:t xml:space="preserve"> / welche sein Diener zu meiner Lehre geschrieben </w:t>
      </w:r>
      <w:proofErr w:type="spellStart"/>
      <w:r>
        <w:t>haetten</w:t>
      </w:r>
      <w:proofErr w:type="spellEnd"/>
      <w:r>
        <w:t>; als daß er alsdenn muß bekennen: Ich brachte die herrliche Zeit zu / in Liebes-</w:t>
      </w:r>
      <w:proofErr w:type="spellStart"/>
      <w:r>
        <w:t>Buecher</w:t>
      </w:r>
      <w:proofErr w:type="spellEnd"/>
      <w:r>
        <w:t xml:space="preserve"> / Zotten- und Fabeln-</w:t>
      </w:r>
      <w:proofErr w:type="spellStart"/>
      <w:r>
        <w:t>Buecher</w:t>
      </w:r>
      <w:proofErr w:type="spellEnd"/>
      <w:r>
        <w:t xml:space="preserve"> / </w:t>
      </w:r>
      <w:proofErr w:type="spellStart"/>
      <w:r>
        <w:t>Comoedien-Buecher</w:t>
      </w:r>
      <w:proofErr w:type="spellEnd"/>
      <w:r>
        <w:t xml:space="preserve"> / etc. zu lesen. </w:t>
      </w:r>
    </w:p>
    <w:p w14:paraId="139B06A5" w14:textId="77777777" w:rsidR="006164D3" w:rsidRDefault="006164D3" w:rsidP="006164D3">
      <w:pPr>
        <w:pStyle w:val="StandardWeb"/>
      </w:pPr>
      <w:r>
        <w:t xml:space="preserve">Dieses bitte ich dich mein lieber Leser / betrachte / </w:t>
      </w:r>
      <w:proofErr w:type="spellStart"/>
      <w:r>
        <w:t>verwirff</w:t>
      </w:r>
      <w:proofErr w:type="spellEnd"/>
      <w:r>
        <w:t xml:space="preserve"> diese verderbliche und </w:t>
      </w:r>
      <w:proofErr w:type="spellStart"/>
      <w:r>
        <w:t>verfuehrerische</w:t>
      </w:r>
      <w:proofErr w:type="spellEnd"/>
      <w:r>
        <w:t xml:space="preserve"> Eitelkeiten / nimm sie nicht in die Hand / und leide es nicht / wo du wehren </w:t>
      </w:r>
      <w:proofErr w:type="spellStart"/>
      <w:r>
        <w:t>kanst</w:t>
      </w:r>
      <w:proofErr w:type="spellEnd"/>
      <w:r>
        <w:t xml:space="preserve"> / daß sie von jemand zur Hand genommen werden / viel weniger laß sie in deinem Hause seyn / sondern verbrenne sie / wie du </w:t>
      </w:r>
      <w:proofErr w:type="spellStart"/>
      <w:r>
        <w:t>etwann</w:t>
      </w:r>
      <w:proofErr w:type="spellEnd"/>
      <w:r>
        <w:t xml:space="preserve"> </w:t>
      </w:r>
      <w:proofErr w:type="spellStart"/>
      <w:r>
        <w:t>moechtest</w:t>
      </w:r>
      <w:proofErr w:type="spellEnd"/>
      <w:r>
        <w:t xml:space="preserve"> verbrennen eine </w:t>
      </w:r>
      <w:proofErr w:type="spellStart"/>
      <w:r>
        <w:t>Schrifft</w:t>
      </w:r>
      <w:proofErr w:type="spellEnd"/>
      <w:r>
        <w:t xml:space="preserve"> / daraus dir grosse Gefahr entstehen </w:t>
      </w:r>
      <w:proofErr w:type="spellStart"/>
      <w:r>
        <w:t>moechte</w:t>
      </w:r>
      <w:proofErr w:type="spellEnd"/>
      <w:r>
        <w:t xml:space="preserve"> / und wie es jene machten / Act. 19/ 19. auf daß andere nicht auch </w:t>
      </w:r>
      <w:proofErr w:type="spellStart"/>
      <w:r>
        <w:t>moegen</w:t>
      </w:r>
      <w:proofErr w:type="spellEnd"/>
      <w:r>
        <w:t xml:space="preserve"> dadurch </w:t>
      </w:r>
      <w:proofErr w:type="spellStart"/>
      <w:r>
        <w:t>angestecket</w:t>
      </w:r>
      <w:proofErr w:type="spellEnd"/>
      <w:r>
        <w:t xml:space="preserve"> werden. </w:t>
      </w:r>
    </w:p>
    <w:p w14:paraId="3D5AA742" w14:textId="77777777" w:rsidR="006164D3" w:rsidRDefault="006164D3" w:rsidP="006164D3">
      <w:pPr>
        <w:spacing w:after="0" w:line="240" w:lineRule="auto"/>
      </w:pPr>
      <w:r>
        <w:br w:type="page"/>
      </w:r>
    </w:p>
    <w:p w14:paraId="59CF551C" w14:textId="77777777" w:rsidR="006164D3" w:rsidRDefault="006164D3" w:rsidP="006164D3">
      <w:pPr>
        <w:pStyle w:val="berschrift1"/>
        <w:rPr>
          <w:sz w:val="48"/>
        </w:rPr>
      </w:pPr>
      <w:r>
        <w:t>Das XXIII. Capitel.</w:t>
      </w:r>
    </w:p>
    <w:p w14:paraId="0200ED9D" w14:textId="77777777" w:rsidR="006164D3" w:rsidRDefault="006164D3" w:rsidP="006164D3">
      <w:pPr>
        <w:pStyle w:val="StandardWeb"/>
      </w:pPr>
      <w:proofErr w:type="spellStart"/>
      <w:r>
        <w:rPr>
          <w:rStyle w:val="Fett"/>
          <w:rFonts w:eastAsiaTheme="majorEastAsia"/>
        </w:rPr>
        <w:t>Unnoethige</w:t>
      </w:r>
      <w:proofErr w:type="spellEnd"/>
      <w:r>
        <w:rPr>
          <w:rStyle w:val="Fett"/>
          <w:rFonts w:eastAsiaTheme="majorEastAsia"/>
        </w:rPr>
        <w:t xml:space="preserve"> und eitele </w:t>
      </w:r>
      <w:proofErr w:type="spellStart"/>
      <w:r>
        <w:rPr>
          <w:rStyle w:val="Fett"/>
          <w:rFonts w:eastAsiaTheme="majorEastAsia"/>
        </w:rPr>
        <w:t>Kurtzweil</w:t>
      </w:r>
      <w:proofErr w:type="spellEnd"/>
      <w:r>
        <w:rPr>
          <w:rStyle w:val="Fett"/>
          <w:rFonts w:eastAsiaTheme="majorEastAsia"/>
        </w:rPr>
        <w:t xml:space="preserve"> / und Zeit-Vertreib /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78A85CB9" w14:textId="77777777" w:rsidR="006164D3" w:rsidRDefault="006164D3" w:rsidP="006164D3">
      <w:pPr>
        <w:pStyle w:val="StandardWeb"/>
      </w:pPr>
      <w:r>
        <w:t xml:space="preserve">Ferner so ist ein fleischlich </w:t>
      </w:r>
      <w:proofErr w:type="spellStart"/>
      <w:r>
        <w:t>Werck</w:t>
      </w:r>
      <w:proofErr w:type="spellEnd"/>
      <w:r>
        <w:t xml:space="preserve"> / das </w:t>
      </w:r>
      <w:proofErr w:type="spellStart"/>
      <w:r>
        <w:t>verlaeugnet</w:t>
      </w:r>
      <w:proofErr w:type="spellEnd"/>
      <w:r>
        <w:t xml:space="preserve"> werden muß; </w:t>
      </w:r>
      <w:proofErr w:type="spellStart"/>
      <w:r>
        <w:t>Unnoethige</w:t>
      </w:r>
      <w:proofErr w:type="spellEnd"/>
      <w:r>
        <w:t xml:space="preserve"> und eitele </w:t>
      </w:r>
      <w:proofErr w:type="spellStart"/>
      <w:r>
        <w:t>Kurtzweil</w:t>
      </w:r>
      <w:proofErr w:type="spellEnd"/>
      <w:r>
        <w:t xml:space="preserve"> / Zeit-Vertreib / </w:t>
      </w:r>
      <w:proofErr w:type="spellStart"/>
      <w:r>
        <w:t>unnoethige</w:t>
      </w:r>
      <w:proofErr w:type="spellEnd"/>
      <w:r>
        <w:t xml:space="preserve"> Lust und </w:t>
      </w:r>
      <w:proofErr w:type="spellStart"/>
      <w:r>
        <w:t>Ergoetzung</w:t>
      </w:r>
      <w:proofErr w:type="spellEnd"/>
      <w:r>
        <w:t xml:space="preserve">. Denn dieses ist auch eine von den Huren / dazu sich das Fleisch wendet / und </w:t>
      </w:r>
      <w:proofErr w:type="spellStart"/>
      <w:r>
        <w:t>nachlaeuffet</w:t>
      </w:r>
      <w:proofErr w:type="spellEnd"/>
      <w:r>
        <w:t xml:space="preserve"> / wenn es sich von GOtt kehret. </w:t>
      </w:r>
    </w:p>
    <w:p w14:paraId="6DFA2A5B" w14:textId="77777777" w:rsidR="006164D3" w:rsidRDefault="006164D3" w:rsidP="006164D3">
      <w:pPr>
        <w:pStyle w:val="StandardWeb"/>
      </w:pPr>
      <w:proofErr w:type="spellStart"/>
      <w:r>
        <w:t>Recreationes</w:t>
      </w:r>
      <w:proofErr w:type="spellEnd"/>
      <w:r>
        <w:t xml:space="preserve"> und </w:t>
      </w:r>
      <w:proofErr w:type="spellStart"/>
      <w:r>
        <w:t>Ergoetzungen</w:t>
      </w:r>
      <w:proofErr w:type="spellEnd"/>
      <w:r>
        <w:t xml:space="preserve"> sind </w:t>
      </w:r>
      <w:proofErr w:type="spellStart"/>
      <w:r>
        <w:t>beydes</w:t>
      </w:r>
      <w:proofErr w:type="spellEnd"/>
      <w:r>
        <w:t xml:space="preserve"> erlaubet von GOtt / und sind auch </w:t>
      </w:r>
      <w:proofErr w:type="spellStart"/>
      <w:r>
        <w:t>nuetzlich</w:t>
      </w:r>
      <w:proofErr w:type="spellEnd"/>
      <w:r>
        <w:t xml:space="preserve"> / wenn sie folgender Gestalt beschaffen sind. 1. Wenn sie nicht </w:t>
      </w:r>
      <w:proofErr w:type="spellStart"/>
      <w:r>
        <w:t>suendlich</w:t>
      </w:r>
      <w:proofErr w:type="spellEnd"/>
      <w:r>
        <w:t xml:space="preserve"> sind / so daß einer seine Lust und </w:t>
      </w:r>
      <w:proofErr w:type="spellStart"/>
      <w:r>
        <w:t>Ergoetzung</w:t>
      </w:r>
      <w:proofErr w:type="spellEnd"/>
      <w:r>
        <w:t xml:space="preserve"> suchen </w:t>
      </w:r>
      <w:proofErr w:type="spellStart"/>
      <w:r>
        <w:t>wolte</w:t>
      </w:r>
      <w:proofErr w:type="spellEnd"/>
      <w:r>
        <w:t xml:space="preserve"> in einem Dinge / das GOtt der HErr absonderlich verboten: Denn es </w:t>
      </w:r>
      <w:proofErr w:type="spellStart"/>
      <w:r>
        <w:t>laesset</w:t>
      </w:r>
      <w:proofErr w:type="spellEnd"/>
      <w:r>
        <w:t xml:space="preserve"> sich nicht mit den </w:t>
      </w:r>
      <w:proofErr w:type="spellStart"/>
      <w:r>
        <w:t>Suenden</w:t>
      </w:r>
      <w:proofErr w:type="spellEnd"/>
      <w:r>
        <w:t xml:space="preserve"> spielen / oder </w:t>
      </w:r>
      <w:proofErr w:type="spellStart"/>
      <w:r>
        <w:t>schertzen</w:t>
      </w:r>
      <w:proofErr w:type="spellEnd"/>
      <w:r>
        <w:t xml:space="preserve">. 2. Wenn man einen heiligen Zweck und Absehen darinnen hat / als nemlich das </w:t>
      </w:r>
      <w:proofErr w:type="spellStart"/>
      <w:r>
        <w:t>Gemueth</w:t>
      </w:r>
      <w:proofErr w:type="spellEnd"/>
      <w:r>
        <w:t xml:space="preserve"> und den Leib munterer und geschickter zu machen / zum Dienste Gottes / und daß nicht unser vornehmster Zweck ist unserm Fleische zu gefallen: wenn man ohne </w:t>
      </w:r>
      <w:proofErr w:type="spellStart"/>
      <w:r>
        <w:t>Heucheley</w:t>
      </w:r>
      <w:proofErr w:type="spellEnd"/>
      <w:r>
        <w:t xml:space="preserve"> sagen </w:t>
      </w:r>
      <w:proofErr w:type="spellStart"/>
      <w:r>
        <w:t>kan</w:t>
      </w:r>
      <w:proofErr w:type="spellEnd"/>
      <w:r>
        <w:t xml:space="preserve">: Ich </w:t>
      </w:r>
      <w:proofErr w:type="spellStart"/>
      <w:r>
        <w:t>wolt</w:t>
      </w:r>
      <w:proofErr w:type="spellEnd"/>
      <w:r>
        <w:t xml:space="preserve"> diese Lust nicht begehren / wenn ich </w:t>
      </w:r>
      <w:proofErr w:type="spellStart"/>
      <w:r>
        <w:t>wueste</w:t>
      </w:r>
      <w:proofErr w:type="spellEnd"/>
      <w:r>
        <w:t xml:space="preserve"> / daß ich ohne dieselbe mein </w:t>
      </w:r>
      <w:proofErr w:type="spellStart"/>
      <w:r>
        <w:t>Gemueth</w:t>
      </w:r>
      <w:proofErr w:type="spellEnd"/>
      <w:r>
        <w:t xml:space="preserve"> und meinen Leib </w:t>
      </w:r>
      <w:proofErr w:type="spellStart"/>
      <w:r>
        <w:t>staercken</w:t>
      </w:r>
      <w:proofErr w:type="spellEnd"/>
      <w:r>
        <w:t xml:space="preserve"> und geschickt machen </w:t>
      </w:r>
      <w:proofErr w:type="spellStart"/>
      <w:r>
        <w:t>koente</w:t>
      </w:r>
      <w:proofErr w:type="spellEnd"/>
      <w:r>
        <w:t xml:space="preserve"> / zum Dienste Gottes. 3. Wenn man nicht </w:t>
      </w:r>
      <w:proofErr w:type="spellStart"/>
      <w:r>
        <w:t>unnoethige</w:t>
      </w:r>
      <w:proofErr w:type="spellEnd"/>
      <w:r>
        <w:t xml:space="preserve"> </w:t>
      </w:r>
      <w:proofErr w:type="spellStart"/>
      <w:r>
        <w:t>Ergoetzung</w:t>
      </w:r>
      <w:proofErr w:type="spellEnd"/>
      <w:r>
        <w:t xml:space="preserve"> all zu sehr liebet / und bleibet auch nicht </w:t>
      </w:r>
      <w:proofErr w:type="spellStart"/>
      <w:r>
        <w:t>laenger</w:t>
      </w:r>
      <w:proofErr w:type="spellEnd"/>
      <w:r>
        <w:t xml:space="preserve"> in </w:t>
      </w:r>
      <w:proofErr w:type="spellStart"/>
      <w:r>
        <w:t>denenselben</w:t>
      </w:r>
      <w:proofErr w:type="spellEnd"/>
      <w:r>
        <w:t xml:space="preserve"> / denn sie sich schicken mag / zu </w:t>
      </w:r>
      <w:proofErr w:type="spellStart"/>
      <w:r>
        <w:t>obgemeldem</w:t>
      </w:r>
      <w:proofErr w:type="spellEnd"/>
      <w:r>
        <w:t xml:space="preserve"> Zweck / und daß man nicht die herrliche Zeit vergeblich darinnen zubringet. 4. Wenn die </w:t>
      </w:r>
      <w:proofErr w:type="spellStart"/>
      <w:r>
        <w:t>Ergoetzung</w:t>
      </w:r>
      <w:proofErr w:type="spellEnd"/>
      <w:r>
        <w:t xml:space="preserve"> nicht </w:t>
      </w:r>
      <w:proofErr w:type="spellStart"/>
      <w:r>
        <w:t>ungebuehrlich</w:t>
      </w:r>
      <w:proofErr w:type="spellEnd"/>
      <w:r>
        <w:t xml:space="preserve"> / zu viel oder zu groß / zu kostbar / oder durch dergleichen </w:t>
      </w:r>
      <w:proofErr w:type="spellStart"/>
      <w:r>
        <w:t>Zufaelle</w:t>
      </w:r>
      <w:proofErr w:type="spellEnd"/>
      <w:r>
        <w:t xml:space="preserve"> </w:t>
      </w:r>
      <w:proofErr w:type="spellStart"/>
      <w:r>
        <w:t>unzulaeßig</w:t>
      </w:r>
      <w:proofErr w:type="spellEnd"/>
      <w:r>
        <w:t xml:space="preserve"> gemachet wird. 5. Wenn sie nicht mehr veranlassen / zu Laster und zum Boesen / als zum Guten / daß sie etwa Anlaß geben zu </w:t>
      </w:r>
      <w:proofErr w:type="spellStart"/>
      <w:r>
        <w:t>Geitz</w:t>
      </w:r>
      <w:proofErr w:type="spellEnd"/>
      <w:r>
        <w:t xml:space="preserve"> / Unzucht / </w:t>
      </w:r>
      <w:proofErr w:type="spellStart"/>
      <w:r>
        <w:t>irrdischem</w:t>
      </w:r>
      <w:proofErr w:type="spellEnd"/>
      <w:r>
        <w:t xml:space="preserve"> Sinn / etc. 6. Wenn sie nicht denen / die bey uns sind / an der Seelen mehr schaden / als sie uns </w:t>
      </w:r>
      <w:proofErr w:type="spellStart"/>
      <w:r>
        <w:t>nuetzen</w:t>
      </w:r>
      <w:proofErr w:type="spellEnd"/>
      <w:r>
        <w:t xml:space="preserve"> </w:t>
      </w:r>
      <w:proofErr w:type="spellStart"/>
      <w:r>
        <w:t>moechten</w:t>
      </w:r>
      <w:proofErr w:type="spellEnd"/>
      <w:r>
        <w:t xml:space="preserve"> / daß wir </w:t>
      </w:r>
      <w:proofErr w:type="spellStart"/>
      <w:r>
        <w:t>etwan</w:t>
      </w:r>
      <w:proofErr w:type="spellEnd"/>
      <w:r>
        <w:t xml:space="preserve"> die Schwachen / die solche </w:t>
      </w:r>
      <w:proofErr w:type="spellStart"/>
      <w:r>
        <w:t>Ergoetzung</w:t>
      </w:r>
      <w:proofErr w:type="spellEnd"/>
      <w:r>
        <w:t xml:space="preserve"> </w:t>
      </w:r>
      <w:proofErr w:type="spellStart"/>
      <w:r>
        <w:t>unzulaeßig</w:t>
      </w:r>
      <w:proofErr w:type="spellEnd"/>
      <w:r>
        <w:t xml:space="preserve"> achten </w:t>
      </w:r>
      <w:proofErr w:type="spellStart"/>
      <w:r>
        <w:t>moechten</w:t>
      </w:r>
      <w:proofErr w:type="spellEnd"/>
      <w:r>
        <w:t xml:space="preserve"> / nicht </w:t>
      </w:r>
      <w:proofErr w:type="spellStart"/>
      <w:r>
        <w:t>aergern</w:t>
      </w:r>
      <w:proofErr w:type="spellEnd"/>
      <w:r>
        <w:t xml:space="preserve">. 7. Wenn sie zu rechter Zeit gebrauchet werden / daß sie uns nicht von </w:t>
      </w:r>
      <w:proofErr w:type="spellStart"/>
      <w:r>
        <w:t>noethigen</w:t>
      </w:r>
      <w:proofErr w:type="spellEnd"/>
      <w:r>
        <w:t xml:space="preserve"> und wichtigen Sachen abhalten. 8. Wenn wir derselben uns nicht gebrauchen unter solcher Gesellschafft / die uns nicht anstehet. 9. Endlich wenn wir einen Unterscheid machen unter denen </w:t>
      </w:r>
      <w:proofErr w:type="spellStart"/>
      <w:r>
        <w:t>Ergetzungen</w:t>
      </w:r>
      <w:proofErr w:type="spellEnd"/>
      <w:r>
        <w:t xml:space="preserve"> / und wenn wir die Wahl haben von unterschiedlichen / die Beste aussuchen / da das geringste </w:t>
      </w:r>
      <w:proofErr w:type="spellStart"/>
      <w:r>
        <w:t>Ergernues</w:t>
      </w:r>
      <w:proofErr w:type="spellEnd"/>
      <w:r>
        <w:t xml:space="preserve"> </w:t>
      </w:r>
      <w:proofErr w:type="spellStart"/>
      <w:r>
        <w:t>moege</w:t>
      </w:r>
      <w:proofErr w:type="spellEnd"/>
      <w:r>
        <w:t xml:space="preserve"> mit gegeben werden / die nicht sehr kostbar sey / und welche am besten </w:t>
      </w:r>
      <w:proofErr w:type="spellStart"/>
      <w:r>
        <w:t>befoerdere</w:t>
      </w:r>
      <w:proofErr w:type="spellEnd"/>
      <w:r>
        <w:t xml:space="preserve"> die Gesundheit </w:t>
      </w:r>
      <w:proofErr w:type="spellStart"/>
      <w:r>
        <w:t>unserrs</w:t>
      </w:r>
      <w:proofErr w:type="spellEnd"/>
      <w:r>
        <w:t xml:space="preserve"> Leibes. </w:t>
      </w:r>
    </w:p>
    <w:p w14:paraId="3137CD49" w14:textId="77777777" w:rsidR="006164D3" w:rsidRDefault="006164D3" w:rsidP="006164D3">
      <w:pPr>
        <w:pStyle w:val="StandardWeb"/>
      </w:pPr>
      <w:r>
        <w:t xml:space="preserve">Wenn man diese Regeln in acht nimmt / so sind die </w:t>
      </w:r>
      <w:proofErr w:type="spellStart"/>
      <w:r>
        <w:t>Ergetzungen</w:t>
      </w:r>
      <w:proofErr w:type="spellEnd"/>
      <w:r>
        <w:t xml:space="preserve"> eben so </w:t>
      </w:r>
      <w:proofErr w:type="spellStart"/>
      <w:r>
        <w:t>zulaeßig</w:t>
      </w:r>
      <w:proofErr w:type="spellEnd"/>
      <w:r>
        <w:t xml:space="preserve"> / als Schlaff / Essen und </w:t>
      </w:r>
      <w:proofErr w:type="spellStart"/>
      <w:r>
        <w:t>Trincken</w:t>
      </w:r>
      <w:proofErr w:type="spellEnd"/>
      <w:r>
        <w:t xml:space="preserve"> / oder </w:t>
      </w:r>
      <w:proofErr w:type="spellStart"/>
      <w:r>
        <w:t>Artzney</w:t>
      </w:r>
      <w:proofErr w:type="spellEnd"/>
      <w:r>
        <w:t xml:space="preserve">. </w:t>
      </w:r>
    </w:p>
    <w:p w14:paraId="44CB3679" w14:textId="77777777" w:rsidR="006164D3" w:rsidRDefault="006164D3" w:rsidP="006164D3">
      <w:pPr>
        <w:pStyle w:val="StandardWeb"/>
      </w:pPr>
      <w:r>
        <w:t xml:space="preserve">Aber leider! die fleischliche und gottlose Welt gebrauchet derselben weit </w:t>
      </w:r>
      <w:proofErr w:type="spellStart"/>
      <w:r>
        <w:t>anderst</w:t>
      </w:r>
      <w:proofErr w:type="spellEnd"/>
      <w:r>
        <w:t xml:space="preserve">. </w:t>
      </w:r>
      <w:proofErr w:type="spellStart"/>
      <w:r>
        <w:t>Bißweilen</w:t>
      </w:r>
      <w:proofErr w:type="spellEnd"/>
      <w:r>
        <w:t xml:space="preserve"> ergetzen sie sich mit der </w:t>
      </w:r>
      <w:proofErr w:type="spellStart"/>
      <w:r>
        <w:t>Suende</w:t>
      </w:r>
      <w:proofErr w:type="spellEnd"/>
      <w:r>
        <w:t xml:space="preserve"> selbst / durch Mißbrauch des Namens GOttes / seiner Diener / seiner Creaturen: Fressen und </w:t>
      </w:r>
      <w:proofErr w:type="spellStart"/>
      <w:r>
        <w:t>Sauffen</w:t>
      </w:r>
      <w:proofErr w:type="spellEnd"/>
      <w:r>
        <w:t xml:space="preserve"> / und </w:t>
      </w:r>
      <w:proofErr w:type="spellStart"/>
      <w:r>
        <w:t>irrdisch</w:t>
      </w:r>
      <w:proofErr w:type="spellEnd"/>
      <w:r>
        <w:t xml:space="preserve"> gesinnet seyn / ist etlicher Leute </w:t>
      </w:r>
      <w:proofErr w:type="spellStart"/>
      <w:r>
        <w:t>hoechste</w:t>
      </w:r>
      <w:proofErr w:type="spellEnd"/>
      <w:r>
        <w:t xml:space="preserve"> Lust. Und ob schon die Obrigkeit durch ihr Gesetze und Ordnungen ihnen solche </w:t>
      </w:r>
      <w:proofErr w:type="spellStart"/>
      <w:r>
        <w:t>Ergetzungen</w:t>
      </w:r>
      <w:proofErr w:type="spellEnd"/>
      <w:r>
        <w:t xml:space="preserve"> verbeut / und GOtt will / daß man der Obrigkeit / so lange ihre Ordnungen nicht wider sein Wort sind / gehorchen soll / so machen sie ihnen davon kein Gewissen. Ja es mag die </w:t>
      </w:r>
      <w:proofErr w:type="spellStart"/>
      <w:r>
        <w:t>Ergetzung</w:t>
      </w:r>
      <w:proofErr w:type="spellEnd"/>
      <w:r>
        <w:t xml:space="preserve"> so </w:t>
      </w:r>
      <w:proofErr w:type="spellStart"/>
      <w:r>
        <w:t>zulaeßig</w:t>
      </w:r>
      <w:proofErr w:type="spellEnd"/>
      <w:r>
        <w:t xml:space="preserve"> seyn / wie sie wollen / so machen sie eine gottlose </w:t>
      </w:r>
      <w:proofErr w:type="spellStart"/>
      <w:r>
        <w:t>Ergoetzung</w:t>
      </w:r>
      <w:proofErr w:type="spellEnd"/>
      <w:r>
        <w:t xml:space="preserve"> daraus / weil sie einen gottlosen und fleischlichen Zweck haben. Sie </w:t>
      </w:r>
      <w:proofErr w:type="spellStart"/>
      <w:r>
        <w:t>ergoetzen</w:t>
      </w:r>
      <w:proofErr w:type="spellEnd"/>
      <w:r>
        <w:t xml:space="preserve"> sich nicht in der Intention, daß sie dadurch sich </w:t>
      </w:r>
      <w:proofErr w:type="spellStart"/>
      <w:r>
        <w:t>moechten</w:t>
      </w:r>
      <w:proofErr w:type="spellEnd"/>
      <w:r>
        <w:t xml:space="preserve"> geschickt machen / zum Dienste Gottes / zum heiligen und gottseligen Leben und Wandel; sondern nur allein / weil es ihrem Fleische </w:t>
      </w:r>
      <w:proofErr w:type="spellStart"/>
      <w:r>
        <w:t>wol</w:t>
      </w:r>
      <w:proofErr w:type="spellEnd"/>
      <w:r>
        <w:t xml:space="preserve"> behaget: Eben wie die </w:t>
      </w:r>
      <w:proofErr w:type="spellStart"/>
      <w:r>
        <w:t>Saeuffer</w:t>
      </w:r>
      <w:proofErr w:type="spellEnd"/>
      <w:r>
        <w:t xml:space="preserve"> / Fresser / Hurer / etc. die nur allein auf ihre Lust sehen / und wenn sie gefraget werden / warum sie in solchen </w:t>
      </w:r>
      <w:proofErr w:type="spellStart"/>
      <w:r>
        <w:t>Suenden</w:t>
      </w:r>
      <w:proofErr w:type="spellEnd"/>
      <w:r>
        <w:t xml:space="preserve"> leben / nichts anders antworten </w:t>
      </w:r>
      <w:proofErr w:type="spellStart"/>
      <w:r>
        <w:t>koennen</w:t>
      </w:r>
      <w:proofErr w:type="spellEnd"/>
      <w:r>
        <w:t xml:space="preserve"> / als weil sie Lust und </w:t>
      </w:r>
      <w:proofErr w:type="spellStart"/>
      <w:r>
        <w:t>Ergoetzlichkeit</w:t>
      </w:r>
      <w:proofErr w:type="spellEnd"/>
      <w:r>
        <w:t xml:space="preserve"> daran haben; Also ist es auch mit </w:t>
      </w:r>
      <w:proofErr w:type="spellStart"/>
      <w:r>
        <w:t>Luestlingen</w:t>
      </w:r>
      <w:proofErr w:type="spellEnd"/>
      <w:r>
        <w:t xml:space="preserve"> / und der Wollust ergebenen Leuten. Wie wenig unter viel tausend </w:t>
      </w:r>
      <w:proofErr w:type="spellStart"/>
      <w:r>
        <w:t>solte</w:t>
      </w:r>
      <w:proofErr w:type="spellEnd"/>
      <w:r>
        <w:t xml:space="preserve"> man </w:t>
      </w:r>
      <w:proofErr w:type="spellStart"/>
      <w:r>
        <w:t>wol</w:t>
      </w:r>
      <w:proofErr w:type="spellEnd"/>
      <w:r>
        <w:t xml:space="preserve"> finden / die mit Karten oder </w:t>
      </w:r>
      <w:proofErr w:type="spellStart"/>
      <w:r>
        <w:t>Bretspiel</w:t>
      </w:r>
      <w:proofErr w:type="spellEnd"/>
      <w:r>
        <w:t xml:space="preserve"> sich </w:t>
      </w:r>
      <w:proofErr w:type="spellStart"/>
      <w:r>
        <w:t>ergoetzen</w:t>
      </w:r>
      <w:proofErr w:type="spellEnd"/>
      <w:r>
        <w:t xml:space="preserve"> / die in der </w:t>
      </w:r>
      <w:proofErr w:type="spellStart"/>
      <w:r>
        <w:t>Warheit</w:t>
      </w:r>
      <w:proofErr w:type="spellEnd"/>
      <w:r>
        <w:t xml:space="preserve"> sagen </w:t>
      </w:r>
      <w:proofErr w:type="spellStart"/>
      <w:r>
        <w:t>koennen</w:t>
      </w:r>
      <w:proofErr w:type="spellEnd"/>
      <w:r>
        <w:t xml:space="preserve"> / sie </w:t>
      </w:r>
      <w:proofErr w:type="spellStart"/>
      <w:r>
        <w:t>wolten</w:t>
      </w:r>
      <w:proofErr w:type="spellEnd"/>
      <w:r>
        <w:t xml:space="preserve"> dieses nicht thun / wenn es nicht </w:t>
      </w:r>
      <w:proofErr w:type="spellStart"/>
      <w:r>
        <w:t>waere</w:t>
      </w:r>
      <w:proofErr w:type="spellEnd"/>
      <w:r>
        <w:t xml:space="preserve"> / daß sie sich dadurch geschickt </w:t>
      </w:r>
      <w:proofErr w:type="spellStart"/>
      <w:r>
        <w:t>macheten</w:t>
      </w:r>
      <w:proofErr w:type="spellEnd"/>
      <w:r>
        <w:t xml:space="preserve"> zum Dienste Gottes? ich meines theils </w:t>
      </w:r>
      <w:proofErr w:type="spellStart"/>
      <w:r>
        <w:t>wueste</w:t>
      </w:r>
      <w:proofErr w:type="spellEnd"/>
      <w:r>
        <w:t xml:space="preserve"> keinen: Vielleicht in andern </w:t>
      </w:r>
      <w:proofErr w:type="spellStart"/>
      <w:r>
        <w:t>Ergoetzungen</w:t>
      </w:r>
      <w:proofErr w:type="spellEnd"/>
      <w:r>
        <w:t xml:space="preserve"> </w:t>
      </w:r>
      <w:proofErr w:type="spellStart"/>
      <w:r>
        <w:t>moechte</w:t>
      </w:r>
      <w:proofErr w:type="spellEnd"/>
      <w:r>
        <w:t xml:space="preserve"> man finden / die mit </w:t>
      </w:r>
      <w:proofErr w:type="spellStart"/>
      <w:r>
        <w:t>Warheit</w:t>
      </w:r>
      <w:proofErr w:type="spellEnd"/>
      <w:r>
        <w:t xml:space="preserve"> </w:t>
      </w:r>
      <w:proofErr w:type="spellStart"/>
      <w:r>
        <w:t>koenten</w:t>
      </w:r>
      <w:proofErr w:type="spellEnd"/>
      <w:r>
        <w:t xml:space="preserve"> solche Antwort geben / aber nicht in dieser. Ach! es ist diese </w:t>
      </w:r>
      <w:proofErr w:type="spellStart"/>
      <w:r>
        <w:t>Suende</w:t>
      </w:r>
      <w:proofErr w:type="spellEnd"/>
      <w:r>
        <w:t xml:space="preserve"> nicht so geringe als viele Unbußfertige und durch Betrug der </w:t>
      </w:r>
      <w:proofErr w:type="spellStart"/>
      <w:r>
        <w:t>Suenden</w:t>
      </w:r>
      <w:proofErr w:type="spellEnd"/>
      <w:r>
        <w:t xml:space="preserve"> verstockte Seelen </w:t>
      </w:r>
      <w:proofErr w:type="spellStart"/>
      <w:r>
        <w:t>dafuer</w:t>
      </w:r>
      <w:proofErr w:type="spellEnd"/>
      <w:r>
        <w:t xml:space="preserve"> halten. Es ist eine mit von den </w:t>
      </w:r>
      <w:proofErr w:type="spellStart"/>
      <w:r>
        <w:t>schreyenden</w:t>
      </w:r>
      <w:proofErr w:type="spellEnd"/>
      <w:r>
        <w:t xml:space="preserve"> </w:t>
      </w:r>
      <w:proofErr w:type="spellStart"/>
      <w:r>
        <w:t>Suenden</w:t>
      </w:r>
      <w:proofErr w:type="spellEnd"/>
      <w:r>
        <w:t xml:space="preserve"> / und wie ich davor halte / eine </w:t>
      </w:r>
      <w:proofErr w:type="spellStart"/>
      <w:r>
        <w:t>Suende</w:t>
      </w:r>
      <w:proofErr w:type="spellEnd"/>
      <w:r>
        <w:t xml:space="preserve"> die neben andern / den letzten Krieg </w:t>
      </w:r>
      <w:proofErr w:type="spellStart"/>
      <w:r>
        <w:t>ueber</w:t>
      </w:r>
      <w:proofErr w:type="spellEnd"/>
      <w:r>
        <w:t xml:space="preserve"> uns </w:t>
      </w:r>
      <w:proofErr w:type="spellStart"/>
      <w:r>
        <w:t>rieff</w:t>
      </w:r>
      <w:proofErr w:type="spellEnd"/>
      <w:r>
        <w:t xml:space="preserve"> / und ist doch noch nicht halb abgethan. Die vornehmsten im Lande / die da </w:t>
      </w:r>
      <w:proofErr w:type="spellStart"/>
      <w:r>
        <w:t>solten</w:t>
      </w:r>
      <w:proofErr w:type="spellEnd"/>
      <w:r>
        <w:t xml:space="preserve"> </w:t>
      </w:r>
      <w:proofErr w:type="spellStart"/>
      <w:r>
        <w:t>aufferzogen</w:t>
      </w:r>
      <w:proofErr w:type="spellEnd"/>
      <w:r>
        <w:t xml:space="preserve"> seyn / in der Furcht Gottes und andern guten </w:t>
      </w:r>
      <w:proofErr w:type="spellStart"/>
      <w:r>
        <w:t>Kuensten</w:t>
      </w:r>
      <w:proofErr w:type="spellEnd"/>
      <w:r>
        <w:t xml:space="preserve"> und Sprachen / und </w:t>
      </w:r>
      <w:proofErr w:type="spellStart"/>
      <w:r>
        <w:t>solten</w:t>
      </w:r>
      <w:proofErr w:type="spellEnd"/>
      <w:r>
        <w:t xml:space="preserve"> dem gemeinen </w:t>
      </w:r>
      <w:proofErr w:type="spellStart"/>
      <w:r>
        <w:t>Volck</w:t>
      </w:r>
      <w:proofErr w:type="spellEnd"/>
      <w:r>
        <w:t xml:space="preserve"> mit </w:t>
      </w:r>
      <w:proofErr w:type="spellStart"/>
      <w:r>
        <w:t>Maeßigkeit</w:t>
      </w:r>
      <w:proofErr w:type="spellEnd"/>
      <w:r>
        <w:t xml:space="preserve"> und heiligem Leben vorgehen / die waren </w:t>
      </w:r>
      <w:proofErr w:type="spellStart"/>
      <w:r>
        <w:t>schaendlich</w:t>
      </w:r>
      <w:proofErr w:type="spellEnd"/>
      <w:r>
        <w:t xml:space="preserve"> und bestialisch ersoffen in diesem </w:t>
      </w:r>
      <w:proofErr w:type="spellStart"/>
      <w:r>
        <w:t>Stuecke</w:t>
      </w:r>
      <w:proofErr w:type="spellEnd"/>
      <w:r>
        <w:t xml:space="preserve"> der fleischlichen Lust. An statt daß sie </w:t>
      </w:r>
      <w:proofErr w:type="spellStart"/>
      <w:r>
        <w:t>solten</w:t>
      </w:r>
      <w:proofErr w:type="spellEnd"/>
      <w:r>
        <w:t xml:space="preserve"> neben ihrem Gesinde </w:t>
      </w:r>
      <w:proofErr w:type="spellStart"/>
      <w:r>
        <w:t>eiferig</w:t>
      </w:r>
      <w:proofErr w:type="spellEnd"/>
      <w:r>
        <w:t xml:space="preserve"> zu GOtt beten / heilige Unterredungen pflegen / ihre Hausgenossen unterrichten in den Wegen des Herren / so ward die Zeit zu Karten- und </w:t>
      </w:r>
      <w:proofErr w:type="spellStart"/>
      <w:r>
        <w:t>Bretspiel</w:t>
      </w:r>
      <w:proofErr w:type="spellEnd"/>
      <w:r>
        <w:t xml:space="preserve"> angewandt / dabey viel Fluchen und Schweren </w:t>
      </w:r>
      <w:proofErr w:type="spellStart"/>
      <w:r>
        <w:t>vorgieng</w:t>
      </w:r>
      <w:proofErr w:type="spellEnd"/>
      <w:r>
        <w:t xml:space="preserve"> / die Kinder und Dienstboten </w:t>
      </w:r>
      <w:proofErr w:type="spellStart"/>
      <w:r>
        <w:t>lerneten</w:t>
      </w:r>
      <w:proofErr w:type="spellEnd"/>
      <w:r>
        <w:t xml:space="preserve"> </w:t>
      </w:r>
      <w:proofErr w:type="spellStart"/>
      <w:r>
        <w:t>diß</w:t>
      </w:r>
      <w:proofErr w:type="spellEnd"/>
      <w:r>
        <w:t xml:space="preserve"> / und machten es eben also. Sie wandten mehr Zeit an </w:t>
      </w:r>
      <w:proofErr w:type="spellStart"/>
      <w:r>
        <w:t>diß</w:t>
      </w:r>
      <w:proofErr w:type="spellEnd"/>
      <w:r>
        <w:t xml:space="preserve"> / und ein Jagen / Vogel fangen / </w:t>
      </w:r>
      <w:proofErr w:type="spellStart"/>
      <w:r>
        <w:t>Comoedien</w:t>
      </w:r>
      <w:proofErr w:type="spellEnd"/>
      <w:r>
        <w:t xml:space="preserve"> / und dergleichen / als an ihren Gottes-Dienst / ja mehr als an ihre </w:t>
      </w:r>
      <w:proofErr w:type="spellStart"/>
      <w:r>
        <w:t>rechtmaeßige</w:t>
      </w:r>
      <w:proofErr w:type="spellEnd"/>
      <w:r>
        <w:t xml:space="preserve"> und von GOtt befohlene </w:t>
      </w:r>
      <w:proofErr w:type="spellStart"/>
      <w:r>
        <w:t>Beruffs-Geschaeffte</w:t>
      </w:r>
      <w:proofErr w:type="spellEnd"/>
      <w:r>
        <w:t xml:space="preserve">: Sie lebten / als ob sie keinen </w:t>
      </w:r>
      <w:proofErr w:type="spellStart"/>
      <w:r>
        <w:t>Beruff</w:t>
      </w:r>
      <w:proofErr w:type="spellEnd"/>
      <w:r>
        <w:t xml:space="preserve"> </w:t>
      </w:r>
      <w:proofErr w:type="spellStart"/>
      <w:r>
        <w:t>haetten</w:t>
      </w:r>
      <w:proofErr w:type="spellEnd"/>
      <w:r>
        <w:t xml:space="preserve"> / oder </w:t>
      </w:r>
      <w:proofErr w:type="spellStart"/>
      <w:r>
        <w:t>nichtes</w:t>
      </w:r>
      <w:proofErr w:type="spellEnd"/>
      <w:r>
        <w:t xml:space="preserve"> vor sie zu thun </w:t>
      </w:r>
      <w:proofErr w:type="spellStart"/>
      <w:r>
        <w:t>waere</w:t>
      </w:r>
      <w:proofErr w:type="spellEnd"/>
      <w:r>
        <w:t xml:space="preserve"> / denn all ihre Arbeit war fast / daß sie </w:t>
      </w:r>
      <w:proofErr w:type="spellStart"/>
      <w:r>
        <w:t>auffstunden</w:t>
      </w:r>
      <w:proofErr w:type="spellEnd"/>
      <w:r>
        <w:t xml:space="preserve"> / zogen sich denn an / </w:t>
      </w:r>
      <w:proofErr w:type="spellStart"/>
      <w:r>
        <w:t>schmuecketen</w:t>
      </w:r>
      <w:proofErr w:type="spellEnd"/>
      <w:r>
        <w:t xml:space="preserve"> sich / </w:t>
      </w:r>
      <w:proofErr w:type="spellStart"/>
      <w:r>
        <w:t>complementirten</w:t>
      </w:r>
      <w:proofErr w:type="spellEnd"/>
      <w:r>
        <w:t xml:space="preserve"> die um sie waren / darauf zu Tisch / nach der Mahlzeit nahmen sie vor ihre </w:t>
      </w:r>
      <w:proofErr w:type="spellStart"/>
      <w:r>
        <w:t>Ergoetzung</w:t>
      </w:r>
      <w:proofErr w:type="spellEnd"/>
      <w:r>
        <w:t xml:space="preserve"> / entweder daheim oder bey andern / </w:t>
      </w:r>
      <w:proofErr w:type="spellStart"/>
      <w:r>
        <w:t>biß</w:t>
      </w:r>
      <w:proofErr w:type="spellEnd"/>
      <w:r>
        <w:t xml:space="preserve"> daß es wieder Zeit war zum Abend-Essen / da legten sie denn ihre </w:t>
      </w:r>
      <w:proofErr w:type="spellStart"/>
      <w:r>
        <w:t>Ergoetzung</w:t>
      </w:r>
      <w:proofErr w:type="spellEnd"/>
      <w:r>
        <w:t xml:space="preserve"> </w:t>
      </w:r>
      <w:proofErr w:type="spellStart"/>
      <w:r>
        <w:t>ueber</w:t>
      </w:r>
      <w:proofErr w:type="spellEnd"/>
      <w:r>
        <w:t xml:space="preserve"> / oder hatten andere </w:t>
      </w:r>
      <w:proofErr w:type="spellStart"/>
      <w:r>
        <w:t>unnuetze</w:t>
      </w:r>
      <w:proofErr w:type="spellEnd"/>
      <w:r>
        <w:t xml:space="preserve"> </w:t>
      </w:r>
      <w:proofErr w:type="spellStart"/>
      <w:r>
        <w:t>Geschwaetz</w:t>
      </w:r>
      <w:proofErr w:type="spellEnd"/>
      <w:r>
        <w:t xml:space="preserve"> / und so dann wieder zu Bette: das </w:t>
      </w:r>
      <w:proofErr w:type="spellStart"/>
      <w:r>
        <w:t>gieng</w:t>
      </w:r>
      <w:proofErr w:type="spellEnd"/>
      <w:r>
        <w:t xml:space="preserve"> so fort / von einer Zeit zur andern; Sie setzten sich nieder zu essen und zu </w:t>
      </w:r>
      <w:proofErr w:type="spellStart"/>
      <w:r>
        <w:t>trincken</w:t>
      </w:r>
      <w:proofErr w:type="spellEnd"/>
      <w:r>
        <w:t xml:space="preserve"> / und stunden auf zu spielen / </w:t>
      </w:r>
      <w:proofErr w:type="spellStart"/>
      <w:r>
        <w:t>Exod</w:t>
      </w:r>
      <w:proofErr w:type="spellEnd"/>
      <w:r>
        <w:t xml:space="preserve">. 32/ 6. 1. Cor. 10/ 7. Sie </w:t>
      </w:r>
      <w:proofErr w:type="spellStart"/>
      <w:r>
        <w:t>lebeten</w:t>
      </w:r>
      <w:proofErr w:type="spellEnd"/>
      <w:r>
        <w:t xml:space="preserve"> in der </w:t>
      </w:r>
      <w:proofErr w:type="spellStart"/>
      <w:r>
        <w:t>Suende</w:t>
      </w:r>
      <w:proofErr w:type="spellEnd"/>
      <w:r>
        <w:t xml:space="preserve"> Sodoms / Hoffart und alles </w:t>
      </w:r>
      <w:proofErr w:type="spellStart"/>
      <w:r>
        <w:t>Vollauff</w:t>
      </w:r>
      <w:proofErr w:type="spellEnd"/>
      <w:r>
        <w:t xml:space="preserve"> / Ezech. 16/ 49. Sie traten in die </w:t>
      </w:r>
      <w:proofErr w:type="spellStart"/>
      <w:r>
        <w:t>Fußstapffen</w:t>
      </w:r>
      <w:proofErr w:type="spellEnd"/>
      <w:r>
        <w:t xml:space="preserve"> dessen / von </w:t>
      </w:r>
      <w:proofErr w:type="spellStart"/>
      <w:r>
        <w:t>deme</w:t>
      </w:r>
      <w:proofErr w:type="spellEnd"/>
      <w:r>
        <w:t xml:space="preserve"> CHristus ihnen gesaget hatte / daß er vergebens bete / um einen </w:t>
      </w:r>
      <w:proofErr w:type="spellStart"/>
      <w:r>
        <w:t>Tropffen</w:t>
      </w:r>
      <w:proofErr w:type="spellEnd"/>
      <w:r>
        <w:t xml:space="preserve"> Wasser seine Zunge zu </w:t>
      </w:r>
      <w:proofErr w:type="spellStart"/>
      <w:r>
        <w:t>kuehlen</w:t>
      </w:r>
      <w:proofErr w:type="spellEnd"/>
      <w:r>
        <w:t xml:space="preserve"> / Luc. 16/ 19. waren </w:t>
      </w:r>
      <w:proofErr w:type="spellStart"/>
      <w:r>
        <w:t>praechtig</w:t>
      </w:r>
      <w:proofErr w:type="spellEnd"/>
      <w:r>
        <w:t xml:space="preserve"> gekleidet / und </w:t>
      </w:r>
      <w:proofErr w:type="spellStart"/>
      <w:r>
        <w:t>lebeten</w:t>
      </w:r>
      <w:proofErr w:type="spellEnd"/>
      <w:r>
        <w:t xml:space="preserve"> alle Tage herrlich und in Freuden. Ihr </w:t>
      </w:r>
      <w:proofErr w:type="spellStart"/>
      <w:r>
        <w:t>gantzes</w:t>
      </w:r>
      <w:proofErr w:type="spellEnd"/>
      <w:r>
        <w:t xml:space="preserve"> Leben wurde </w:t>
      </w:r>
      <w:proofErr w:type="spellStart"/>
      <w:r>
        <w:t>aufgeopffert</w:t>
      </w:r>
      <w:proofErr w:type="spellEnd"/>
      <w:r>
        <w:t xml:space="preserve"> ihrem Fleisch / ihren Bauch / und ihrer Lust. </w:t>
      </w:r>
      <w:proofErr w:type="spellStart"/>
      <w:r>
        <w:t>Biß</w:t>
      </w:r>
      <w:proofErr w:type="spellEnd"/>
      <w:r>
        <w:t xml:space="preserve"> daß GOtt in seinem Zorn auf sie hereinbrach / und gab ihnen etwas anders zu schaffen / </w:t>
      </w:r>
      <w:proofErr w:type="spellStart"/>
      <w:r>
        <w:t>hieng</w:t>
      </w:r>
      <w:proofErr w:type="spellEnd"/>
      <w:r>
        <w:t xml:space="preserve"> ihnen den Brodkorb etwas </w:t>
      </w:r>
      <w:proofErr w:type="spellStart"/>
      <w:r>
        <w:t>hoeher</w:t>
      </w:r>
      <w:proofErr w:type="spellEnd"/>
      <w:r>
        <w:t xml:space="preserve"> entzog ihnen die </w:t>
      </w:r>
      <w:proofErr w:type="spellStart"/>
      <w:r>
        <w:t>uebrigen</w:t>
      </w:r>
      <w:proofErr w:type="spellEnd"/>
      <w:r>
        <w:t xml:space="preserve"> </w:t>
      </w:r>
      <w:proofErr w:type="spellStart"/>
      <w:r>
        <w:t>Gueter</w:t>
      </w:r>
      <w:proofErr w:type="spellEnd"/>
      <w:r>
        <w:t xml:space="preserve"> / die Gelegenheit der </w:t>
      </w:r>
      <w:proofErr w:type="spellStart"/>
      <w:r>
        <w:t>Suenden</w:t>
      </w:r>
      <w:proofErr w:type="spellEnd"/>
      <w:r>
        <w:t xml:space="preserve"> / und </w:t>
      </w:r>
      <w:proofErr w:type="spellStart"/>
      <w:r>
        <w:t>schuettet</w:t>
      </w:r>
      <w:proofErr w:type="spellEnd"/>
      <w:r>
        <w:t xml:space="preserve"> Verachtung / Sorge und Spott </w:t>
      </w:r>
      <w:proofErr w:type="spellStart"/>
      <w:r>
        <w:t>ueber</w:t>
      </w:r>
      <w:proofErr w:type="spellEnd"/>
      <w:r>
        <w:t xml:space="preserve"> sie; Dennoch ist diese </w:t>
      </w:r>
      <w:proofErr w:type="spellStart"/>
      <w:r>
        <w:t>Suende</w:t>
      </w:r>
      <w:proofErr w:type="spellEnd"/>
      <w:r>
        <w:t xml:space="preserve"> noch so gemein auf den heutigen Tag / unangesehen der </w:t>
      </w:r>
      <w:proofErr w:type="spellStart"/>
      <w:r>
        <w:t>erschroecklichen</w:t>
      </w:r>
      <w:proofErr w:type="spellEnd"/>
      <w:r>
        <w:t xml:space="preserve"> Worte / Esa. 5. 11/12/13. Wehe denen die des Morgens auf sind / des </w:t>
      </w:r>
      <w:proofErr w:type="spellStart"/>
      <w:r>
        <w:t>Sauffens</w:t>
      </w:r>
      <w:proofErr w:type="spellEnd"/>
      <w:r>
        <w:t xml:space="preserve"> sich zu befleißigen / und sitzen </w:t>
      </w:r>
      <w:proofErr w:type="spellStart"/>
      <w:r>
        <w:t>biß</w:t>
      </w:r>
      <w:proofErr w:type="spellEnd"/>
      <w:r>
        <w:t xml:space="preserve"> in die Nacht / daß sie der Wein erhitze / und haben </w:t>
      </w:r>
      <w:proofErr w:type="spellStart"/>
      <w:r>
        <w:t>Harpffen</w:t>
      </w:r>
      <w:proofErr w:type="spellEnd"/>
      <w:r>
        <w:t xml:space="preserve"> / Psalter / </w:t>
      </w:r>
      <w:proofErr w:type="spellStart"/>
      <w:r>
        <w:t>Paucken</w:t>
      </w:r>
      <w:proofErr w:type="spellEnd"/>
      <w:r>
        <w:t xml:space="preserve"> / </w:t>
      </w:r>
      <w:proofErr w:type="spellStart"/>
      <w:r>
        <w:t>Pfeiffen</w:t>
      </w:r>
      <w:proofErr w:type="spellEnd"/>
      <w:r>
        <w:t xml:space="preserve"> und Wein in ihrem </w:t>
      </w:r>
      <w:proofErr w:type="spellStart"/>
      <w:r>
        <w:t>Wolleben</w:t>
      </w:r>
      <w:proofErr w:type="spellEnd"/>
      <w:r>
        <w:t xml:space="preserve"> / und sehen nicht auf das </w:t>
      </w:r>
      <w:proofErr w:type="spellStart"/>
      <w:r>
        <w:t>Werck</w:t>
      </w:r>
      <w:proofErr w:type="spellEnd"/>
      <w:r>
        <w:t xml:space="preserve"> des HErrn / und schauen nicht auf die </w:t>
      </w:r>
      <w:proofErr w:type="spellStart"/>
      <w:r>
        <w:t>Geschaeffte</w:t>
      </w:r>
      <w:proofErr w:type="spellEnd"/>
      <w:r>
        <w:t xml:space="preserve"> seiner </w:t>
      </w:r>
      <w:proofErr w:type="spellStart"/>
      <w:r>
        <w:t>Haende</w:t>
      </w:r>
      <w:proofErr w:type="spellEnd"/>
      <w:r>
        <w:t xml:space="preserve"> / darum wird mein </w:t>
      </w:r>
      <w:proofErr w:type="spellStart"/>
      <w:r>
        <w:t>Volck</w:t>
      </w:r>
      <w:proofErr w:type="spellEnd"/>
      <w:r>
        <w:t xml:space="preserve"> </w:t>
      </w:r>
      <w:proofErr w:type="spellStart"/>
      <w:r>
        <w:t>muessen</w:t>
      </w:r>
      <w:proofErr w:type="spellEnd"/>
      <w:r>
        <w:t xml:space="preserve"> </w:t>
      </w:r>
      <w:proofErr w:type="spellStart"/>
      <w:r>
        <w:t>weggefuehret</w:t>
      </w:r>
      <w:proofErr w:type="spellEnd"/>
      <w:r>
        <w:t xml:space="preserve"> werden unversehens / und werden seine herrlichen Hunger und sein </w:t>
      </w:r>
      <w:proofErr w:type="spellStart"/>
      <w:r>
        <w:t>Poebel</w:t>
      </w:r>
      <w:proofErr w:type="spellEnd"/>
      <w:r>
        <w:t xml:space="preserve"> Durst leiden; Darum hat die </w:t>
      </w:r>
      <w:proofErr w:type="spellStart"/>
      <w:r>
        <w:t>Hoelle</w:t>
      </w:r>
      <w:proofErr w:type="spellEnd"/>
      <w:r>
        <w:t xml:space="preserve"> die Seele weit </w:t>
      </w:r>
      <w:proofErr w:type="spellStart"/>
      <w:r>
        <w:t>auffgesperret</w:t>
      </w:r>
      <w:proofErr w:type="spellEnd"/>
      <w:r>
        <w:t xml:space="preserve"> / und den Rachen </w:t>
      </w:r>
      <w:proofErr w:type="spellStart"/>
      <w:r>
        <w:t>auffgethan</w:t>
      </w:r>
      <w:proofErr w:type="spellEnd"/>
      <w:r>
        <w:t xml:space="preserve"> </w:t>
      </w:r>
      <w:proofErr w:type="spellStart"/>
      <w:r>
        <w:t>ohn</w:t>
      </w:r>
      <w:proofErr w:type="spellEnd"/>
      <w:r>
        <w:t xml:space="preserve"> alle Masse / daß hinunter </w:t>
      </w:r>
      <w:proofErr w:type="spellStart"/>
      <w:r>
        <w:t>faharen</w:t>
      </w:r>
      <w:proofErr w:type="spellEnd"/>
      <w:r>
        <w:t xml:space="preserve"> / beyde ihre Herrlichen und ihr </w:t>
      </w:r>
      <w:proofErr w:type="spellStart"/>
      <w:r>
        <w:t>Poebel</w:t>
      </w:r>
      <w:proofErr w:type="spellEnd"/>
      <w:r>
        <w:t xml:space="preserve"> / beyde ihre Reichen und </w:t>
      </w:r>
      <w:proofErr w:type="spellStart"/>
      <w:r>
        <w:t>Froelichen</w:t>
      </w:r>
      <w:proofErr w:type="spellEnd"/>
      <w:r>
        <w:t xml:space="preserve"> / Amos. 6/ 1.4.5.6.7. Wehe den </w:t>
      </w:r>
      <w:proofErr w:type="spellStart"/>
      <w:r>
        <w:t>Stoltzen</w:t>
      </w:r>
      <w:proofErr w:type="spellEnd"/>
      <w:r>
        <w:t xml:space="preserve"> zu Zion / die ihr schlaffet auf </w:t>
      </w:r>
      <w:proofErr w:type="spellStart"/>
      <w:r>
        <w:t>Elffenbeinen</w:t>
      </w:r>
      <w:proofErr w:type="spellEnd"/>
      <w:r>
        <w:t xml:space="preserve"> Lagern / und treibet </w:t>
      </w:r>
      <w:proofErr w:type="spellStart"/>
      <w:r>
        <w:t>Uberfluß</w:t>
      </w:r>
      <w:proofErr w:type="spellEnd"/>
      <w:r>
        <w:t xml:space="preserve"> mit euren Boten / ihr esset die </w:t>
      </w:r>
      <w:proofErr w:type="spellStart"/>
      <w:r>
        <w:t>Laemmer</w:t>
      </w:r>
      <w:proofErr w:type="spellEnd"/>
      <w:r>
        <w:t xml:space="preserve"> aus der Heerde / und die </w:t>
      </w:r>
      <w:proofErr w:type="spellStart"/>
      <w:r>
        <w:t>gemaesteten</w:t>
      </w:r>
      <w:proofErr w:type="spellEnd"/>
      <w:r>
        <w:t xml:space="preserve"> </w:t>
      </w:r>
      <w:proofErr w:type="spellStart"/>
      <w:r>
        <w:t>Kaelber</w:t>
      </w:r>
      <w:proofErr w:type="spellEnd"/>
      <w:r>
        <w:t xml:space="preserve"> / und spielet auf dem Psalter / und erdichtet euch Lieder wie David / und </w:t>
      </w:r>
      <w:proofErr w:type="spellStart"/>
      <w:r>
        <w:t>trincket</w:t>
      </w:r>
      <w:proofErr w:type="spellEnd"/>
      <w:r>
        <w:t xml:space="preserve"> Wein aus den Schalen / und salbet euch mit Balsam / und </w:t>
      </w:r>
      <w:proofErr w:type="spellStart"/>
      <w:r>
        <w:t>bekuemmert</w:t>
      </w:r>
      <w:proofErr w:type="spellEnd"/>
      <w:r>
        <w:t xml:space="preserve"> euch nichts um den Schaden Josephs; Darum sollen sie nun </w:t>
      </w:r>
      <w:proofErr w:type="spellStart"/>
      <w:r>
        <w:t>vornen</w:t>
      </w:r>
      <w:proofErr w:type="spellEnd"/>
      <w:r>
        <w:t xml:space="preserve"> an gehen / unter denen die gefangen </w:t>
      </w:r>
      <w:proofErr w:type="spellStart"/>
      <w:r>
        <w:t>weggefuehret</w:t>
      </w:r>
      <w:proofErr w:type="spellEnd"/>
      <w:r>
        <w:t xml:space="preserve"> werden / und soll das Schlemmen der Prager </w:t>
      </w:r>
      <w:proofErr w:type="spellStart"/>
      <w:r>
        <w:t>auffhoeren</w:t>
      </w:r>
      <w:proofErr w:type="spellEnd"/>
      <w:r>
        <w:t xml:space="preserve">. </w:t>
      </w:r>
    </w:p>
    <w:p w14:paraId="42F58857" w14:textId="77777777" w:rsidR="006164D3" w:rsidRDefault="006164D3" w:rsidP="006164D3">
      <w:pPr>
        <w:pStyle w:val="StandardWeb"/>
      </w:pPr>
      <w:r>
        <w:t xml:space="preserve">Die herrliche Zeit / die diese Leute </w:t>
      </w:r>
      <w:proofErr w:type="spellStart"/>
      <w:r>
        <w:t>verwuesten</w:t>
      </w:r>
      <w:proofErr w:type="spellEnd"/>
      <w:r>
        <w:t xml:space="preserve"> in ihrem </w:t>
      </w:r>
      <w:proofErr w:type="spellStart"/>
      <w:r>
        <w:t>Mueßiggang</w:t>
      </w:r>
      <w:proofErr w:type="spellEnd"/>
      <w:r>
        <w:t xml:space="preserve"> und </w:t>
      </w:r>
      <w:proofErr w:type="spellStart"/>
      <w:r>
        <w:t>Ergoetzungen</w:t>
      </w:r>
      <w:proofErr w:type="spellEnd"/>
      <w:r>
        <w:t xml:space="preserve"> / ist mehr werth / denn alle ihre </w:t>
      </w:r>
      <w:proofErr w:type="spellStart"/>
      <w:r>
        <w:t>Gueter</w:t>
      </w:r>
      <w:proofErr w:type="spellEnd"/>
      <w:r>
        <w:t xml:space="preserve"> / und wenn nichts mehr </w:t>
      </w:r>
      <w:proofErr w:type="spellStart"/>
      <w:r>
        <w:t>waere</w:t>
      </w:r>
      <w:proofErr w:type="spellEnd"/>
      <w:r>
        <w:t xml:space="preserve"> / als eben </w:t>
      </w:r>
      <w:proofErr w:type="spellStart"/>
      <w:r>
        <w:t>diß</w:t>
      </w:r>
      <w:proofErr w:type="spellEnd"/>
      <w:r>
        <w:t xml:space="preserve"> / das ihre </w:t>
      </w:r>
      <w:proofErr w:type="spellStart"/>
      <w:r>
        <w:t>Suende</w:t>
      </w:r>
      <w:proofErr w:type="spellEnd"/>
      <w:r>
        <w:t xml:space="preserve"> groß machet / so bekenne ich doch meines theils / ich halte es </w:t>
      </w:r>
      <w:proofErr w:type="spellStart"/>
      <w:r>
        <w:t>fuer</w:t>
      </w:r>
      <w:proofErr w:type="spellEnd"/>
      <w:r>
        <w:t xml:space="preserve"> eine weit </w:t>
      </w:r>
      <w:proofErr w:type="spellStart"/>
      <w:r>
        <w:t>groessere</w:t>
      </w:r>
      <w:proofErr w:type="spellEnd"/>
      <w:r>
        <w:t xml:space="preserve"> </w:t>
      </w:r>
      <w:proofErr w:type="spellStart"/>
      <w:r>
        <w:t>Suende</w:t>
      </w:r>
      <w:proofErr w:type="spellEnd"/>
      <w:r>
        <w:t xml:space="preserve"> / als die ist / darum Diebe an den Galgen </w:t>
      </w:r>
      <w:proofErr w:type="spellStart"/>
      <w:r>
        <w:t>gehaencket</w:t>
      </w:r>
      <w:proofErr w:type="spellEnd"/>
      <w:r>
        <w:t xml:space="preserve"> werden! Was? Daß Leute die mehr von GOTT empfangen / denen GOtt mehr vertrauet / als andern / und sind </w:t>
      </w:r>
      <w:proofErr w:type="spellStart"/>
      <w:r>
        <w:t>ihme</w:t>
      </w:r>
      <w:proofErr w:type="spellEnd"/>
      <w:r>
        <w:t xml:space="preserve"> deswegen mehr verbunden / und </w:t>
      </w:r>
      <w:proofErr w:type="spellStart"/>
      <w:r>
        <w:t>koennen</w:t>
      </w:r>
      <w:proofErr w:type="spellEnd"/>
      <w:r>
        <w:t xml:space="preserve"> </w:t>
      </w:r>
      <w:proofErr w:type="spellStart"/>
      <w:r>
        <w:t>ihme</w:t>
      </w:r>
      <w:proofErr w:type="spellEnd"/>
      <w:r>
        <w:t xml:space="preserve"> viel vortrefflicher Dienste thun / daß solche Leute sollen leben / als </w:t>
      </w:r>
      <w:proofErr w:type="spellStart"/>
      <w:r>
        <w:t>Epicurer</w:t>
      </w:r>
      <w:proofErr w:type="spellEnd"/>
      <w:r>
        <w:t xml:space="preserve">! Und da sie </w:t>
      </w:r>
      <w:proofErr w:type="spellStart"/>
      <w:r>
        <w:t>eylen</w:t>
      </w:r>
      <w:proofErr w:type="spellEnd"/>
      <w:r>
        <w:t xml:space="preserve"> zu einem Leben / das ewig wehren wird / und kein Ende haben / daß sie ihre meiste / ja fast alle Zeit anwenden / ihrem </w:t>
      </w:r>
      <w:proofErr w:type="spellStart"/>
      <w:r>
        <w:t>suendlichen</w:t>
      </w:r>
      <w:proofErr w:type="spellEnd"/>
      <w:r>
        <w:t xml:space="preserve"> Fleisch zu gefallen. Ich halte dieses </w:t>
      </w:r>
      <w:proofErr w:type="spellStart"/>
      <w:r>
        <w:t>fuer</w:t>
      </w:r>
      <w:proofErr w:type="spellEnd"/>
      <w:r>
        <w:t xml:space="preserve"> eine der </w:t>
      </w:r>
      <w:proofErr w:type="spellStart"/>
      <w:r>
        <w:t>groessesten</w:t>
      </w:r>
      <w:proofErr w:type="spellEnd"/>
      <w:r>
        <w:t xml:space="preserve"> </w:t>
      </w:r>
      <w:proofErr w:type="spellStart"/>
      <w:r>
        <w:t>Suenden</w:t>
      </w:r>
      <w:proofErr w:type="spellEnd"/>
      <w:r>
        <w:t xml:space="preserve"> von der Welt! </w:t>
      </w:r>
      <w:proofErr w:type="spellStart"/>
      <w:r>
        <w:t>Dannenhero</w:t>
      </w:r>
      <w:proofErr w:type="spellEnd"/>
      <w:r>
        <w:t xml:space="preserve"> auch kein Wunder ist / daß Christus / da er einen Verdammten </w:t>
      </w:r>
      <w:proofErr w:type="spellStart"/>
      <w:r>
        <w:t>wil</w:t>
      </w:r>
      <w:proofErr w:type="spellEnd"/>
      <w:r>
        <w:t xml:space="preserve"> vorstellen / einen beschreibet / der so gelebet habe / Luc. 16. und dafern sie nicht durch wahre Buß und Bekehrung </w:t>
      </w:r>
      <w:proofErr w:type="spellStart"/>
      <w:r>
        <w:t>anderst</w:t>
      </w:r>
      <w:proofErr w:type="spellEnd"/>
      <w:r>
        <w:t xml:space="preserve"> werden / und neue Menschen / so haben sich seine </w:t>
      </w:r>
      <w:proofErr w:type="spellStart"/>
      <w:r>
        <w:t>Brueder</w:t>
      </w:r>
      <w:proofErr w:type="spellEnd"/>
      <w:r>
        <w:t xml:space="preserve"> </w:t>
      </w:r>
      <w:proofErr w:type="spellStart"/>
      <w:r>
        <w:t>nichtes</w:t>
      </w:r>
      <w:proofErr w:type="spellEnd"/>
      <w:r>
        <w:t xml:space="preserve"> anders zu versehen als </w:t>
      </w:r>
      <w:proofErr w:type="spellStart"/>
      <w:r>
        <w:t>ihme</w:t>
      </w:r>
      <w:proofErr w:type="spellEnd"/>
      <w:r>
        <w:t xml:space="preserve"> wiederfahren ist / und keine andere / als diese Antwort zu vermuthen: </w:t>
      </w:r>
      <w:proofErr w:type="spellStart"/>
      <w:r>
        <w:t>Gedencke</w:t>
      </w:r>
      <w:proofErr w:type="spellEnd"/>
      <w:r>
        <w:t xml:space="preserve"> Sohn / daß du dein Gutes empfangen in deinem Leben / da hingegen Lazarus hat Boeses empfangen: aber nun wird er </w:t>
      </w:r>
      <w:proofErr w:type="spellStart"/>
      <w:r>
        <w:t>getroestet</w:t>
      </w:r>
      <w:proofErr w:type="spellEnd"/>
      <w:r>
        <w:t xml:space="preserve"> / und du wirst </w:t>
      </w:r>
      <w:proofErr w:type="spellStart"/>
      <w:r>
        <w:t>gepeiniget</w:t>
      </w:r>
      <w:proofErr w:type="spellEnd"/>
      <w:r>
        <w:t xml:space="preserve">. </w:t>
      </w:r>
    </w:p>
    <w:p w14:paraId="607C36EA" w14:textId="77777777" w:rsidR="006164D3" w:rsidRDefault="006164D3" w:rsidP="006164D3">
      <w:pPr>
        <w:pStyle w:val="StandardWeb"/>
      </w:pPr>
      <w:r>
        <w:t xml:space="preserve">Viel unter ihnen wandten auf einen </w:t>
      </w:r>
      <w:proofErr w:type="spellStart"/>
      <w:r>
        <w:t>Falcken</w:t>
      </w:r>
      <w:proofErr w:type="spellEnd"/>
      <w:r>
        <w:t xml:space="preserve"> oder Hund so viel und mehr / damit sich mancher armer Mensch lange </w:t>
      </w:r>
      <w:proofErr w:type="spellStart"/>
      <w:r>
        <w:t>haette</w:t>
      </w:r>
      <w:proofErr w:type="spellEnd"/>
      <w:r>
        <w:t xml:space="preserve"> </w:t>
      </w:r>
      <w:proofErr w:type="spellStart"/>
      <w:r>
        <w:t>behelffen</w:t>
      </w:r>
      <w:proofErr w:type="spellEnd"/>
      <w:r>
        <w:t xml:space="preserve"> </w:t>
      </w:r>
      <w:proofErr w:type="spellStart"/>
      <w:r>
        <w:t>moegen</w:t>
      </w:r>
      <w:proofErr w:type="spellEnd"/>
      <w:r>
        <w:t xml:space="preserve">: Und setzten grosse Summen Geldes auf in Karten- oder </w:t>
      </w:r>
      <w:proofErr w:type="spellStart"/>
      <w:r>
        <w:t>Wuerffelspiel</w:t>
      </w:r>
      <w:proofErr w:type="spellEnd"/>
      <w:r>
        <w:t xml:space="preserve"> / Wette rennen / etc. unziemlichen </w:t>
      </w:r>
      <w:proofErr w:type="spellStart"/>
      <w:r>
        <w:t>Uberfluß</w:t>
      </w:r>
      <w:proofErr w:type="spellEnd"/>
      <w:r>
        <w:t xml:space="preserve"> / Zorn / Fluchen / Schweren / das waren die </w:t>
      </w:r>
      <w:proofErr w:type="spellStart"/>
      <w:r>
        <w:t>gemeinesten</w:t>
      </w:r>
      <w:proofErr w:type="spellEnd"/>
      <w:r>
        <w:t xml:space="preserve"> Tugenden bey ihrer </w:t>
      </w:r>
      <w:proofErr w:type="spellStart"/>
      <w:r>
        <w:t>Ergoetzlichkeit</w:t>
      </w:r>
      <w:proofErr w:type="spellEnd"/>
      <w:r>
        <w:t xml:space="preserve"> / in diesem </w:t>
      </w:r>
      <w:proofErr w:type="spellStart"/>
      <w:r>
        <w:t>musten</w:t>
      </w:r>
      <w:proofErr w:type="spellEnd"/>
      <w:r>
        <w:t xml:space="preserve"> andere ihnen Gesellschaft leisten / damit sie ja nicht alleine verdammet </w:t>
      </w:r>
      <w:proofErr w:type="spellStart"/>
      <w:r>
        <w:t>wuerden</w:t>
      </w:r>
      <w:proofErr w:type="spellEnd"/>
      <w:r>
        <w:t xml:space="preserve">. Und eben in ihrer </w:t>
      </w:r>
      <w:proofErr w:type="spellStart"/>
      <w:r>
        <w:t>Ergoetzung</w:t>
      </w:r>
      <w:proofErr w:type="spellEnd"/>
      <w:r>
        <w:t xml:space="preserve"> sind sie </w:t>
      </w:r>
      <w:proofErr w:type="spellStart"/>
      <w:r>
        <w:t>unbarmhertzig</w:t>
      </w:r>
      <w:proofErr w:type="spellEnd"/>
      <w:r>
        <w:t xml:space="preserve"> und ungerecht / </w:t>
      </w:r>
      <w:proofErr w:type="spellStart"/>
      <w:r>
        <w:t>indeme</w:t>
      </w:r>
      <w:proofErr w:type="spellEnd"/>
      <w:r>
        <w:t xml:space="preserve"> sie armer Leute </w:t>
      </w:r>
      <w:proofErr w:type="spellStart"/>
      <w:r>
        <w:t>Zaeune</w:t>
      </w:r>
      <w:proofErr w:type="spellEnd"/>
      <w:r>
        <w:t xml:space="preserve"> und Korn </w:t>
      </w:r>
      <w:proofErr w:type="spellStart"/>
      <w:r>
        <w:t>niederreissen</w:t>
      </w:r>
      <w:proofErr w:type="spellEnd"/>
      <w:r>
        <w:t xml:space="preserve"> / begehren ihnen </w:t>
      </w:r>
      <w:proofErr w:type="spellStart"/>
      <w:r>
        <w:t>nichtes</w:t>
      </w:r>
      <w:proofErr w:type="spellEnd"/>
      <w:r>
        <w:t xml:space="preserve"> wieder zu erstatten / ja sie wollen nicht einmal leiden / daß sie darum angesprochen und gebeten werden. Sie haben an keiner Gesellschafft mehr Belieben / als die am besten fluchen / und die leichtfertigste Possen und Reden hervor bringen </w:t>
      </w:r>
      <w:proofErr w:type="spellStart"/>
      <w:r>
        <w:t>koennen</w:t>
      </w:r>
      <w:proofErr w:type="spellEnd"/>
      <w:r>
        <w:t xml:space="preserve">: Fragen auch nichts darnach / </w:t>
      </w:r>
      <w:proofErr w:type="spellStart"/>
      <w:r>
        <w:t>weme</w:t>
      </w:r>
      <w:proofErr w:type="spellEnd"/>
      <w:r>
        <w:t xml:space="preserve"> es auch </w:t>
      </w:r>
      <w:proofErr w:type="spellStart"/>
      <w:r>
        <w:t>verdriesse</w:t>
      </w:r>
      <w:proofErr w:type="spellEnd"/>
      <w:r>
        <w:t xml:space="preserve"> / sondern wo einer nicht </w:t>
      </w:r>
      <w:proofErr w:type="spellStart"/>
      <w:r>
        <w:t>darff</w:t>
      </w:r>
      <w:proofErr w:type="spellEnd"/>
      <w:r>
        <w:t xml:space="preserve"> / oder nicht </w:t>
      </w:r>
      <w:proofErr w:type="spellStart"/>
      <w:r>
        <w:t>wil</w:t>
      </w:r>
      <w:proofErr w:type="spellEnd"/>
      <w:r>
        <w:t xml:space="preserve"> so mit machen wie sie / der muß ihre </w:t>
      </w:r>
      <w:proofErr w:type="spellStart"/>
      <w:r>
        <w:t>Kurtzweil</w:t>
      </w:r>
      <w:proofErr w:type="spellEnd"/>
      <w:r>
        <w:t xml:space="preserve"> vermehren / und sich von ihnen verlachen und bespotten lassen. </w:t>
      </w:r>
      <w:proofErr w:type="spellStart"/>
      <w:r>
        <w:t>Diß</w:t>
      </w:r>
      <w:proofErr w:type="spellEnd"/>
      <w:r>
        <w:t xml:space="preserve"> alles thun sie / da sie doch viel ehrliche / </w:t>
      </w:r>
      <w:proofErr w:type="spellStart"/>
      <w:r>
        <w:t>wolfeile</w:t>
      </w:r>
      <w:proofErr w:type="spellEnd"/>
      <w:r>
        <w:t xml:space="preserve"> und Christliche Erquickungen und </w:t>
      </w:r>
      <w:proofErr w:type="spellStart"/>
      <w:r>
        <w:t>Ergetzlichkeiten</w:t>
      </w:r>
      <w:proofErr w:type="spellEnd"/>
      <w:r>
        <w:t xml:space="preserve"> haben </w:t>
      </w:r>
      <w:proofErr w:type="spellStart"/>
      <w:r>
        <w:t>koenten</w:t>
      </w:r>
      <w:proofErr w:type="spellEnd"/>
      <w:r>
        <w:t xml:space="preserve"> / dadurch sie geschickter gemachet </w:t>
      </w:r>
      <w:proofErr w:type="spellStart"/>
      <w:r>
        <w:t>wuerden</w:t>
      </w:r>
      <w:proofErr w:type="spellEnd"/>
      <w:r>
        <w:t xml:space="preserve"> zum Gottesdienst. </w:t>
      </w:r>
    </w:p>
    <w:p w14:paraId="18538986" w14:textId="77777777" w:rsidR="006164D3" w:rsidRDefault="006164D3" w:rsidP="006164D3">
      <w:pPr>
        <w:pStyle w:val="StandardWeb"/>
      </w:pPr>
      <w:r>
        <w:t xml:space="preserve">Aber nicht allein der Adelstand / sondern auch was die Jungen und viele andere betrifft unter den gemeinen Leuten / sind eben so gesinnet / wie diese </w:t>
      </w:r>
      <w:proofErr w:type="spellStart"/>
      <w:r>
        <w:t>Epicurer</w:t>
      </w:r>
      <w:proofErr w:type="spellEnd"/>
      <w:r>
        <w:t xml:space="preserve"> / und machens eben so / so weit als ihre </w:t>
      </w:r>
      <w:proofErr w:type="spellStart"/>
      <w:r>
        <w:t>Gueter</w:t>
      </w:r>
      <w:proofErr w:type="spellEnd"/>
      <w:r>
        <w:t xml:space="preserve"> </w:t>
      </w:r>
      <w:proofErr w:type="spellStart"/>
      <w:r>
        <w:t>zustrecken</w:t>
      </w:r>
      <w:proofErr w:type="spellEnd"/>
      <w:r>
        <w:t xml:space="preserve"> wollen. Man </w:t>
      </w:r>
      <w:proofErr w:type="spellStart"/>
      <w:r>
        <w:t>sihets</w:t>
      </w:r>
      <w:proofErr w:type="spellEnd"/>
      <w:r>
        <w:t xml:space="preserve"> ja / wenn sie nur kommen </w:t>
      </w:r>
      <w:proofErr w:type="spellStart"/>
      <w:r>
        <w:t>koennen</w:t>
      </w:r>
      <w:proofErr w:type="spellEnd"/>
      <w:r>
        <w:t xml:space="preserve"> zu </w:t>
      </w:r>
      <w:proofErr w:type="spellStart"/>
      <w:r>
        <w:t>sauffen</w:t>
      </w:r>
      <w:proofErr w:type="spellEnd"/>
      <w:r>
        <w:t xml:space="preserve"> / spielen / etc. wie sie nichts an sich ermangeln lassen / und wie sie </w:t>
      </w:r>
      <w:proofErr w:type="spellStart"/>
      <w:r>
        <w:t>darinn</w:t>
      </w:r>
      <w:proofErr w:type="spellEnd"/>
      <w:r>
        <w:t xml:space="preserve"> mehr </w:t>
      </w:r>
      <w:proofErr w:type="spellStart"/>
      <w:r>
        <w:t>Ergetzlichkeit</w:t>
      </w:r>
      <w:proofErr w:type="spellEnd"/>
      <w:r>
        <w:t xml:space="preserve"> finden als im Gebet / oder Lobe GOttes / oder gottseligen Unterrichtungen / etc. Ach elende Leute! Rennet die Zeit mit solcher Geschwindigkeit </w:t>
      </w:r>
      <w:proofErr w:type="spellStart"/>
      <w:r>
        <w:t>vorbey</w:t>
      </w:r>
      <w:proofErr w:type="spellEnd"/>
      <w:r>
        <w:t xml:space="preserve"> / und </w:t>
      </w:r>
      <w:proofErr w:type="spellStart"/>
      <w:r>
        <w:t>muesset</w:t>
      </w:r>
      <w:proofErr w:type="spellEnd"/>
      <w:r>
        <w:t xml:space="preserve"> ihr eilen zu dem erschrecklichen Gerichte GOttes / und ihr habet noch nicht genug Zeit-Vertreib? Habet ihr ein so grosses und wichtiges </w:t>
      </w:r>
      <w:proofErr w:type="spellStart"/>
      <w:r>
        <w:t>Werck</w:t>
      </w:r>
      <w:proofErr w:type="spellEnd"/>
      <w:r>
        <w:t xml:space="preserve"> zu thun / und ist eure Zeit so </w:t>
      </w:r>
      <w:proofErr w:type="spellStart"/>
      <w:r>
        <w:t>kurtz</w:t>
      </w:r>
      <w:proofErr w:type="spellEnd"/>
      <w:r>
        <w:t xml:space="preserve"> / und so ungewiß / und </w:t>
      </w:r>
      <w:proofErr w:type="spellStart"/>
      <w:r>
        <w:t>muesset</w:t>
      </w:r>
      <w:proofErr w:type="spellEnd"/>
      <w:r>
        <w:t xml:space="preserve"> ihr noch allenthalben euch </w:t>
      </w:r>
      <w:proofErr w:type="spellStart"/>
      <w:r>
        <w:t>umthun</w:t>
      </w:r>
      <w:proofErr w:type="spellEnd"/>
      <w:r>
        <w:t xml:space="preserve"> nach etwas / damit ihr die Zeit vertreiben </w:t>
      </w:r>
      <w:proofErr w:type="spellStart"/>
      <w:r>
        <w:t>koennet</w:t>
      </w:r>
      <w:proofErr w:type="spellEnd"/>
      <w:r>
        <w:t xml:space="preserve">? Muß es euch so gehen in Ewigkeit / entweder im Himmel oder in der </w:t>
      </w:r>
      <w:proofErr w:type="spellStart"/>
      <w:r>
        <w:t>Hoelle</w:t>
      </w:r>
      <w:proofErr w:type="spellEnd"/>
      <w:r>
        <w:t xml:space="preserve"> / wie ihr diese geschwind-</w:t>
      </w:r>
      <w:proofErr w:type="spellStart"/>
      <w:r>
        <w:t>lauffende</w:t>
      </w:r>
      <w:proofErr w:type="spellEnd"/>
      <w:r>
        <w:t xml:space="preserve"> / und Spannenlange Zeit zugebracht habet / und habet ihr noch Tage oder Stunden </w:t>
      </w:r>
      <w:proofErr w:type="spellStart"/>
      <w:r>
        <w:t>uebrig</w:t>
      </w:r>
      <w:proofErr w:type="spellEnd"/>
      <w:r>
        <w:t xml:space="preserve"> zu </w:t>
      </w:r>
      <w:proofErr w:type="spellStart"/>
      <w:r>
        <w:t>unnoethigen</w:t>
      </w:r>
      <w:proofErr w:type="spellEnd"/>
      <w:r>
        <w:t xml:space="preserve"> </w:t>
      </w:r>
      <w:proofErr w:type="spellStart"/>
      <w:r>
        <w:t>Ergetzungen</w:t>
      </w:r>
      <w:proofErr w:type="spellEnd"/>
      <w:r>
        <w:t xml:space="preserve">? Was ist es doch / das euch so gar eurer </w:t>
      </w:r>
      <w:proofErr w:type="spellStart"/>
      <w:r>
        <w:t>Vernunfft</w:t>
      </w:r>
      <w:proofErr w:type="spellEnd"/>
      <w:r>
        <w:t xml:space="preserve"> und Verstand berauben oder blenden </w:t>
      </w:r>
      <w:proofErr w:type="spellStart"/>
      <w:r>
        <w:t>kan</w:t>
      </w:r>
      <w:proofErr w:type="spellEnd"/>
      <w:r>
        <w:t xml:space="preserve">? Da euch doch alle eure </w:t>
      </w:r>
      <w:proofErr w:type="spellStart"/>
      <w:r>
        <w:t>Vernunfft</w:t>
      </w:r>
      <w:proofErr w:type="spellEnd"/>
      <w:r>
        <w:t xml:space="preserve"> und Verstand nur ist gegeben </w:t>
      </w:r>
      <w:proofErr w:type="spellStart"/>
      <w:r>
        <w:t>diß</w:t>
      </w:r>
      <w:proofErr w:type="spellEnd"/>
      <w:r>
        <w:t xml:space="preserve"> eine Ding / wie ihr wollet ewig </w:t>
      </w:r>
      <w:proofErr w:type="spellStart"/>
      <w:r>
        <w:t>wol</w:t>
      </w:r>
      <w:proofErr w:type="spellEnd"/>
      <w:r>
        <w:t xml:space="preserve"> seyn / zu lernen. Ja wir </w:t>
      </w:r>
      <w:proofErr w:type="spellStart"/>
      <w:r>
        <w:t>koennen</w:t>
      </w:r>
      <w:proofErr w:type="spellEnd"/>
      <w:r>
        <w:t xml:space="preserve"> kaum die elende verblendete Seelen </w:t>
      </w:r>
      <w:proofErr w:type="spellStart"/>
      <w:r>
        <w:t>ueberreden</w:t>
      </w:r>
      <w:proofErr w:type="spellEnd"/>
      <w:r>
        <w:t xml:space="preserve"> / daß sie unrecht hieran thun. Was / sagen sie / </w:t>
      </w:r>
      <w:proofErr w:type="spellStart"/>
      <w:r>
        <w:t>kan</w:t>
      </w:r>
      <w:proofErr w:type="spellEnd"/>
      <w:r>
        <w:t xml:space="preserve"> das schaden in Karten oder </w:t>
      </w:r>
      <w:proofErr w:type="spellStart"/>
      <w:r>
        <w:t>Brete</w:t>
      </w:r>
      <w:proofErr w:type="spellEnd"/>
      <w:r>
        <w:t xml:space="preserve"> zu spielen / zu jagen / zu rennen / oder dergleichen </w:t>
      </w:r>
      <w:proofErr w:type="spellStart"/>
      <w:r>
        <w:t>Ergetzlichkeit</w:t>
      </w:r>
      <w:proofErr w:type="spellEnd"/>
      <w:r>
        <w:t xml:space="preserve"> / wie </w:t>
      </w:r>
      <w:proofErr w:type="spellStart"/>
      <w:r>
        <w:t>koennen</w:t>
      </w:r>
      <w:proofErr w:type="spellEnd"/>
      <w:r>
        <w:t xml:space="preserve"> wir leben ohne </w:t>
      </w:r>
      <w:proofErr w:type="spellStart"/>
      <w:r>
        <w:t>Ergetzung</w:t>
      </w:r>
      <w:proofErr w:type="spellEnd"/>
      <w:r>
        <w:t xml:space="preserve">? Aber / mein Freund / </w:t>
      </w:r>
      <w:proofErr w:type="spellStart"/>
      <w:r>
        <w:t>kan</w:t>
      </w:r>
      <w:proofErr w:type="spellEnd"/>
      <w:r>
        <w:t xml:space="preserve"> es nicht schaden / wenn einer / der nicht weiß / welchen Augenblick er in die Ewigkeit soll versetzet werden / und demnach alle Augenblicke wachen soll / wenn der ohne Noth nach dem Willen seines Fleisches lebet / nur damit man thue was das Fleisch (unser Feind) gerne </w:t>
      </w:r>
      <w:proofErr w:type="spellStart"/>
      <w:r>
        <w:t>wil</w:t>
      </w:r>
      <w:proofErr w:type="spellEnd"/>
      <w:r>
        <w:t xml:space="preserve">: daß man so viel herrliche Zeit </w:t>
      </w:r>
      <w:proofErr w:type="spellStart"/>
      <w:r>
        <w:t>verleuret</w:t>
      </w:r>
      <w:proofErr w:type="spellEnd"/>
      <w:r>
        <w:t xml:space="preserve"> / darinnen er </w:t>
      </w:r>
      <w:proofErr w:type="spellStart"/>
      <w:r>
        <w:t>solte</w:t>
      </w:r>
      <w:proofErr w:type="spellEnd"/>
      <w:r>
        <w:t xml:space="preserve"> nachjagen nach dem vorgestreckten Ziel / auf daß er es </w:t>
      </w:r>
      <w:proofErr w:type="spellStart"/>
      <w:r>
        <w:t>oechte</w:t>
      </w:r>
      <w:proofErr w:type="spellEnd"/>
      <w:r>
        <w:t xml:space="preserve"> </w:t>
      </w:r>
      <w:proofErr w:type="spellStart"/>
      <w:r>
        <w:t>ergreiffen</w:t>
      </w:r>
      <w:proofErr w:type="spellEnd"/>
      <w:r>
        <w:t xml:space="preserve">? Daß einer doch so fragen mag! Gesetzet / eure </w:t>
      </w:r>
      <w:proofErr w:type="spellStart"/>
      <w:r>
        <w:t>Ergetzung</w:t>
      </w:r>
      <w:proofErr w:type="spellEnd"/>
      <w:r>
        <w:t xml:space="preserve"> </w:t>
      </w:r>
      <w:proofErr w:type="spellStart"/>
      <w:r>
        <w:t>waeren</w:t>
      </w:r>
      <w:proofErr w:type="spellEnd"/>
      <w:r>
        <w:t xml:space="preserve"> an und vor sich selbst die </w:t>
      </w:r>
      <w:proofErr w:type="spellStart"/>
      <w:r>
        <w:t>allerrechtmaeßigsten</w:t>
      </w:r>
      <w:proofErr w:type="spellEnd"/>
      <w:r>
        <w:t xml:space="preserve"> / und </w:t>
      </w:r>
      <w:proofErr w:type="spellStart"/>
      <w:r>
        <w:t>wol</w:t>
      </w:r>
      <w:proofErr w:type="spellEnd"/>
      <w:r>
        <w:t xml:space="preserve"> </w:t>
      </w:r>
      <w:proofErr w:type="spellStart"/>
      <w:r>
        <w:t>zulaeßig</w:t>
      </w:r>
      <w:proofErr w:type="spellEnd"/>
      <w:r>
        <w:t xml:space="preserve"> / </w:t>
      </w:r>
      <w:proofErr w:type="spellStart"/>
      <w:r>
        <w:t>kan</w:t>
      </w:r>
      <w:proofErr w:type="spellEnd"/>
      <w:r>
        <w:t xml:space="preserve"> </w:t>
      </w:r>
      <w:proofErr w:type="spellStart"/>
      <w:r>
        <w:t>wol</w:t>
      </w:r>
      <w:proofErr w:type="spellEnd"/>
      <w:r>
        <w:t xml:space="preserve"> eine </w:t>
      </w:r>
      <w:proofErr w:type="spellStart"/>
      <w:r>
        <w:t>groessere</w:t>
      </w:r>
      <w:proofErr w:type="spellEnd"/>
      <w:r>
        <w:t xml:space="preserve"> </w:t>
      </w:r>
      <w:proofErr w:type="spellStart"/>
      <w:r>
        <w:t>Suende</w:t>
      </w:r>
      <w:proofErr w:type="spellEnd"/>
      <w:r>
        <w:t xml:space="preserve"> seyn / als wenn ihr denn </w:t>
      </w:r>
      <w:proofErr w:type="spellStart"/>
      <w:r>
        <w:t>woltet</w:t>
      </w:r>
      <w:proofErr w:type="spellEnd"/>
      <w:r>
        <w:t xml:space="preserve"> euer Hertz daran </w:t>
      </w:r>
      <w:proofErr w:type="spellStart"/>
      <w:r>
        <w:t>haengen</w:t>
      </w:r>
      <w:proofErr w:type="spellEnd"/>
      <w:r>
        <w:t xml:space="preserve"> / und machen sie zum Gott / und viel herrliche Zeit damit verderben / </w:t>
      </w:r>
      <w:proofErr w:type="spellStart"/>
      <w:r>
        <w:t>indeme</w:t>
      </w:r>
      <w:proofErr w:type="spellEnd"/>
      <w:r>
        <w:t xml:space="preserve"> ihr derselben ohne Noth gebrauchet? </w:t>
      </w:r>
      <w:proofErr w:type="spellStart"/>
      <w:r>
        <w:t>Ergoetzung</w:t>
      </w:r>
      <w:proofErr w:type="spellEnd"/>
      <w:r>
        <w:t xml:space="preserve"> ist eine </w:t>
      </w:r>
      <w:proofErr w:type="spellStart"/>
      <w:r>
        <w:t>Artzney</w:t>
      </w:r>
      <w:proofErr w:type="spellEnd"/>
      <w:r>
        <w:t xml:space="preserve"> / aber man muß sie nicht gebrauchen wie Speise / als ob man allein davon leben </w:t>
      </w:r>
      <w:proofErr w:type="spellStart"/>
      <w:r>
        <w:t>mueste</w:t>
      </w:r>
      <w:proofErr w:type="spellEnd"/>
      <w:r>
        <w:t xml:space="preserve">: Sie ist wie das Wetzen / das ein </w:t>
      </w:r>
      <w:proofErr w:type="spellStart"/>
      <w:r>
        <w:t>Maeher</w:t>
      </w:r>
      <w:proofErr w:type="spellEnd"/>
      <w:r>
        <w:t xml:space="preserve"> thut an seiner Sichel / die wetzet er nicht / es sey denn </w:t>
      </w:r>
      <w:proofErr w:type="spellStart"/>
      <w:r>
        <w:t>noethig</w:t>
      </w:r>
      <w:proofErr w:type="spellEnd"/>
      <w:r>
        <w:t xml:space="preserve">; die meiste Zeit mit </w:t>
      </w:r>
      <w:proofErr w:type="spellStart"/>
      <w:r>
        <w:t>unnoethigem</w:t>
      </w:r>
      <w:proofErr w:type="spellEnd"/>
      <w:r>
        <w:t xml:space="preserve"> Wetzen hinzubringen / </w:t>
      </w:r>
      <w:proofErr w:type="spellStart"/>
      <w:r>
        <w:t>wuerde</w:t>
      </w:r>
      <w:proofErr w:type="spellEnd"/>
      <w:r>
        <w:t xml:space="preserve"> schlechten Lohn setzen. Ach! daß ihr nun </w:t>
      </w:r>
      <w:proofErr w:type="spellStart"/>
      <w:r>
        <w:t>wuestet</w:t>
      </w:r>
      <w:proofErr w:type="spellEnd"/>
      <w:r>
        <w:t xml:space="preserve"> / was </w:t>
      </w:r>
      <w:proofErr w:type="spellStart"/>
      <w:r>
        <w:t>fuer</w:t>
      </w:r>
      <w:proofErr w:type="spellEnd"/>
      <w:r>
        <w:t xml:space="preserve"> ein </w:t>
      </w:r>
      <w:proofErr w:type="spellStart"/>
      <w:r>
        <w:t>Werck</w:t>
      </w:r>
      <w:proofErr w:type="spellEnd"/>
      <w:r>
        <w:t xml:space="preserve"> ihr zu verrichten habet / und wie wenig Zeit ihr dazu habet / ihr </w:t>
      </w:r>
      <w:proofErr w:type="spellStart"/>
      <w:r>
        <w:t>wuerdet</w:t>
      </w:r>
      <w:proofErr w:type="spellEnd"/>
      <w:r>
        <w:t xml:space="preserve"> die Zeit besser in acht nehmen / und </w:t>
      </w:r>
      <w:proofErr w:type="spellStart"/>
      <w:r>
        <w:t>wuerdet</w:t>
      </w:r>
      <w:proofErr w:type="spellEnd"/>
      <w:r>
        <w:t xml:space="preserve"> eure </w:t>
      </w:r>
      <w:proofErr w:type="spellStart"/>
      <w:r>
        <w:t>Geschaeffte</w:t>
      </w:r>
      <w:proofErr w:type="spellEnd"/>
      <w:r>
        <w:t xml:space="preserve"> so austheilen / daß ihr durch </w:t>
      </w:r>
      <w:proofErr w:type="spellStart"/>
      <w:r>
        <w:t>unnoethige</w:t>
      </w:r>
      <w:proofErr w:type="spellEnd"/>
      <w:r>
        <w:t xml:space="preserve"> </w:t>
      </w:r>
      <w:proofErr w:type="spellStart"/>
      <w:r>
        <w:t>Ergoetzung</w:t>
      </w:r>
      <w:proofErr w:type="spellEnd"/>
      <w:r>
        <w:t xml:space="preserve"> nicht viel Zeit verlieret. Denn ihr seyd entweder in solchem </w:t>
      </w:r>
      <w:proofErr w:type="spellStart"/>
      <w:r>
        <w:t>Beruff</w:t>
      </w:r>
      <w:proofErr w:type="spellEnd"/>
      <w:r>
        <w:t xml:space="preserve"> / daß ihr mit dem </w:t>
      </w:r>
      <w:proofErr w:type="spellStart"/>
      <w:r>
        <w:t>Gemuethe</w:t>
      </w:r>
      <w:proofErr w:type="spellEnd"/>
      <w:r>
        <w:t xml:space="preserve"> oder </w:t>
      </w:r>
      <w:proofErr w:type="spellStart"/>
      <w:r>
        <w:t>Kopffe</w:t>
      </w:r>
      <w:proofErr w:type="spellEnd"/>
      <w:r>
        <w:t xml:space="preserve"> arbeiten </w:t>
      </w:r>
      <w:proofErr w:type="spellStart"/>
      <w:r>
        <w:t>muesset</w:t>
      </w:r>
      <w:proofErr w:type="spellEnd"/>
      <w:r>
        <w:t xml:space="preserve"> / wie die Studierenden / oder aber daß ihr mit dem Leibe oder Hand Arbeit verrichten </w:t>
      </w:r>
      <w:proofErr w:type="spellStart"/>
      <w:r>
        <w:t>muesset</w:t>
      </w:r>
      <w:proofErr w:type="spellEnd"/>
      <w:r>
        <w:t xml:space="preserve">. Ist euer </w:t>
      </w:r>
      <w:proofErr w:type="spellStart"/>
      <w:r>
        <w:t>Beruff</w:t>
      </w:r>
      <w:proofErr w:type="spellEnd"/>
      <w:r>
        <w:t xml:space="preserve"> zu studieren / so habet ihr keine andere </w:t>
      </w:r>
      <w:proofErr w:type="spellStart"/>
      <w:r>
        <w:t>Ergoetzungen</w:t>
      </w:r>
      <w:proofErr w:type="spellEnd"/>
      <w:r>
        <w:t xml:space="preserve"> </w:t>
      </w:r>
      <w:proofErr w:type="spellStart"/>
      <w:r>
        <w:t>noethig</w:t>
      </w:r>
      <w:proofErr w:type="spellEnd"/>
      <w:r>
        <w:t xml:space="preserve"> als des Leibes / denn die unterschiedlichen Materien im studieren sind die besten </w:t>
      </w:r>
      <w:proofErr w:type="spellStart"/>
      <w:r>
        <w:t>Ergoetzungen</w:t>
      </w:r>
      <w:proofErr w:type="spellEnd"/>
      <w:r>
        <w:t xml:space="preserve"> und Erquickungen des </w:t>
      </w:r>
      <w:proofErr w:type="spellStart"/>
      <w:r>
        <w:t>Gemuethes</w:t>
      </w:r>
      <w:proofErr w:type="spellEnd"/>
      <w:r>
        <w:t xml:space="preserve">: Und zwey Stunde des Tages </w:t>
      </w:r>
      <w:proofErr w:type="spellStart"/>
      <w:r>
        <w:t>spatzieren</w:t>
      </w:r>
      <w:proofErr w:type="spellEnd"/>
      <w:r>
        <w:t xml:space="preserve"> zu gehen ist </w:t>
      </w:r>
      <w:proofErr w:type="spellStart"/>
      <w:r>
        <w:t>gnugsame</w:t>
      </w:r>
      <w:proofErr w:type="spellEnd"/>
      <w:r>
        <w:t xml:space="preserve"> </w:t>
      </w:r>
      <w:proofErr w:type="spellStart"/>
      <w:r>
        <w:t>Ergoetzlichkeit</w:t>
      </w:r>
      <w:proofErr w:type="spellEnd"/>
      <w:r>
        <w:t xml:space="preserve"> des Leibes einem solchen / der </w:t>
      </w:r>
      <w:proofErr w:type="spellStart"/>
      <w:r>
        <w:t>sonsten</w:t>
      </w:r>
      <w:proofErr w:type="spellEnd"/>
      <w:r>
        <w:t xml:space="preserve"> gesund ist / und so beschaffen / daß er arbeiten </w:t>
      </w:r>
      <w:proofErr w:type="spellStart"/>
      <w:r>
        <w:t>kan</w:t>
      </w:r>
      <w:proofErr w:type="spellEnd"/>
      <w:r>
        <w:t xml:space="preserve">. Seyd ihr aber in solchem </w:t>
      </w:r>
      <w:proofErr w:type="spellStart"/>
      <w:r>
        <w:t>Beruff</w:t>
      </w:r>
      <w:proofErr w:type="spellEnd"/>
      <w:r>
        <w:t xml:space="preserve"> / darinnen ihr mit dem Leibe arbeiten </w:t>
      </w:r>
      <w:proofErr w:type="spellStart"/>
      <w:r>
        <w:t>muesset</w:t>
      </w:r>
      <w:proofErr w:type="spellEnd"/>
      <w:r>
        <w:t xml:space="preserve"> 7 und </w:t>
      </w:r>
      <w:proofErr w:type="spellStart"/>
      <w:r>
        <w:t>etwan</w:t>
      </w:r>
      <w:proofErr w:type="spellEnd"/>
      <w:r>
        <w:t xml:space="preserve"> Hand-Arbeit / oder </w:t>
      </w:r>
      <w:proofErr w:type="spellStart"/>
      <w:r>
        <w:t>sonsten</w:t>
      </w:r>
      <w:proofErr w:type="spellEnd"/>
      <w:r>
        <w:t xml:space="preserve"> </w:t>
      </w:r>
      <w:proofErr w:type="spellStart"/>
      <w:r>
        <w:t>Geschaeffte</w:t>
      </w:r>
      <w:proofErr w:type="spellEnd"/>
      <w:r>
        <w:t xml:space="preserve"> zu verrichten habet / dadurch der Leib beweget wird / so habet ihr keiner </w:t>
      </w:r>
      <w:proofErr w:type="spellStart"/>
      <w:r>
        <w:t>Ergoetzung</w:t>
      </w:r>
      <w:proofErr w:type="spellEnd"/>
      <w:r>
        <w:t xml:space="preserve"> des Leibes </w:t>
      </w:r>
      <w:proofErr w:type="spellStart"/>
      <w:r>
        <w:t>noethig</w:t>
      </w:r>
      <w:proofErr w:type="spellEnd"/>
      <w:r>
        <w:t xml:space="preserve"> / nur allein </w:t>
      </w:r>
      <w:proofErr w:type="spellStart"/>
      <w:r>
        <w:t>Ergoetzungen</w:t>
      </w:r>
      <w:proofErr w:type="spellEnd"/>
      <w:r>
        <w:t xml:space="preserve"> des </w:t>
      </w:r>
      <w:proofErr w:type="spellStart"/>
      <w:r>
        <w:t>Gemuethes</w:t>
      </w:r>
      <w:proofErr w:type="spellEnd"/>
      <w:r>
        <w:t xml:space="preserve">: Wenn ihr denn nun GOtt und sein Wort liebet / was </w:t>
      </w:r>
      <w:proofErr w:type="spellStart"/>
      <w:r>
        <w:t>koentet</w:t>
      </w:r>
      <w:proofErr w:type="spellEnd"/>
      <w:r>
        <w:t xml:space="preserve"> ihr </w:t>
      </w:r>
      <w:proofErr w:type="spellStart"/>
      <w:r>
        <w:t>fuer</w:t>
      </w:r>
      <w:proofErr w:type="spellEnd"/>
      <w:r>
        <w:t xml:space="preserve"> bessere </w:t>
      </w:r>
      <w:proofErr w:type="spellStart"/>
      <w:r>
        <w:t>Ergoetzungen</w:t>
      </w:r>
      <w:proofErr w:type="spellEnd"/>
      <w:r>
        <w:t xml:space="preserve"> begehren / denn was ist lieblicher / denn zu betrachten die Liebe GOttes in Christo / und zu </w:t>
      </w:r>
      <w:proofErr w:type="spellStart"/>
      <w:r>
        <w:t>gedencken</w:t>
      </w:r>
      <w:proofErr w:type="spellEnd"/>
      <w:r>
        <w:t xml:space="preserve"> an das Gesetz des HErrn Tag und Nacht / Psal. 1/ 2. und Ihn </w:t>
      </w:r>
      <w:proofErr w:type="spellStart"/>
      <w:r>
        <w:t>anzuruffen</w:t>
      </w:r>
      <w:proofErr w:type="spellEnd"/>
      <w:r>
        <w:t xml:space="preserve"> / sich zu freuen in seinem Lob und Preiß / und in der Gemeinschafft der Heiligen? Ist nicht ein Tag in seinen </w:t>
      </w:r>
      <w:proofErr w:type="spellStart"/>
      <w:r>
        <w:t>Vorhoefen</w:t>
      </w:r>
      <w:proofErr w:type="spellEnd"/>
      <w:r>
        <w:t xml:space="preserve"> besser / denn sonst tausend? wie David durch den Geist GOttes getrieben saget / Psal. 85/ 11. Aber / was soll man sagen / es ist das </w:t>
      </w:r>
      <w:proofErr w:type="spellStart"/>
      <w:r>
        <w:t>ungetoedtete</w:t>
      </w:r>
      <w:proofErr w:type="spellEnd"/>
      <w:r>
        <w:t xml:space="preserve"> und widerspenstige Fleisch / das euch so verblendet / daß ihr nicht sehen </w:t>
      </w:r>
      <w:proofErr w:type="spellStart"/>
      <w:r>
        <w:t>koennet</w:t>
      </w:r>
      <w:proofErr w:type="spellEnd"/>
      <w:r>
        <w:t xml:space="preserve"> / noch glauben der </w:t>
      </w:r>
      <w:proofErr w:type="spellStart"/>
      <w:r>
        <w:t>Warheit</w:t>
      </w:r>
      <w:proofErr w:type="spellEnd"/>
      <w:r>
        <w:t xml:space="preserve"> / denn </w:t>
      </w:r>
      <w:proofErr w:type="spellStart"/>
      <w:r>
        <w:t>sonsten</w:t>
      </w:r>
      <w:proofErr w:type="spellEnd"/>
      <w:r>
        <w:t xml:space="preserve"> </w:t>
      </w:r>
      <w:proofErr w:type="spellStart"/>
      <w:r>
        <w:t>wuerde</w:t>
      </w:r>
      <w:proofErr w:type="spellEnd"/>
      <w:r>
        <w:t xml:space="preserve"> dieses so hell und klar seyn als die lichte Sonne. </w:t>
      </w:r>
    </w:p>
    <w:p w14:paraId="57CF9D57" w14:textId="77777777" w:rsidR="006164D3" w:rsidRDefault="006164D3" w:rsidP="006164D3">
      <w:pPr>
        <w:spacing w:after="0" w:line="240" w:lineRule="auto"/>
      </w:pPr>
      <w:r>
        <w:br w:type="page"/>
      </w:r>
    </w:p>
    <w:p w14:paraId="52D3ED45" w14:textId="77777777" w:rsidR="006164D3" w:rsidRDefault="006164D3" w:rsidP="006164D3">
      <w:pPr>
        <w:pStyle w:val="berschrift1"/>
        <w:rPr>
          <w:sz w:val="48"/>
        </w:rPr>
      </w:pPr>
      <w:r>
        <w:t>Das XXIV. Capitel.</w:t>
      </w:r>
    </w:p>
    <w:p w14:paraId="274241AA" w14:textId="77777777" w:rsidR="006164D3" w:rsidRDefault="006164D3" w:rsidP="006164D3">
      <w:pPr>
        <w:pStyle w:val="StandardWeb"/>
      </w:pPr>
      <w:r>
        <w:rPr>
          <w:rStyle w:val="Fett"/>
          <w:rFonts w:eastAsiaTheme="majorEastAsia"/>
        </w:rPr>
        <w:t xml:space="preserve">Eitele und </w:t>
      </w:r>
      <w:proofErr w:type="spellStart"/>
      <w:r>
        <w:rPr>
          <w:rStyle w:val="Fett"/>
          <w:rFonts w:eastAsiaTheme="majorEastAsia"/>
        </w:rPr>
        <w:t>suendliche</w:t>
      </w:r>
      <w:proofErr w:type="spellEnd"/>
      <w:r>
        <w:rPr>
          <w:rStyle w:val="Fett"/>
          <w:rFonts w:eastAsiaTheme="majorEastAsia"/>
        </w:rPr>
        <w:t xml:space="preserve"> Gesellschaft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33DDE92E" w14:textId="77777777" w:rsidR="006164D3" w:rsidRDefault="006164D3" w:rsidP="006164D3">
      <w:pPr>
        <w:pStyle w:val="StandardWeb"/>
      </w:pPr>
      <w:r>
        <w:t xml:space="preserve">Uber dieses ist ein fleischlich Laster das </w:t>
      </w:r>
      <w:proofErr w:type="spellStart"/>
      <w:r>
        <w:t>verlaeugnet</w:t>
      </w:r>
      <w:proofErr w:type="spellEnd"/>
      <w:r>
        <w:t xml:space="preserve"> werden muß / wenn einer Lust und Belieben hat zu </w:t>
      </w:r>
      <w:proofErr w:type="spellStart"/>
      <w:r>
        <w:t>eiteler</w:t>
      </w:r>
      <w:proofErr w:type="spellEnd"/>
      <w:r>
        <w:t xml:space="preserve"> </w:t>
      </w:r>
      <w:proofErr w:type="spellStart"/>
      <w:r>
        <w:t>suendlichen</w:t>
      </w:r>
      <w:proofErr w:type="spellEnd"/>
      <w:r>
        <w:t xml:space="preserve"> und gottlosen Gesellschafft. </w:t>
      </w:r>
      <w:proofErr w:type="spellStart"/>
      <w:r>
        <w:t>Diß</w:t>
      </w:r>
      <w:proofErr w:type="spellEnd"/>
      <w:r>
        <w:t xml:space="preserve"> ist eine </w:t>
      </w:r>
      <w:proofErr w:type="spellStart"/>
      <w:r>
        <w:t>Suende</w:t>
      </w:r>
      <w:proofErr w:type="spellEnd"/>
      <w:r>
        <w:t xml:space="preserve"> / damit (wie ich halte) keine leicht </w:t>
      </w:r>
      <w:proofErr w:type="spellStart"/>
      <w:r>
        <w:t>beruecket</w:t>
      </w:r>
      <w:proofErr w:type="spellEnd"/>
      <w:r>
        <w:t xml:space="preserve"> werden / als die ausser dem Stande der Gnaden sind. Denn die Gottseligen sind alle gelehret durch den Geist GOttes / sich untereinander zu lieben / 1 Thess. 4/ 9. all ihr Gefallen zu haben an den Heiligen die auf Erden sind / Psal. 16/ 3. und sich in derselben Gemeinschafft ergetzen / und die Gottlosen mit Mitleiden anzusehen / als die da vorher sehen derselben ewig Elend / dafern sie sich nicht bekehren. Sind demnach die Gott- und Gnaden-lose damit ich anjetzo zu reden habe. Etliche nun unter denselben lieben / wie sie sagen / lustige </w:t>
      </w:r>
      <w:proofErr w:type="spellStart"/>
      <w:r>
        <w:t>Brueder</w:t>
      </w:r>
      <w:proofErr w:type="spellEnd"/>
      <w:r>
        <w:t xml:space="preserve"> / etliche haben ihre Lust an Huren / etliche an Spieler-Gesellschafft / und die Liebe zu solchen Gesellschafften </w:t>
      </w:r>
      <w:proofErr w:type="spellStart"/>
      <w:r>
        <w:t>verfuehret</w:t>
      </w:r>
      <w:proofErr w:type="spellEnd"/>
      <w:r>
        <w:t xml:space="preserve"> sie zu </w:t>
      </w:r>
      <w:proofErr w:type="spellStart"/>
      <w:r>
        <w:t>vielfaeltigen</w:t>
      </w:r>
      <w:proofErr w:type="spellEnd"/>
      <w:r>
        <w:t xml:space="preserve"> und </w:t>
      </w:r>
      <w:proofErr w:type="spellStart"/>
      <w:r>
        <w:t>offtmaligen</w:t>
      </w:r>
      <w:proofErr w:type="spellEnd"/>
      <w:r>
        <w:t xml:space="preserve"> </w:t>
      </w:r>
      <w:proofErr w:type="spellStart"/>
      <w:r>
        <w:t>Suenden</w:t>
      </w:r>
      <w:proofErr w:type="spellEnd"/>
      <w:r>
        <w:t xml:space="preserve">. Sie </w:t>
      </w:r>
      <w:proofErr w:type="spellStart"/>
      <w:r>
        <w:t>wuerden</w:t>
      </w:r>
      <w:proofErr w:type="spellEnd"/>
      <w:r>
        <w:t xml:space="preserve"> nicht spielen / nur was sie thun / ist der Gesellschafft halber / sie </w:t>
      </w:r>
      <w:proofErr w:type="spellStart"/>
      <w:r>
        <w:t>wuerden</w:t>
      </w:r>
      <w:proofErr w:type="spellEnd"/>
      <w:r>
        <w:t xml:space="preserve"> nicht </w:t>
      </w:r>
      <w:proofErr w:type="spellStart"/>
      <w:r>
        <w:t>sauffen</w:t>
      </w:r>
      <w:proofErr w:type="spellEnd"/>
      <w:r>
        <w:t xml:space="preserve"> gehen / </w:t>
      </w:r>
      <w:proofErr w:type="spellStart"/>
      <w:r>
        <w:t>wenns</w:t>
      </w:r>
      <w:proofErr w:type="spellEnd"/>
      <w:r>
        <w:t xml:space="preserve"> nicht </w:t>
      </w:r>
      <w:proofErr w:type="spellStart"/>
      <w:r>
        <w:t>waere</w:t>
      </w:r>
      <w:proofErr w:type="spellEnd"/>
      <w:r>
        <w:t xml:space="preserve"> um die Gesellschafft / und wenn sie da sind / so schweren / </w:t>
      </w:r>
      <w:proofErr w:type="spellStart"/>
      <w:r>
        <w:t>sauffen</w:t>
      </w:r>
      <w:proofErr w:type="spellEnd"/>
      <w:r>
        <w:t xml:space="preserve"> / und spotten sie der Gottseligkeit / und alles nur zur Gesellschafft. Aber wollet ihr auch zur Gesellschafft mit zur </w:t>
      </w:r>
      <w:proofErr w:type="spellStart"/>
      <w:r>
        <w:t>Hoellen</w:t>
      </w:r>
      <w:proofErr w:type="spellEnd"/>
      <w:r>
        <w:t xml:space="preserve"> gehen? Ist solche </w:t>
      </w:r>
      <w:proofErr w:type="spellStart"/>
      <w:r>
        <w:t>suendliche</w:t>
      </w:r>
      <w:proofErr w:type="spellEnd"/>
      <w:r>
        <w:t xml:space="preserve"> Gesellschafft besser denn die Gesell- oder Gemeinschafft (1 Joh. 1/ 7.) GOttes? </w:t>
      </w:r>
      <w:proofErr w:type="spellStart"/>
      <w:r>
        <w:t>Waere</w:t>
      </w:r>
      <w:proofErr w:type="spellEnd"/>
      <w:r>
        <w:t xml:space="preserve"> es nicht besser in der Zeit mit GOtt zu reden im Gebet / oder vor Ihme zu wandeln in seinem </w:t>
      </w:r>
      <w:proofErr w:type="spellStart"/>
      <w:r>
        <w:t>Beruff</w:t>
      </w:r>
      <w:proofErr w:type="spellEnd"/>
      <w:r>
        <w:t xml:space="preserve">? Haltet ihr mehr von einem guten </w:t>
      </w:r>
      <w:proofErr w:type="spellStart"/>
      <w:r>
        <w:t>Sauff</w:t>
      </w:r>
      <w:proofErr w:type="spellEnd"/>
      <w:r>
        <w:t xml:space="preserve">-Bruder / als von Gott / so </w:t>
      </w:r>
      <w:proofErr w:type="spellStart"/>
      <w:r>
        <w:t>sagets</w:t>
      </w:r>
      <w:proofErr w:type="spellEnd"/>
      <w:r>
        <w:t xml:space="preserve"> frey heraus / daß mans weiß / und stellet euch oder heuchelt nicht </w:t>
      </w:r>
      <w:proofErr w:type="spellStart"/>
      <w:r>
        <w:t>laenger</w:t>
      </w:r>
      <w:proofErr w:type="spellEnd"/>
      <w:r>
        <w:t xml:space="preserve"> / oder saget nicht / daß ihr GOtt </w:t>
      </w:r>
      <w:proofErr w:type="spellStart"/>
      <w:r>
        <w:t>ueber</w:t>
      </w:r>
      <w:proofErr w:type="spellEnd"/>
      <w:r>
        <w:t xml:space="preserve"> alle Dinge liebet / oder daß ihr Christen seyd. Habt ihr mehr Belieben an der Gesellschafft derjenigen / die euch wollen zu </w:t>
      </w:r>
      <w:proofErr w:type="spellStart"/>
      <w:r>
        <w:t>Suenden</w:t>
      </w:r>
      <w:proofErr w:type="spellEnd"/>
      <w:r>
        <w:t xml:space="preserve"> </w:t>
      </w:r>
      <w:proofErr w:type="spellStart"/>
      <w:r>
        <w:t>verfuehren</w:t>
      </w:r>
      <w:proofErr w:type="spellEnd"/>
      <w:r>
        <w:t xml:space="preserve"> / als derjenigen / die euch gerne </w:t>
      </w:r>
      <w:proofErr w:type="spellStart"/>
      <w:r>
        <w:t>wolten</w:t>
      </w:r>
      <w:proofErr w:type="spellEnd"/>
      <w:r>
        <w:t xml:space="preserve"> davon abhalten? Dieses ist ein gar gewiß Kennzeichen / daß ihr noch seyd Kinder des Satans / und unfehlbar in dem Stande der Verdammniß. </w:t>
      </w:r>
      <w:proofErr w:type="spellStart"/>
      <w:r>
        <w:t>Unmueglich</w:t>
      </w:r>
      <w:proofErr w:type="spellEnd"/>
      <w:r>
        <w:t xml:space="preserve"> ist es / daß ein erleuchtetes und geheiligtes Kind GOttes das thun </w:t>
      </w:r>
      <w:proofErr w:type="spellStart"/>
      <w:r>
        <w:t>koenne</w:t>
      </w:r>
      <w:proofErr w:type="spellEnd"/>
      <w:r>
        <w:t xml:space="preserve">: Besehe nur die Beschreibung eines der selig werden soll / Psal. 15/ 4. Wer die Gottlosen nicht achtet / sondern ehret die </w:t>
      </w:r>
      <w:proofErr w:type="spellStart"/>
      <w:r>
        <w:t>Gottsfuerchtigen</w:t>
      </w:r>
      <w:proofErr w:type="spellEnd"/>
      <w:r>
        <w:t xml:space="preserve">. </w:t>
      </w:r>
      <w:proofErr w:type="spellStart"/>
      <w:r>
        <w:t>Voegel</w:t>
      </w:r>
      <w:proofErr w:type="spellEnd"/>
      <w:r>
        <w:t xml:space="preserve"> von einer Art fliegen gerne zusammen: Darnach die Gesellschafft ist / die ihr liebet / daraus </w:t>
      </w:r>
      <w:proofErr w:type="spellStart"/>
      <w:r>
        <w:t>kan</w:t>
      </w:r>
      <w:proofErr w:type="spellEnd"/>
      <w:r>
        <w:t xml:space="preserve"> man </w:t>
      </w:r>
      <w:proofErr w:type="spellStart"/>
      <w:r>
        <w:t>ohngefehr</w:t>
      </w:r>
      <w:proofErr w:type="spellEnd"/>
      <w:r>
        <w:t xml:space="preserve"> </w:t>
      </w:r>
      <w:proofErr w:type="spellStart"/>
      <w:r>
        <w:t>schliessen</w:t>
      </w:r>
      <w:proofErr w:type="spellEnd"/>
      <w:r>
        <w:t xml:space="preserve"> / zu was </w:t>
      </w:r>
      <w:proofErr w:type="spellStart"/>
      <w:r>
        <w:t>fuer</w:t>
      </w:r>
      <w:proofErr w:type="spellEnd"/>
      <w:r>
        <w:t xml:space="preserve"> einem Leben ihr die beste Lust habet. Ihr habt Lust an der Gesellschafft derjenigen / die CHristus verurtheilen wird als seien Feinde / was wird Er denn von euch vor ein Urtheil </w:t>
      </w:r>
      <w:proofErr w:type="spellStart"/>
      <w:r>
        <w:t>faellen</w:t>
      </w:r>
      <w:proofErr w:type="spellEnd"/>
      <w:r>
        <w:t xml:space="preserve">? Ihr habet eure beste Lust an denen Narren und Thoren / die da nicht wissen noch verstehen die nothwendigsten Dinge in der Welt / die nicht wissen daß GOtt besser ist denn die Welt / und ein heiliges Leben besser denn </w:t>
      </w:r>
      <w:proofErr w:type="spellStart"/>
      <w:r>
        <w:t>Suende</w:t>
      </w:r>
      <w:proofErr w:type="spellEnd"/>
      <w:r>
        <w:t xml:space="preserve"> / noch den Weg zu ihrer eigenen Seligkeit: Ist das euer Wille / daß ihr wollet in Ewigkeit seyn wo die Gottlosen sind / so </w:t>
      </w:r>
      <w:proofErr w:type="spellStart"/>
      <w:r>
        <w:t>moeget</w:t>
      </w:r>
      <w:proofErr w:type="spellEnd"/>
      <w:r>
        <w:t xml:space="preserve"> ihr ihre Gesellschafft hie lieben: Wollet ihr aber nicht in der </w:t>
      </w:r>
      <w:proofErr w:type="spellStart"/>
      <w:r>
        <w:t>Hoelle</w:t>
      </w:r>
      <w:proofErr w:type="spellEnd"/>
      <w:r>
        <w:t xml:space="preserve"> mit ihnen </w:t>
      </w:r>
      <w:proofErr w:type="spellStart"/>
      <w:r>
        <w:t>ligen</w:t>
      </w:r>
      <w:proofErr w:type="spellEnd"/>
      <w:r>
        <w:t xml:space="preserve"> / so </w:t>
      </w:r>
      <w:proofErr w:type="spellStart"/>
      <w:r>
        <w:t>suendiget</w:t>
      </w:r>
      <w:proofErr w:type="spellEnd"/>
      <w:r>
        <w:t xml:space="preserve"> nicht mit ihnen. O / wenn ihr nun werdet sehen wie eure gute Gesellen werden hingerissen durch den Tod / und </w:t>
      </w:r>
      <w:proofErr w:type="spellStart"/>
      <w:r>
        <w:t>geschleppet</w:t>
      </w:r>
      <w:proofErr w:type="spellEnd"/>
      <w:r>
        <w:t xml:space="preserve"> </w:t>
      </w:r>
      <w:proofErr w:type="spellStart"/>
      <w:r>
        <w:t>fuer</w:t>
      </w:r>
      <w:proofErr w:type="spellEnd"/>
      <w:r>
        <w:t xml:space="preserve"> das Gerichte GOttes / und in die Verdammniß </w:t>
      </w:r>
      <w:proofErr w:type="spellStart"/>
      <w:r>
        <w:t>geworffen</w:t>
      </w:r>
      <w:proofErr w:type="spellEnd"/>
      <w:r>
        <w:t xml:space="preserve"> werden / so werdet ihr nicht begehren bey ihnen zu seyn! Daß ihr alsdenn nur sagen </w:t>
      </w:r>
      <w:proofErr w:type="spellStart"/>
      <w:r>
        <w:t>koentet</w:t>
      </w:r>
      <w:proofErr w:type="spellEnd"/>
      <w:r>
        <w:t xml:space="preserve"> / ihr </w:t>
      </w:r>
      <w:proofErr w:type="spellStart"/>
      <w:r>
        <w:t>haettet</w:t>
      </w:r>
      <w:proofErr w:type="spellEnd"/>
      <w:r>
        <w:t xml:space="preserve"> nichts mit ihnen in eurem Leben zu thun gehabt / ihr </w:t>
      </w:r>
      <w:proofErr w:type="spellStart"/>
      <w:r>
        <w:t>gehoeretet</w:t>
      </w:r>
      <w:proofErr w:type="spellEnd"/>
      <w:r>
        <w:t xml:space="preserve"> nicht in ihre Gesellschafft / gleichwie einer / der sich hat </w:t>
      </w:r>
      <w:proofErr w:type="spellStart"/>
      <w:r>
        <w:t>verfuehren</w:t>
      </w:r>
      <w:proofErr w:type="spellEnd"/>
      <w:r>
        <w:t xml:space="preserve"> lassen von Dieben / daß er sich in ihre Gesellschafft gegeben mit ihnen zu stehlen / wenn sie auf dem </w:t>
      </w:r>
      <w:proofErr w:type="spellStart"/>
      <w:r>
        <w:t>Diebstal</w:t>
      </w:r>
      <w:proofErr w:type="spellEnd"/>
      <w:r>
        <w:t xml:space="preserve"> ergriffen werden / froh seyn </w:t>
      </w:r>
      <w:proofErr w:type="spellStart"/>
      <w:r>
        <w:t>wuerde</w:t>
      </w:r>
      <w:proofErr w:type="spellEnd"/>
      <w:r>
        <w:t xml:space="preserve"> / wenn er nimmer unter sie gekommen </w:t>
      </w:r>
      <w:proofErr w:type="spellStart"/>
      <w:r>
        <w:t>waere</w:t>
      </w:r>
      <w:proofErr w:type="spellEnd"/>
      <w:r>
        <w:t xml:space="preserve">! Glaubet mir / ihr verstockten </w:t>
      </w:r>
      <w:proofErr w:type="spellStart"/>
      <w:r>
        <w:t>Suender</w:t>
      </w:r>
      <w:proofErr w:type="spellEnd"/>
      <w:r>
        <w:t xml:space="preserve"> / dafern ihr Raum gebet der Gnaden GOttes zu eurer Bekehrung / so werdet ihr mit </w:t>
      </w:r>
      <w:proofErr w:type="spellStart"/>
      <w:r>
        <w:t>Schmertzen</w:t>
      </w:r>
      <w:proofErr w:type="spellEnd"/>
      <w:r>
        <w:t xml:space="preserve"> und Sorge eures Lebens wünschen / daß ihr nimmer </w:t>
      </w:r>
      <w:proofErr w:type="spellStart"/>
      <w:r>
        <w:t>moechtet</w:t>
      </w:r>
      <w:proofErr w:type="spellEnd"/>
      <w:r>
        <w:t xml:space="preserve"> gesehen haben / diejenigen / die euch so zu allem Boesen </w:t>
      </w:r>
      <w:proofErr w:type="spellStart"/>
      <w:r>
        <w:t>reitzeten</w:t>
      </w:r>
      <w:proofErr w:type="spellEnd"/>
      <w:r>
        <w:t xml:space="preserve"> und </w:t>
      </w:r>
      <w:proofErr w:type="spellStart"/>
      <w:r>
        <w:t>verfuehreten</w:t>
      </w:r>
      <w:proofErr w:type="spellEnd"/>
      <w:r>
        <w:t xml:space="preserve">: Werdet ihr aber hie in der Gnaden-Zeit nicht bekehret / so werdet ihrs noch tausendmal mehr </w:t>
      </w:r>
      <w:proofErr w:type="spellStart"/>
      <w:r>
        <w:t>wuenschen</w:t>
      </w:r>
      <w:proofErr w:type="spellEnd"/>
      <w:r>
        <w:t xml:space="preserve"> in der </w:t>
      </w:r>
      <w:proofErr w:type="spellStart"/>
      <w:r>
        <w:t>Hoellen</w:t>
      </w:r>
      <w:proofErr w:type="spellEnd"/>
      <w:r>
        <w:t xml:space="preserve"> / daß ihr sie </w:t>
      </w:r>
      <w:proofErr w:type="spellStart"/>
      <w:r>
        <w:t>niemalen</w:t>
      </w:r>
      <w:proofErr w:type="spellEnd"/>
      <w:r>
        <w:t xml:space="preserve"> </w:t>
      </w:r>
      <w:proofErr w:type="spellStart"/>
      <w:r>
        <w:t>moechtet</w:t>
      </w:r>
      <w:proofErr w:type="spellEnd"/>
      <w:r>
        <w:t xml:space="preserve"> gesehen haben; aber alsdenn werden eure </w:t>
      </w:r>
      <w:proofErr w:type="spellStart"/>
      <w:r>
        <w:t>Wuensche</w:t>
      </w:r>
      <w:proofErr w:type="spellEnd"/>
      <w:r>
        <w:t xml:space="preserve"> vergebens seyn. Um GOttes willen </w:t>
      </w:r>
      <w:proofErr w:type="spellStart"/>
      <w:r>
        <w:t>bedencket</w:t>
      </w:r>
      <w:proofErr w:type="spellEnd"/>
      <w:r>
        <w:t xml:space="preserve"> euch doch / ob eure gute Gesellen euch aufs </w:t>
      </w:r>
      <w:proofErr w:type="spellStart"/>
      <w:r>
        <w:t>letzt</w:t>
      </w:r>
      <w:proofErr w:type="spellEnd"/>
      <w:r>
        <w:t xml:space="preserve"> </w:t>
      </w:r>
      <w:proofErr w:type="spellStart"/>
      <w:r>
        <w:t>aushelffen</w:t>
      </w:r>
      <w:proofErr w:type="spellEnd"/>
      <w:r>
        <w:t xml:space="preserve"> / und von dem Zorn GOttes </w:t>
      </w:r>
      <w:proofErr w:type="spellStart"/>
      <w:r>
        <w:t>erloesen</w:t>
      </w:r>
      <w:proofErr w:type="spellEnd"/>
      <w:r>
        <w:t xml:space="preserve"> </w:t>
      </w:r>
      <w:proofErr w:type="spellStart"/>
      <w:r>
        <w:t>koennen</w:t>
      </w:r>
      <w:proofErr w:type="spellEnd"/>
      <w:r>
        <w:t xml:space="preserve"> / und ob sie euch eurer Seligkeit versichern </w:t>
      </w:r>
      <w:proofErr w:type="spellStart"/>
      <w:r>
        <w:t>koennen</w:t>
      </w:r>
      <w:proofErr w:type="spellEnd"/>
      <w:r>
        <w:t xml:space="preserve">? Ja / ob sie sich nur selbst selig machen </w:t>
      </w:r>
      <w:proofErr w:type="spellStart"/>
      <w:r>
        <w:t>koennen</w:t>
      </w:r>
      <w:proofErr w:type="spellEnd"/>
      <w:r>
        <w:t xml:space="preserve">? Ach! Ihr wisset / daß sie nicht </w:t>
      </w:r>
      <w:proofErr w:type="spellStart"/>
      <w:r>
        <w:t>koennen</w:t>
      </w:r>
      <w:proofErr w:type="spellEnd"/>
      <w:r>
        <w:t xml:space="preserve">: GOtt saget / wo ihr nach dem Fleisch lebet / so sollet ihr sterben / Rom. 8/ 13. und wenn diese sagen (wie der </w:t>
      </w:r>
      <w:proofErr w:type="spellStart"/>
      <w:r>
        <w:t>Teuffel</w:t>
      </w:r>
      <w:proofErr w:type="spellEnd"/>
      <w:r>
        <w:t xml:space="preserve"> zu Eva) Ihr sollet nicht sterben / </w:t>
      </w:r>
      <w:proofErr w:type="spellStart"/>
      <w:r>
        <w:t>meynet</w:t>
      </w:r>
      <w:proofErr w:type="spellEnd"/>
      <w:r>
        <w:t xml:space="preserve"> ihr / daß sie ihr Wort </w:t>
      </w:r>
      <w:proofErr w:type="spellStart"/>
      <w:r>
        <w:t>koennen</w:t>
      </w:r>
      <w:proofErr w:type="spellEnd"/>
      <w:r>
        <w:t xml:space="preserve"> wahr / oder </w:t>
      </w:r>
      <w:proofErr w:type="spellStart"/>
      <w:r>
        <w:t>werckstellig</w:t>
      </w:r>
      <w:proofErr w:type="spellEnd"/>
      <w:r>
        <w:t xml:space="preserve"> machen? Sind sie </w:t>
      </w:r>
      <w:proofErr w:type="spellStart"/>
      <w:r>
        <w:t>staercker</w:t>
      </w:r>
      <w:proofErr w:type="spellEnd"/>
      <w:r>
        <w:t xml:space="preserve"> denn der GOtt Himmels und der Erden / oder haben sie einen </w:t>
      </w:r>
      <w:proofErr w:type="spellStart"/>
      <w:r>
        <w:t>maechtigern</w:t>
      </w:r>
      <w:proofErr w:type="spellEnd"/>
      <w:r>
        <w:t xml:space="preserve"> Arm denn Er hat? Darum wer seine Seele und Seligkeit liebet / der heute sich vor solchem Elende / </w:t>
      </w:r>
      <w:proofErr w:type="spellStart"/>
      <w:r>
        <w:t>boeser</w:t>
      </w:r>
      <w:proofErr w:type="spellEnd"/>
      <w:r>
        <w:t xml:space="preserve"> und verderbender Gesellschafft. </w:t>
      </w:r>
    </w:p>
    <w:p w14:paraId="63475C0E" w14:textId="77777777" w:rsidR="006164D3" w:rsidRDefault="006164D3" w:rsidP="006164D3">
      <w:pPr>
        <w:spacing w:after="0" w:line="240" w:lineRule="auto"/>
      </w:pPr>
      <w:r>
        <w:br w:type="page"/>
      </w:r>
    </w:p>
    <w:p w14:paraId="43A376D4" w14:textId="77777777" w:rsidR="006164D3" w:rsidRDefault="006164D3" w:rsidP="006164D3">
      <w:pPr>
        <w:pStyle w:val="berschrift1"/>
        <w:rPr>
          <w:sz w:val="48"/>
        </w:rPr>
      </w:pPr>
      <w:r>
        <w:t>Das XXV. Capitel.</w:t>
      </w:r>
    </w:p>
    <w:p w14:paraId="71127283" w14:textId="77777777" w:rsidR="006164D3" w:rsidRDefault="006164D3" w:rsidP="006164D3">
      <w:pPr>
        <w:pStyle w:val="StandardWeb"/>
      </w:pPr>
      <w:r>
        <w:rPr>
          <w:rStyle w:val="Fett"/>
          <w:rFonts w:eastAsiaTheme="majorEastAsia"/>
        </w:rPr>
        <w:t xml:space="preserve">Allzu </w:t>
      </w:r>
      <w:proofErr w:type="spellStart"/>
      <w:r>
        <w:rPr>
          <w:rStyle w:val="Fett"/>
          <w:rFonts w:eastAsiaTheme="majorEastAsia"/>
        </w:rPr>
        <w:t>koestliche</w:t>
      </w:r>
      <w:proofErr w:type="spellEnd"/>
      <w:r>
        <w:rPr>
          <w:rStyle w:val="Fett"/>
          <w:rFonts w:eastAsiaTheme="majorEastAsia"/>
        </w:rPr>
        <w:t xml:space="preserve"> Bequemlichkeit / Wart und Pflege / </w:t>
      </w:r>
      <w:proofErr w:type="spellStart"/>
      <w:r>
        <w:rPr>
          <w:rStyle w:val="Fett"/>
          <w:rFonts w:eastAsiaTheme="majorEastAsia"/>
        </w:rPr>
        <w:t>Accomodation</w:t>
      </w:r>
      <w:proofErr w:type="spellEnd"/>
      <w:r>
        <w:rPr>
          <w:rStyle w:val="Fett"/>
          <w:rFonts w:eastAsiaTheme="majorEastAsia"/>
        </w:rPr>
        <w:t xml:space="preserve">, </w:t>
      </w:r>
      <w:proofErr w:type="spellStart"/>
      <w:r>
        <w:rPr>
          <w:rStyle w:val="Fett"/>
          <w:rFonts w:eastAsiaTheme="majorEastAsia"/>
        </w:rPr>
        <w:t>Gebaeu</w:t>
      </w:r>
      <w:proofErr w:type="spellEnd"/>
      <w:r>
        <w:rPr>
          <w:rStyle w:val="Fett"/>
          <w:rFonts w:eastAsiaTheme="majorEastAsia"/>
        </w:rPr>
        <w:t xml:space="preserve"> / </w:t>
      </w:r>
      <w:proofErr w:type="spellStart"/>
      <w:r>
        <w:rPr>
          <w:rStyle w:val="Fett"/>
          <w:rFonts w:eastAsiaTheme="majorEastAsia"/>
        </w:rPr>
        <w:t>Gaerten</w:t>
      </w:r>
      <w:proofErr w:type="spellEnd"/>
      <w:r>
        <w:rPr>
          <w:rStyle w:val="Fett"/>
          <w:rFonts w:eastAsiaTheme="majorEastAsia"/>
        </w:rPr>
        <w:t xml:space="preserve"> / Pferde / etc.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BC00113" w14:textId="77777777" w:rsidR="006164D3" w:rsidRDefault="006164D3" w:rsidP="006164D3">
      <w:pPr>
        <w:pStyle w:val="StandardWeb"/>
      </w:pPr>
      <w:r>
        <w:t xml:space="preserve">Neben diesem ist ein </w:t>
      </w:r>
      <w:proofErr w:type="spellStart"/>
      <w:r>
        <w:t>Stueck</w:t>
      </w:r>
      <w:proofErr w:type="spellEnd"/>
      <w:r>
        <w:t xml:space="preserve"> / darzu das Fleisch Lust hat / nemlich / daß es in allen </w:t>
      </w:r>
      <w:proofErr w:type="spellStart"/>
      <w:r>
        <w:t>Stuecken</w:t>
      </w:r>
      <w:proofErr w:type="spellEnd"/>
      <w:r>
        <w:t xml:space="preserve"> </w:t>
      </w:r>
      <w:proofErr w:type="spellStart"/>
      <w:r>
        <w:t>moege</w:t>
      </w:r>
      <w:proofErr w:type="spellEnd"/>
      <w:r>
        <w:t xml:space="preserve"> seine gute und </w:t>
      </w:r>
      <w:proofErr w:type="spellStart"/>
      <w:r>
        <w:t>uebergrosse</w:t>
      </w:r>
      <w:proofErr w:type="spellEnd"/>
      <w:r>
        <w:t xml:space="preserve"> Bequemlichkeit haben in </w:t>
      </w:r>
      <w:proofErr w:type="spellStart"/>
      <w:r>
        <w:t>Gebaeuen</w:t>
      </w:r>
      <w:proofErr w:type="spellEnd"/>
      <w:r>
        <w:t xml:space="preserve"> / in </w:t>
      </w:r>
      <w:proofErr w:type="spellStart"/>
      <w:r>
        <w:t>koestlichen</w:t>
      </w:r>
      <w:proofErr w:type="spellEnd"/>
      <w:r>
        <w:t xml:space="preserve"> </w:t>
      </w:r>
      <w:proofErr w:type="spellStart"/>
      <w:r>
        <w:t>Gemaechern</w:t>
      </w:r>
      <w:proofErr w:type="spellEnd"/>
      <w:r>
        <w:t xml:space="preserve"> / </w:t>
      </w:r>
      <w:proofErr w:type="spellStart"/>
      <w:r>
        <w:t>schoenen</w:t>
      </w:r>
      <w:proofErr w:type="spellEnd"/>
      <w:r>
        <w:t xml:space="preserve"> </w:t>
      </w:r>
      <w:proofErr w:type="spellStart"/>
      <w:r>
        <w:t>Spatziergaengen</w:t>
      </w:r>
      <w:proofErr w:type="spellEnd"/>
      <w:r>
        <w:t xml:space="preserve"> / </w:t>
      </w:r>
      <w:proofErr w:type="spellStart"/>
      <w:r>
        <w:t>Gaerten</w:t>
      </w:r>
      <w:proofErr w:type="spellEnd"/>
      <w:r>
        <w:t xml:space="preserve"> / liegenden </w:t>
      </w:r>
      <w:proofErr w:type="spellStart"/>
      <w:r>
        <w:t>Gruenden</w:t>
      </w:r>
      <w:proofErr w:type="spellEnd"/>
      <w:r>
        <w:t xml:space="preserve"> / Vieh / etc. das muß </w:t>
      </w:r>
      <w:proofErr w:type="spellStart"/>
      <w:r>
        <w:t>verlaeugnet</w:t>
      </w:r>
      <w:proofErr w:type="spellEnd"/>
      <w:r>
        <w:t xml:space="preserve"> werden. Es ist nicht verboten gute Bequemlichkeit und </w:t>
      </w:r>
      <w:proofErr w:type="spellStart"/>
      <w:r>
        <w:t>Accomodation</w:t>
      </w:r>
      <w:proofErr w:type="spellEnd"/>
      <w:r>
        <w:t xml:space="preserve"> zu haben / auch mag man derselben </w:t>
      </w:r>
      <w:proofErr w:type="spellStart"/>
      <w:r>
        <w:t>wol</w:t>
      </w:r>
      <w:proofErr w:type="spellEnd"/>
      <w:r>
        <w:t xml:space="preserve"> gebrauchen / und </w:t>
      </w:r>
      <w:proofErr w:type="spellStart"/>
      <w:r>
        <w:t>gebuehrlicher</w:t>
      </w:r>
      <w:proofErr w:type="spellEnd"/>
      <w:r>
        <w:t xml:space="preserve"> Weise begehren / doch mit solcher Behutsamkeit und Bedinge / deren im vorhergehendem 23. </w:t>
      </w:r>
      <w:proofErr w:type="spellStart"/>
      <w:r>
        <w:t>cap</w:t>
      </w:r>
      <w:proofErr w:type="spellEnd"/>
      <w:r>
        <w:t xml:space="preserve">. gedacht ist. 1. Wo man nicht mit Ahab dasjenige begehret zu seiner </w:t>
      </w:r>
      <w:proofErr w:type="spellStart"/>
      <w:r>
        <w:t>Accomodation</w:t>
      </w:r>
      <w:proofErr w:type="spellEnd"/>
      <w:r>
        <w:t xml:space="preserve"> was einem andern </w:t>
      </w:r>
      <w:proofErr w:type="spellStart"/>
      <w:r>
        <w:t>gehoeret</w:t>
      </w:r>
      <w:proofErr w:type="spellEnd"/>
      <w:r>
        <w:t xml:space="preserve"> / daß man seines </w:t>
      </w:r>
      <w:proofErr w:type="spellStart"/>
      <w:r>
        <w:t>Naechsten</w:t>
      </w:r>
      <w:proofErr w:type="spellEnd"/>
      <w:r>
        <w:t xml:space="preserve"> Gut begehret / oder </w:t>
      </w:r>
      <w:proofErr w:type="spellStart"/>
      <w:r>
        <w:t>unrechtmaeßig</w:t>
      </w:r>
      <w:proofErr w:type="spellEnd"/>
      <w:r>
        <w:t xml:space="preserve"> an sich bringet. 2. Wo man nicht gar zu viel auf solche Sachen wendet / und leget das daran / das zu </w:t>
      </w:r>
      <w:proofErr w:type="spellStart"/>
      <w:r>
        <w:t>wichtigern</w:t>
      </w:r>
      <w:proofErr w:type="spellEnd"/>
      <w:r>
        <w:t xml:space="preserve"> und </w:t>
      </w:r>
      <w:proofErr w:type="spellStart"/>
      <w:r>
        <w:t>nothwendigern</w:t>
      </w:r>
      <w:proofErr w:type="spellEnd"/>
      <w:r>
        <w:t xml:space="preserve"> Sachen </w:t>
      </w:r>
      <w:proofErr w:type="spellStart"/>
      <w:r>
        <w:t>solte</w:t>
      </w:r>
      <w:proofErr w:type="spellEnd"/>
      <w:r>
        <w:t xml:space="preserve"> angewandt werden. 3. Insonderheit wo man solcher </w:t>
      </w:r>
      <w:proofErr w:type="spellStart"/>
      <w:r>
        <w:t>Accomodation</w:t>
      </w:r>
      <w:proofErr w:type="spellEnd"/>
      <w:r>
        <w:t xml:space="preserve"> begehret zum rechten Ende und Zweck / daß man im Grunde der </w:t>
      </w:r>
      <w:proofErr w:type="spellStart"/>
      <w:r>
        <w:t>Warheit</w:t>
      </w:r>
      <w:proofErr w:type="spellEnd"/>
      <w:r>
        <w:t xml:space="preserve"> und ohne </w:t>
      </w:r>
      <w:proofErr w:type="spellStart"/>
      <w:r>
        <w:t>Heucheley</w:t>
      </w:r>
      <w:proofErr w:type="spellEnd"/>
      <w:r>
        <w:t xml:space="preserve"> alles gebrauchet zu GOttes Ehr / und daß man es nicht vornehmlich anwendet dem Fleische nur zu gefallen / sondern damit man desto munterer und geschickter werde zum Dienste GOttes. </w:t>
      </w:r>
      <w:proofErr w:type="spellStart"/>
      <w:r>
        <w:t>Nichtes</w:t>
      </w:r>
      <w:proofErr w:type="spellEnd"/>
      <w:r>
        <w:t xml:space="preserve"> muß man um sein </w:t>
      </w:r>
      <w:proofErr w:type="spellStart"/>
      <w:r>
        <w:t>selbstwillen</w:t>
      </w:r>
      <w:proofErr w:type="spellEnd"/>
      <w:r>
        <w:t xml:space="preserve"> lieben / als GOtt. Wenn man / </w:t>
      </w:r>
      <w:proofErr w:type="spellStart"/>
      <w:r>
        <w:t>indeme</w:t>
      </w:r>
      <w:proofErr w:type="spellEnd"/>
      <w:r>
        <w:t xml:space="preserve"> man etwas begehret / </w:t>
      </w:r>
      <w:proofErr w:type="spellStart"/>
      <w:r>
        <w:t>vornemlich</w:t>
      </w:r>
      <w:proofErr w:type="spellEnd"/>
      <w:r>
        <w:t xml:space="preserve"> nur siehet darauf / daß man dem Fleische gefallen </w:t>
      </w:r>
      <w:proofErr w:type="spellStart"/>
      <w:r>
        <w:t>moege</w:t>
      </w:r>
      <w:proofErr w:type="spellEnd"/>
      <w:r>
        <w:t xml:space="preserve"> / und seinem fleischlichen Sinn genug thue / so ist solche Begierde </w:t>
      </w:r>
      <w:proofErr w:type="spellStart"/>
      <w:r>
        <w:t>suendlich</w:t>
      </w:r>
      <w:proofErr w:type="spellEnd"/>
      <w:r>
        <w:t xml:space="preserve"> und </w:t>
      </w:r>
      <w:proofErr w:type="spellStart"/>
      <w:r>
        <w:t>abgoettisch</w:t>
      </w:r>
      <w:proofErr w:type="spellEnd"/>
      <w:r>
        <w:t xml:space="preserve">. Derowegen </w:t>
      </w:r>
      <w:proofErr w:type="spellStart"/>
      <w:r>
        <w:t>muessen</w:t>
      </w:r>
      <w:proofErr w:type="spellEnd"/>
      <w:r>
        <w:t xml:space="preserve"> unsere </w:t>
      </w:r>
      <w:proofErr w:type="spellStart"/>
      <w:r>
        <w:t>Haeuser</w:t>
      </w:r>
      <w:proofErr w:type="spellEnd"/>
      <w:r>
        <w:t xml:space="preserve"> eingerichtet werden </w:t>
      </w:r>
      <w:proofErr w:type="spellStart"/>
      <w:r>
        <w:t>vornemlich</w:t>
      </w:r>
      <w:proofErr w:type="spellEnd"/>
      <w:r>
        <w:t xml:space="preserve"> / wie sie sich </w:t>
      </w:r>
      <w:proofErr w:type="spellStart"/>
      <w:r>
        <w:t>best</w:t>
      </w:r>
      <w:proofErr w:type="spellEnd"/>
      <w:r>
        <w:t xml:space="preserve"> schicken zu unserer nothwendigen </w:t>
      </w:r>
      <w:proofErr w:type="spellStart"/>
      <w:r>
        <w:t>Beruffs</w:t>
      </w:r>
      <w:proofErr w:type="spellEnd"/>
      <w:r>
        <w:t xml:space="preserve">-Arbeit / und nicht zu unordentlichen </w:t>
      </w:r>
      <w:proofErr w:type="spellStart"/>
      <w:r>
        <w:t>Ergoetzungen</w:t>
      </w:r>
      <w:proofErr w:type="spellEnd"/>
      <w:r>
        <w:t xml:space="preserve">. Unsere </w:t>
      </w:r>
      <w:proofErr w:type="spellStart"/>
      <w:r>
        <w:t>Gaerten</w:t>
      </w:r>
      <w:proofErr w:type="spellEnd"/>
      <w:r>
        <w:t xml:space="preserve"> / etc. </w:t>
      </w:r>
      <w:proofErr w:type="spellStart"/>
      <w:r>
        <w:t>muessen</w:t>
      </w:r>
      <w:proofErr w:type="spellEnd"/>
      <w:r>
        <w:t xml:space="preserve"> zuvor eingerichtet seyn zur </w:t>
      </w:r>
      <w:proofErr w:type="spellStart"/>
      <w:r>
        <w:t>Nothdurfft</w:t>
      </w:r>
      <w:proofErr w:type="spellEnd"/>
      <w:r>
        <w:t xml:space="preserve"> / und dann so viel zur Lust oder </w:t>
      </w:r>
      <w:proofErr w:type="spellStart"/>
      <w:r>
        <w:t>Ergoetzung</w:t>
      </w:r>
      <w:proofErr w:type="spellEnd"/>
      <w:r>
        <w:t xml:space="preserve"> / als uns im heiligen Leben und Wandel </w:t>
      </w:r>
      <w:proofErr w:type="spellStart"/>
      <w:r>
        <w:t>moege</w:t>
      </w:r>
      <w:proofErr w:type="spellEnd"/>
      <w:r>
        <w:t xml:space="preserve"> </w:t>
      </w:r>
      <w:proofErr w:type="spellStart"/>
      <w:r>
        <w:t>befoerderlich</w:t>
      </w:r>
      <w:proofErr w:type="spellEnd"/>
      <w:r>
        <w:t xml:space="preserve"> seyn / aber nicht zu einer </w:t>
      </w:r>
      <w:proofErr w:type="spellStart"/>
      <w:r>
        <w:t>unnoethigen</w:t>
      </w:r>
      <w:proofErr w:type="spellEnd"/>
      <w:r>
        <w:t xml:space="preserve"> und </w:t>
      </w:r>
      <w:proofErr w:type="spellStart"/>
      <w:r>
        <w:t>reitzenden</w:t>
      </w:r>
      <w:proofErr w:type="spellEnd"/>
      <w:r>
        <w:t xml:space="preserve"> Lust. </w:t>
      </w:r>
    </w:p>
    <w:p w14:paraId="3FF62EE9" w14:textId="77777777" w:rsidR="006164D3" w:rsidRDefault="006164D3" w:rsidP="006164D3">
      <w:pPr>
        <w:pStyle w:val="StandardWeb"/>
      </w:pPr>
      <w:r>
        <w:t xml:space="preserve">Allein Welt-Kinder / und die da fleischlich gesinnet sind / die wollen sich an diese Regeln nicht binden lassen. Ach leider! Es ist ihnen </w:t>
      </w:r>
      <w:proofErr w:type="spellStart"/>
      <w:r>
        <w:t>nichtes</w:t>
      </w:r>
      <w:proofErr w:type="spellEnd"/>
      <w:r>
        <w:t xml:space="preserve"> ungereimter / als daß der Himmel und die Seligkeit </w:t>
      </w:r>
      <w:proofErr w:type="spellStart"/>
      <w:r>
        <w:t>solte</w:t>
      </w:r>
      <w:proofErr w:type="spellEnd"/>
      <w:r>
        <w:t xml:space="preserve"> ihr Ende und Absehen seyn in allen ihren </w:t>
      </w:r>
      <w:proofErr w:type="spellStart"/>
      <w:r>
        <w:t>irrdischen</w:t>
      </w:r>
      <w:proofErr w:type="spellEnd"/>
      <w:r>
        <w:t xml:space="preserve"> Besitzungen. Sie </w:t>
      </w:r>
      <w:proofErr w:type="spellStart"/>
      <w:r>
        <w:t>moegen</w:t>
      </w:r>
      <w:proofErr w:type="spellEnd"/>
      <w:r>
        <w:t xml:space="preserve"> / wie die Heuchler / reden von GOtt / und wie sie </w:t>
      </w:r>
      <w:proofErr w:type="spellStart"/>
      <w:r>
        <w:t>ihme</w:t>
      </w:r>
      <w:proofErr w:type="spellEnd"/>
      <w:r>
        <w:t xml:space="preserve"> dienen oder dienen wollen mit ihren </w:t>
      </w:r>
      <w:proofErr w:type="spellStart"/>
      <w:r>
        <w:t>Guetern</w:t>
      </w:r>
      <w:proofErr w:type="spellEnd"/>
      <w:r>
        <w:t xml:space="preserve">; aber in der </w:t>
      </w:r>
      <w:proofErr w:type="spellStart"/>
      <w:r>
        <w:t>Warheit</w:t>
      </w:r>
      <w:proofErr w:type="spellEnd"/>
      <w:r>
        <w:t xml:space="preserve"> ist das Ding dahin </w:t>
      </w:r>
      <w:proofErr w:type="spellStart"/>
      <w:r>
        <w:t>zuzielen</w:t>
      </w:r>
      <w:proofErr w:type="spellEnd"/>
      <w:r>
        <w:t xml:space="preserve"> / </w:t>
      </w:r>
      <w:proofErr w:type="spellStart"/>
      <w:r>
        <w:t>nichtes</w:t>
      </w:r>
      <w:proofErr w:type="spellEnd"/>
      <w:r>
        <w:t xml:space="preserve"> als ihrem fleischlichen </w:t>
      </w:r>
      <w:proofErr w:type="spellStart"/>
      <w:r>
        <w:t>Gemuethe</w:t>
      </w:r>
      <w:proofErr w:type="spellEnd"/>
      <w:r>
        <w:t xml:space="preserve"> zu gefallen. Sie belustigen sich mehr an ihren </w:t>
      </w:r>
      <w:proofErr w:type="spellStart"/>
      <w:r>
        <w:t>Haeusern</w:t>
      </w:r>
      <w:proofErr w:type="spellEnd"/>
      <w:r>
        <w:t xml:space="preserve"> / </w:t>
      </w:r>
      <w:proofErr w:type="spellStart"/>
      <w:r>
        <w:t>Gaerten</w:t>
      </w:r>
      <w:proofErr w:type="spellEnd"/>
      <w:r>
        <w:t xml:space="preserve"> / </w:t>
      </w:r>
      <w:proofErr w:type="spellStart"/>
      <w:r>
        <w:t>Laendereyen</w:t>
      </w:r>
      <w:proofErr w:type="spellEnd"/>
      <w:r>
        <w:t xml:space="preserve"> / Vieh / als an GOtt und an der Hoffnung des ewigen Lebens. Sie wollen </w:t>
      </w:r>
      <w:proofErr w:type="spellStart"/>
      <w:r>
        <w:t>schoene</w:t>
      </w:r>
      <w:proofErr w:type="spellEnd"/>
      <w:r>
        <w:t xml:space="preserve"> </w:t>
      </w:r>
      <w:proofErr w:type="spellStart"/>
      <w:r>
        <w:t>Haeuser</w:t>
      </w:r>
      <w:proofErr w:type="spellEnd"/>
      <w:r>
        <w:t xml:space="preserve"> haben zu dem Ende / daß sie in der Welt nicht vor schlechte Leute angesehen werden / und solcher </w:t>
      </w:r>
      <w:proofErr w:type="spellStart"/>
      <w:r>
        <w:t>gestalt</w:t>
      </w:r>
      <w:proofErr w:type="spellEnd"/>
      <w:r>
        <w:t xml:space="preserve"> ihrem fleischlichen Sinn gefallen / der seine </w:t>
      </w:r>
      <w:proofErr w:type="spellStart"/>
      <w:r>
        <w:t>Glueckseligkeit</w:t>
      </w:r>
      <w:proofErr w:type="spellEnd"/>
      <w:r>
        <w:t xml:space="preserve"> und Befriedigung suchet in den Creaturen. Die nun so gesinnet sind / die betrachten das / was folget. </w:t>
      </w:r>
    </w:p>
    <w:p w14:paraId="627287F8" w14:textId="77777777" w:rsidR="006164D3" w:rsidRDefault="006164D3" w:rsidP="006164D3">
      <w:pPr>
        <w:pStyle w:val="StandardWeb"/>
      </w:pPr>
      <w:r>
        <w:t xml:space="preserve">1. Dieses alles gebrauchet Satan als einen Angel eure Begierde darnach zu erwecken / und euch </w:t>
      </w:r>
      <w:proofErr w:type="spellStart"/>
      <w:r>
        <w:t>darinn</w:t>
      </w:r>
      <w:proofErr w:type="spellEnd"/>
      <w:r>
        <w:t xml:space="preserve"> zu verstricken / und wollet ihr euch dennoch so sehr </w:t>
      </w:r>
      <w:proofErr w:type="spellStart"/>
      <w:r>
        <w:t>bemuehen</w:t>
      </w:r>
      <w:proofErr w:type="spellEnd"/>
      <w:r>
        <w:t xml:space="preserve"> dieselbe zu erlangen / daß ihr weit wichtigere Dinge </w:t>
      </w:r>
      <w:proofErr w:type="spellStart"/>
      <w:r>
        <w:t>darueber</w:t>
      </w:r>
      <w:proofErr w:type="spellEnd"/>
      <w:r>
        <w:t xml:space="preserve"> </w:t>
      </w:r>
      <w:proofErr w:type="spellStart"/>
      <w:r>
        <w:t>versaeumet</w:t>
      </w:r>
      <w:proofErr w:type="spellEnd"/>
      <w:r>
        <w:t xml:space="preserve">? </w:t>
      </w:r>
      <w:proofErr w:type="spellStart"/>
      <w:r>
        <w:t>Koennet</w:t>
      </w:r>
      <w:proofErr w:type="spellEnd"/>
      <w:r>
        <w:t xml:space="preserve"> ihr Zeit haben euch so viel </w:t>
      </w:r>
      <w:proofErr w:type="spellStart"/>
      <w:r>
        <w:t>umzuthun</w:t>
      </w:r>
      <w:proofErr w:type="spellEnd"/>
      <w:r>
        <w:t xml:space="preserve"> nach </w:t>
      </w:r>
      <w:proofErr w:type="spellStart"/>
      <w:r>
        <w:t>Uberfluß</w:t>
      </w:r>
      <w:proofErr w:type="spellEnd"/>
      <w:r>
        <w:t xml:space="preserve"> und </w:t>
      </w:r>
      <w:proofErr w:type="spellStart"/>
      <w:r>
        <w:t>unnoethiger</w:t>
      </w:r>
      <w:proofErr w:type="spellEnd"/>
      <w:r>
        <w:t xml:space="preserve"> </w:t>
      </w:r>
      <w:proofErr w:type="spellStart"/>
      <w:r>
        <w:t>Ergoetzungen</w:t>
      </w:r>
      <w:proofErr w:type="spellEnd"/>
      <w:r>
        <w:t xml:space="preserve"> in der Welt / da ihr noch so viel nothwendige Dinge / eure Seele betreffend / habet / darum ihr euch </w:t>
      </w:r>
      <w:proofErr w:type="spellStart"/>
      <w:r>
        <w:t>zufoerderst</w:t>
      </w:r>
      <w:proofErr w:type="spellEnd"/>
      <w:r>
        <w:t xml:space="preserve"> </w:t>
      </w:r>
      <w:proofErr w:type="spellStart"/>
      <w:r>
        <w:t>bekuemmern</w:t>
      </w:r>
      <w:proofErr w:type="spellEnd"/>
      <w:r>
        <w:t xml:space="preserve"> sollet? Habet ihr nichts </w:t>
      </w:r>
      <w:proofErr w:type="spellStart"/>
      <w:r>
        <w:t>wichtigers</w:t>
      </w:r>
      <w:proofErr w:type="spellEnd"/>
      <w:r>
        <w:t xml:space="preserve"> zu </w:t>
      </w:r>
      <w:proofErr w:type="spellStart"/>
      <w:r>
        <w:t>gedencken</w:t>
      </w:r>
      <w:proofErr w:type="spellEnd"/>
      <w:r>
        <w:t xml:space="preserve"> / als an </w:t>
      </w:r>
      <w:proofErr w:type="spellStart"/>
      <w:r>
        <w:t>diß</w:t>
      </w:r>
      <w:proofErr w:type="spellEnd"/>
      <w:r>
        <w:t xml:space="preserve"> / welches euch veranlasset das andere zu vergessen? </w:t>
      </w:r>
    </w:p>
    <w:p w14:paraId="5ED72170" w14:textId="77777777" w:rsidR="006164D3" w:rsidRDefault="006164D3" w:rsidP="006164D3">
      <w:pPr>
        <w:pStyle w:val="StandardWeb"/>
      </w:pPr>
      <w:r>
        <w:t xml:space="preserve">2. Befindet ihr in der That und </w:t>
      </w:r>
      <w:proofErr w:type="spellStart"/>
      <w:r>
        <w:t>Warheit</w:t>
      </w:r>
      <w:proofErr w:type="spellEnd"/>
      <w:r>
        <w:t xml:space="preserve"> / daß sie zu eurem vorgesetzten Christlichen Zweck euch </w:t>
      </w:r>
      <w:proofErr w:type="spellStart"/>
      <w:r>
        <w:t>befoerderlich</w:t>
      </w:r>
      <w:proofErr w:type="spellEnd"/>
      <w:r>
        <w:t xml:space="preserve"> / daß sie euch heiliger / und zum Dienste Gottes geschickter machen; oder saget euch nicht euer Gewissen vielmehr / daß sie euch hinderlich sind / und euch zuwider / daß ihr nicht euer Ende erlangen </w:t>
      </w:r>
      <w:proofErr w:type="spellStart"/>
      <w:r>
        <w:t>koennet</w:t>
      </w:r>
      <w:proofErr w:type="spellEnd"/>
      <w:r>
        <w:t xml:space="preserve">? Und wollet ihr dennoch so fortmachen gegen eure Erfahrung. </w:t>
      </w:r>
    </w:p>
    <w:p w14:paraId="7E2AB88D" w14:textId="77777777" w:rsidR="006164D3" w:rsidRDefault="006164D3" w:rsidP="006164D3">
      <w:pPr>
        <w:pStyle w:val="StandardWeb"/>
      </w:pPr>
      <w:r>
        <w:t xml:space="preserve">3. Wer ein </w:t>
      </w:r>
      <w:proofErr w:type="spellStart"/>
      <w:r>
        <w:t>demuethiger</w:t>
      </w:r>
      <w:proofErr w:type="spellEnd"/>
      <w:r>
        <w:t xml:space="preserve"> und </w:t>
      </w:r>
      <w:proofErr w:type="spellStart"/>
      <w:r>
        <w:t>gewissenhaffter</w:t>
      </w:r>
      <w:proofErr w:type="spellEnd"/>
      <w:r>
        <w:t xml:space="preserve"> Christ ist / der befindet bey sich </w:t>
      </w:r>
      <w:proofErr w:type="spellStart"/>
      <w:r>
        <w:t>Ursach</w:t>
      </w:r>
      <w:proofErr w:type="spellEnd"/>
      <w:r>
        <w:t xml:space="preserve"> genug zu beweinen / und sich zu beklagen / daß er GOtt nicht </w:t>
      </w:r>
      <w:proofErr w:type="spellStart"/>
      <w:r>
        <w:t>bruenstiger</w:t>
      </w:r>
      <w:proofErr w:type="spellEnd"/>
      <w:r>
        <w:t xml:space="preserve"> lieben / und sich nicht mehr an </w:t>
      </w:r>
      <w:proofErr w:type="spellStart"/>
      <w:r>
        <w:t>ihme</w:t>
      </w:r>
      <w:proofErr w:type="spellEnd"/>
      <w:r>
        <w:t xml:space="preserve"> ergetzen </w:t>
      </w:r>
      <w:proofErr w:type="spellStart"/>
      <w:r>
        <w:t>kan</w:t>
      </w:r>
      <w:proofErr w:type="spellEnd"/>
      <w:r>
        <w:t xml:space="preserve">; und </w:t>
      </w:r>
      <w:proofErr w:type="spellStart"/>
      <w:r>
        <w:t>solte</w:t>
      </w:r>
      <w:proofErr w:type="spellEnd"/>
      <w:r>
        <w:t xml:space="preserve"> einer </w:t>
      </w:r>
      <w:proofErr w:type="spellStart"/>
      <w:r>
        <w:t>ihme</w:t>
      </w:r>
      <w:proofErr w:type="spellEnd"/>
      <w:r>
        <w:t xml:space="preserve"> selber noch Stricke vor seine Seele legen / die die geringe Liebe und Lust zu GOtt noch mehr </w:t>
      </w:r>
      <w:proofErr w:type="spellStart"/>
      <w:r>
        <w:t>schwaechen</w:t>
      </w:r>
      <w:proofErr w:type="spellEnd"/>
      <w:r>
        <w:t xml:space="preserve"> / oder gar hinweg stehlen </w:t>
      </w:r>
      <w:proofErr w:type="spellStart"/>
      <w:r>
        <w:t>solten</w:t>
      </w:r>
      <w:proofErr w:type="spellEnd"/>
      <w:r>
        <w:t xml:space="preserve">? </w:t>
      </w:r>
    </w:p>
    <w:p w14:paraId="47F6E485" w14:textId="77777777" w:rsidR="006164D3" w:rsidRDefault="006164D3" w:rsidP="006164D3">
      <w:pPr>
        <w:pStyle w:val="StandardWeb"/>
      </w:pPr>
      <w:r>
        <w:t xml:space="preserve">4. Wer nun ein </w:t>
      </w:r>
      <w:proofErr w:type="spellStart"/>
      <w:r>
        <w:t>Fuencklein</w:t>
      </w:r>
      <w:proofErr w:type="spellEnd"/>
      <w:r>
        <w:t xml:space="preserve"> der </w:t>
      </w:r>
      <w:proofErr w:type="spellStart"/>
      <w:r>
        <w:t>Gnadne</w:t>
      </w:r>
      <w:proofErr w:type="spellEnd"/>
      <w:r>
        <w:t xml:space="preserve"> GOttes in </w:t>
      </w:r>
      <w:proofErr w:type="spellStart"/>
      <w:r>
        <w:t>ihme</w:t>
      </w:r>
      <w:proofErr w:type="spellEnd"/>
      <w:r>
        <w:t xml:space="preserve"> hat / der weiß / daß das Fleisch und die Welt unsere Todfeinde sind: Er weiß / daß die Art und Manier / die die Welt gebrauchet / die Menschen zu verderben / ist / daß sie sie locket und </w:t>
      </w:r>
      <w:proofErr w:type="spellStart"/>
      <w:r>
        <w:t>reitzet</w:t>
      </w:r>
      <w:proofErr w:type="spellEnd"/>
      <w:r>
        <w:t xml:space="preserve"> / sie allzu hoch achten / allzu sehr zu lieben / und je weniger die Menschen dieselbe lieben / je geringer Gefahr haben sie von ihr zu erwarten: Nun ist ja abermal bekannt / daß einer ein </w:t>
      </w:r>
      <w:proofErr w:type="spellStart"/>
      <w:r>
        <w:t>praechtig</w:t>
      </w:r>
      <w:proofErr w:type="spellEnd"/>
      <w:r>
        <w:t xml:space="preserve"> / zierlich / </w:t>
      </w:r>
      <w:proofErr w:type="spellStart"/>
      <w:r>
        <w:t>koestlich</w:t>
      </w:r>
      <w:proofErr w:type="spellEnd"/>
      <w:r>
        <w:t xml:space="preserve"> </w:t>
      </w:r>
      <w:proofErr w:type="spellStart"/>
      <w:r>
        <w:t>Gebaeu</w:t>
      </w:r>
      <w:proofErr w:type="spellEnd"/>
      <w:r>
        <w:t xml:space="preserve"> / Garten / etc. mehr liebet als eine gemeine Behausung: Wie </w:t>
      </w:r>
      <w:proofErr w:type="spellStart"/>
      <w:r>
        <w:t>solte</w:t>
      </w:r>
      <w:proofErr w:type="spellEnd"/>
      <w:r>
        <w:t xml:space="preserve"> denn einer ein solcher Feind seyn seiner eigenen Seligkeit / und Versuchung vor </w:t>
      </w:r>
      <w:proofErr w:type="spellStart"/>
      <w:r>
        <w:t>ihme</w:t>
      </w:r>
      <w:proofErr w:type="spellEnd"/>
      <w:r>
        <w:t xml:space="preserve"> selber machen? Hat man nicht schon Versuchung genug? oder fahren wir bey diesen so </w:t>
      </w:r>
      <w:proofErr w:type="spellStart"/>
      <w:r>
        <w:t>wol</w:t>
      </w:r>
      <w:proofErr w:type="spellEnd"/>
      <w:r>
        <w:t xml:space="preserve"> / die wir haben / und </w:t>
      </w:r>
      <w:proofErr w:type="spellStart"/>
      <w:r>
        <w:t>ueberwinden</w:t>
      </w:r>
      <w:proofErr w:type="spellEnd"/>
      <w:r>
        <w:t xml:space="preserve"> dieselbe so leicht / und so </w:t>
      </w:r>
      <w:proofErr w:type="spellStart"/>
      <w:r>
        <w:t>bestaendig</w:t>
      </w:r>
      <w:proofErr w:type="spellEnd"/>
      <w:r>
        <w:t xml:space="preserve"> / daß wir </w:t>
      </w:r>
      <w:proofErr w:type="spellStart"/>
      <w:r>
        <w:t>Ursach</w:t>
      </w:r>
      <w:proofErr w:type="spellEnd"/>
      <w:r>
        <w:t xml:space="preserve"> haben mehr zu begehren? Wenn CHristus als euer General euch sendet an solchen Ort / da es was </w:t>
      </w:r>
      <w:proofErr w:type="spellStart"/>
      <w:r>
        <w:t>schaerffer</w:t>
      </w:r>
      <w:proofErr w:type="spellEnd"/>
      <w:r>
        <w:t xml:space="preserve"> hergehet und die Versuchung </w:t>
      </w:r>
      <w:proofErr w:type="spellStart"/>
      <w:r>
        <w:t>staercker</w:t>
      </w:r>
      <w:proofErr w:type="spellEnd"/>
      <w:r>
        <w:t xml:space="preserve"> sind / so </w:t>
      </w:r>
      <w:proofErr w:type="spellStart"/>
      <w:r>
        <w:t>moeget</w:t>
      </w:r>
      <w:proofErr w:type="spellEnd"/>
      <w:r>
        <w:t xml:space="preserve"> ihr mit </w:t>
      </w:r>
      <w:proofErr w:type="spellStart"/>
      <w:r>
        <w:t>freyem</w:t>
      </w:r>
      <w:proofErr w:type="spellEnd"/>
      <w:r>
        <w:t xml:space="preserve"> Muth nur fortgehen / und euch seiner gewissen </w:t>
      </w:r>
      <w:proofErr w:type="spellStart"/>
      <w:r>
        <w:t>Huelffe</w:t>
      </w:r>
      <w:proofErr w:type="spellEnd"/>
      <w:r>
        <w:t xml:space="preserve"> und </w:t>
      </w:r>
      <w:proofErr w:type="spellStart"/>
      <w:r>
        <w:t>Beystand</w:t>
      </w:r>
      <w:proofErr w:type="spellEnd"/>
      <w:r>
        <w:t xml:space="preserve"> versehen: Aber wenn ihr euch so wollet </w:t>
      </w:r>
      <w:proofErr w:type="spellStart"/>
      <w:r>
        <w:t>ruehmen</w:t>
      </w:r>
      <w:proofErr w:type="spellEnd"/>
      <w:r>
        <w:t xml:space="preserve"> und verlassen auf eure Krafft / und rennen dahin / da der Streit am </w:t>
      </w:r>
      <w:proofErr w:type="spellStart"/>
      <w:r>
        <w:t>haertesten</w:t>
      </w:r>
      <w:proofErr w:type="spellEnd"/>
      <w:r>
        <w:t xml:space="preserve"> ist / und suchen euch noch mehr und </w:t>
      </w:r>
      <w:proofErr w:type="spellStart"/>
      <w:r>
        <w:t>staerckere</w:t>
      </w:r>
      <w:proofErr w:type="spellEnd"/>
      <w:r>
        <w:t xml:space="preserve"> Feinde / so </w:t>
      </w:r>
      <w:proofErr w:type="spellStart"/>
      <w:r>
        <w:t>koent</w:t>
      </w:r>
      <w:proofErr w:type="spellEnd"/>
      <w:r>
        <w:t xml:space="preserve"> ihr leicht die Rechnung machen / wie es </w:t>
      </w:r>
      <w:proofErr w:type="spellStart"/>
      <w:r>
        <w:t>wuerde</w:t>
      </w:r>
      <w:proofErr w:type="spellEnd"/>
      <w:r>
        <w:t xml:space="preserve"> </w:t>
      </w:r>
      <w:proofErr w:type="spellStart"/>
      <w:r>
        <w:t>ablauffen</w:t>
      </w:r>
      <w:proofErr w:type="spellEnd"/>
      <w:r>
        <w:t xml:space="preserve">. Wo ihr Christen seyd / und euer Hertz kennet / so wisset ihr / daß ihr auch in dem schlechtesten Zustande / darinnen ihr seyn </w:t>
      </w:r>
      <w:proofErr w:type="spellStart"/>
      <w:r>
        <w:t>moeget</w:t>
      </w:r>
      <w:proofErr w:type="spellEnd"/>
      <w:r>
        <w:t xml:space="preserve"> / gar leicht die Welt zu sehr liebet / und daß ihr durch alles Creutz / das GOtt zu eurem besten euch </w:t>
      </w:r>
      <w:proofErr w:type="spellStart"/>
      <w:r>
        <w:t>auffleget</w:t>
      </w:r>
      <w:proofErr w:type="spellEnd"/>
      <w:r>
        <w:t xml:space="preserve"> / nicht </w:t>
      </w:r>
      <w:proofErr w:type="spellStart"/>
      <w:r>
        <w:t>koennet</w:t>
      </w:r>
      <w:proofErr w:type="spellEnd"/>
      <w:r>
        <w:t xml:space="preserve"> davon </w:t>
      </w:r>
      <w:proofErr w:type="spellStart"/>
      <w:r>
        <w:t>gewehnet</w:t>
      </w:r>
      <w:proofErr w:type="spellEnd"/>
      <w:r>
        <w:t xml:space="preserve"> werden wie ihr </w:t>
      </w:r>
      <w:proofErr w:type="spellStart"/>
      <w:r>
        <w:t>soltet</w:t>
      </w:r>
      <w:proofErr w:type="spellEnd"/>
      <w:r>
        <w:t xml:space="preserve">; </w:t>
      </w:r>
      <w:proofErr w:type="spellStart"/>
      <w:r>
        <w:t>Muesset</w:t>
      </w:r>
      <w:proofErr w:type="spellEnd"/>
      <w:r>
        <w:t xml:space="preserve"> ihr nicht </w:t>
      </w:r>
      <w:proofErr w:type="spellStart"/>
      <w:r>
        <w:t>taeglich</w:t>
      </w:r>
      <w:proofErr w:type="spellEnd"/>
      <w:r>
        <w:t xml:space="preserve"> </w:t>
      </w:r>
      <w:proofErr w:type="spellStart"/>
      <w:r>
        <w:t>seufftzen</w:t>
      </w:r>
      <w:proofErr w:type="spellEnd"/>
      <w:r>
        <w:t xml:space="preserve"> zu GOtt / und vor </w:t>
      </w:r>
      <w:proofErr w:type="spellStart"/>
      <w:r>
        <w:t>ihme</w:t>
      </w:r>
      <w:proofErr w:type="spellEnd"/>
      <w:r>
        <w:t xml:space="preserve"> beklagen die allzu grosse Liebe / die ihr zur Welt und weltlichen Dingen traget. Ist es nicht so mich euch beschaffen / so sehe ich nicht wie ihr </w:t>
      </w:r>
      <w:proofErr w:type="spellStart"/>
      <w:r>
        <w:t>koennet</w:t>
      </w:r>
      <w:proofErr w:type="spellEnd"/>
      <w:r>
        <w:t xml:space="preserve"> </w:t>
      </w:r>
      <w:proofErr w:type="spellStart"/>
      <w:r>
        <w:t>auffrichtige</w:t>
      </w:r>
      <w:proofErr w:type="spellEnd"/>
      <w:r>
        <w:t xml:space="preserve"> Christen seyn; Ist es aber / wie wollet ihr denn solche Thoren und Heuchler seyn / und euch </w:t>
      </w:r>
      <w:proofErr w:type="spellStart"/>
      <w:r>
        <w:t>taeglich</w:t>
      </w:r>
      <w:proofErr w:type="spellEnd"/>
      <w:r>
        <w:t xml:space="preserve"> gegen GOtt beklagen </w:t>
      </w:r>
      <w:proofErr w:type="spellStart"/>
      <w:r>
        <w:t>ueber</w:t>
      </w:r>
      <w:proofErr w:type="spellEnd"/>
      <w:r>
        <w:t xml:space="preserve"> eure </w:t>
      </w:r>
      <w:proofErr w:type="spellStart"/>
      <w:r>
        <w:t>Suende</w:t>
      </w:r>
      <w:proofErr w:type="spellEnd"/>
      <w:r>
        <w:t xml:space="preserve"> / und dieselbe doch unterdessen hegen und lieben? wie </w:t>
      </w:r>
      <w:proofErr w:type="spellStart"/>
      <w:r>
        <w:t>moeget</w:t>
      </w:r>
      <w:proofErr w:type="spellEnd"/>
      <w:r>
        <w:t xml:space="preserve"> ihr </w:t>
      </w:r>
      <w:proofErr w:type="spellStart"/>
      <w:r>
        <w:t>seufftzen</w:t>
      </w:r>
      <w:proofErr w:type="spellEnd"/>
      <w:r>
        <w:t xml:space="preserve"> </w:t>
      </w:r>
      <w:proofErr w:type="spellStart"/>
      <w:r>
        <w:t>ueber</w:t>
      </w:r>
      <w:proofErr w:type="spellEnd"/>
      <w:r>
        <w:t xml:space="preserve"> eure </w:t>
      </w:r>
      <w:proofErr w:type="spellStart"/>
      <w:r>
        <w:t>Kranckheit</w:t>
      </w:r>
      <w:proofErr w:type="spellEnd"/>
      <w:r>
        <w:t xml:space="preserve"> / und doch essen oder </w:t>
      </w:r>
      <w:proofErr w:type="spellStart"/>
      <w:r>
        <w:t>trincken</w:t>
      </w:r>
      <w:proofErr w:type="spellEnd"/>
      <w:r>
        <w:t xml:space="preserve"> dasjenige / dadurch sie nur </w:t>
      </w:r>
      <w:proofErr w:type="spellStart"/>
      <w:r>
        <w:t>gemehret</w:t>
      </w:r>
      <w:proofErr w:type="spellEnd"/>
      <w:r>
        <w:t xml:space="preserve"> wird? Was </w:t>
      </w:r>
      <w:proofErr w:type="spellStart"/>
      <w:r>
        <w:t>solte</w:t>
      </w:r>
      <w:proofErr w:type="spellEnd"/>
      <w:r>
        <w:t xml:space="preserve"> einer </w:t>
      </w:r>
      <w:proofErr w:type="spellStart"/>
      <w:r>
        <w:t>gedencken</w:t>
      </w:r>
      <w:proofErr w:type="spellEnd"/>
      <w:r>
        <w:t xml:space="preserve"> von einem Menschen / der </w:t>
      </w:r>
      <w:proofErr w:type="spellStart"/>
      <w:r>
        <w:t>taeglich</w:t>
      </w:r>
      <w:proofErr w:type="spellEnd"/>
      <w:r>
        <w:t xml:space="preserve"> </w:t>
      </w:r>
      <w:proofErr w:type="spellStart"/>
      <w:r>
        <w:t>moechte</w:t>
      </w:r>
      <w:proofErr w:type="spellEnd"/>
      <w:r>
        <w:t xml:space="preserve"> beten / GOtt solle ihn bewahren </w:t>
      </w:r>
      <w:proofErr w:type="spellStart"/>
      <w:r>
        <w:t>fuer</w:t>
      </w:r>
      <w:proofErr w:type="spellEnd"/>
      <w:r>
        <w:t xml:space="preserve"> Unzucht / und </w:t>
      </w:r>
      <w:proofErr w:type="spellStart"/>
      <w:r>
        <w:t>wolte</w:t>
      </w:r>
      <w:proofErr w:type="spellEnd"/>
      <w:r>
        <w:t xml:space="preserve"> doch nirgends wohnen / als im Huren-Haus? Nun macht ihrs ja nicht anders / die ihr nothwendig die Welt in ihren </w:t>
      </w:r>
      <w:proofErr w:type="spellStart"/>
      <w:r>
        <w:t>schoensten</w:t>
      </w:r>
      <w:proofErr w:type="spellEnd"/>
      <w:r>
        <w:t xml:space="preserve"> Schmucken / ihre </w:t>
      </w:r>
      <w:proofErr w:type="spellStart"/>
      <w:r>
        <w:t>Haeuser</w:t>
      </w:r>
      <w:proofErr w:type="spellEnd"/>
      <w:r>
        <w:t xml:space="preserve"> / Land / etc. so </w:t>
      </w:r>
      <w:proofErr w:type="spellStart"/>
      <w:r>
        <w:t>geputzet</w:t>
      </w:r>
      <w:proofErr w:type="spellEnd"/>
      <w:r>
        <w:t xml:space="preserve"> und gezieret / als sie am besten </w:t>
      </w:r>
      <w:proofErr w:type="spellStart"/>
      <w:r>
        <w:t>moegen</w:t>
      </w:r>
      <w:proofErr w:type="spellEnd"/>
      <w:r>
        <w:t xml:space="preserve"> euer Hertz zu sich ziehen / und beklaget euch hernach gegen GOtt / daß ihr die Welt zu sehr / ihn aber all zu wenig liebet. Ihr </w:t>
      </w:r>
      <w:proofErr w:type="spellStart"/>
      <w:r>
        <w:t>moegets</w:t>
      </w:r>
      <w:proofErr w:type="spellEnd"/>
      <w:r>
        <w:t xml:space="preserve"> zu eurer Schande sagen / wenn ihrs so </w:t>
      </w:r>
      <w:proofErr w:type="spellStart"/>
      <w:r>
        <w:t>vorsetzlich</w:t>
      </w:r>
      <w:proofErr w:type="spellEnd"/>
      <w:r>
        <w:t xml:space="preserve"> thut / und beklaget euch dennoch </w:t>
      </w:r>
      <w:proofErr w:type="spellStart"/>
      <w:r>
        <w:t>ueber</w:t>
      </w:r>
      <w:proofErr w:type="spellEnd"/>
      <w:r>
        <w:t xml:space="preserve"> die </w:t>
      </w:r>
      <w:proofErr w:type="spellStart"/>
      <w:r>
        <w:t>Suende</w:t>
      </w:r>
      <w:proofErr w:type="spellEnd"/>
      <w:r>
        <w:t xml:space="preserve"> / die ihr so heget und liebet. Setzet euch GOtt in solchen Zustand / da ihr alles vollauf / und </w:t>
      </w:r>
      <w:proofErr w:type="spellStart"/>
      <w:r>
        <w:t>dannenhero</w:t>
      </w:r>
      <w:proofErr w:type="spellEnd"/>
      <w:r>
        <w:t xml:space="preserve"> viel Versuchungen zu erwarten habet / so wachet desto genauer </w:t>
      </w:r>
      <w:proofErr w:type="spellStart"/>
      <w:r>
        <w:t>ueber</w:t>
      </w:r>
      <w:proofErr w:type="spellEnd"/>
      <w:r>
        <w:t xml:space="preserve"> euer Hertz / und </w:t>
      </w:r>
      <w:proofErr w:type="spellStart"/>
      <w:r>
        <w:t>ueber</w:t>
      </w:r>
      <w:proofErr w:type="spellEnd"/>
      <w:r>
        <w:t xml:space="preserve"> euer Thun / und gebrauchet nicht mehr von den Creaturen vor euch selbst / ob ihr </w:t>
      </w:r>
      <w:proofErr w:type="spellStart"/>
      <w:r>
        <w:t>zehen</w:t>
      </w:r>
      <w:proofErr w:type="spellEnd"/>
      <w:r>
        <w:t xml:space="preserve"> tausend oder ein hundert des Jahres zu verzehren </w:t>
      </w:r>
      <w:proofErr w:type="spellStart"/>
      <w:r>
        <w:t>haettet</w:t>
      </w:r>
      <w:proofErr w:type="spellEnd"/>
      <w:r>
        <w:t xml:space="preserve">; Allein </w:t>
      </w:r>
      <w:proofErr w:type="spellStart"/>
      <w:r>
        <w:t>bemuehet</w:t>
      </w:r>
      <w:proofErr w:type="spellEnd"/>
      <w:r>
        <w:t xml:space="preserve"> euch nicht selbst Versuchungen zu machen: </w:t>
      </w:r>
      <w:proofErr w:type="spellStart"/>
      <w:r>
        <w:t>Wuenschet</w:t>
      </w:r>
      <w:proofErr w:type="spellEnd"/>
      <w:r>
        <w:t xml:space="preserve"> euch keine Gefahr / es sey dann daß ihr euch so beschaffen wisset / daß ihr </w:t>
      </w:r>
      <w:proofErr w:type="spellStart"/>
      <w:r>
        <w:t>unbeschaediget</w:t>
      </w:r>
      <w:proofErr w:type="spellEnd"/>
      <w:r>
        <w:t xml:space="preserve"> </w:t>
      </w:r>
      <w:proofErr w:type="spellStart"/>
      <w:r>
        <w:t>koennet</w:t>
      </w:r>
      <w:proofErr w:type="spellEnd"/>
      <w:r>
        <w:t xml:space="preserve"> hindurch kommen. </w:t>
      </w:r>
    </w:p>
    <w:p w14:paraId="65A9A059" w14:textId="77777777" w:rsidR="006164D3" w:rsidRDefault="006164D3" w:rsidP="006164D3">
      <w:pPr>
        <w:pStyle w:val="StandardWeb"/>
      </w:pPr>
      <w:r>
        <w:t xml:space="preserve">5. Betrachtet / wenn euer fleischlicher Sinn solche Dinge begehret / nicht allein / daß es ein Feind ist der es begehret / und daß es auch nicht sicher sey / eurem Feinde zu gefallen zu seyn: Sondern auch daß dieser der Weg ist / darinnen viel umgekommen sind / weil sie die Welt haben vor sich gehabt in all zu seinem Schmuck. </w:t>
      </w:r>
      <w:proofErr w:type="spellStart"/>
      <w:r>
        <w:t>Gedencket</w:t>
      </w:r>
      <w:proofErr w:type="spellEnd"/>
      <w:r>
        <w:t xml:space="preserve"> an </w:t>
      </w:r>
      <w:proofErr w:type="spellStart"/>
      <w:r>
        <w:t>Nebucadnezars</w:t>
      </w:r>
      <w:proofErr w:type="spellEnd"/>
      <w:r>
        <w:t xml:space="preserve"> Fall / Dan. 4/ 30. der / </w:t>
      </w:r>
      <w:proofErr w:type="spellStart"/>
      <w:r>
        <w:t>indeme</w:t>
      </w:r>
      <w:proofErr w:type="spellEnd"/>
      <w:r>
        <w:t xml:space="preserve"> er sich auf seiner </w:t>
      </w:r>
      <w:proofErr w:type="spellStart"/>
      <w:r>
        <w:t>praechtigen</w:t>
      </w:r>
      <w:proofErr w:type="spellEnd"/>
      <w:r>
        <w:t xml:space="preserve"> Burg </w:t>
      </w:r>
      <w:proofErr w:type="spellStart"/>
      <w:r>
        <w:t>ruehmete</w:t>
      </w:r>
      <w:proofErr w:type="spellEnd"/>
      <w:r>
        <w:t xml:space="preserve"> und </w:t>
      </w:r>
      <w:proofErr w:type="spellStart"/>
      <w:r>
        <w:t>prangete</w:t>
      </w:r>
      <w:proofErr w:type="spellEnd"/>
      <w:r>
        <w:t xml:space="preserve"> / von seinem </w:t>
      </w:r>
      <w:proofErr w:type="spellStart"/>
      <w:r>
        <w:t>Koeniglichen</w:t>
      </w:r>
      <w:proofErr w:type="spellEnd"/>
      <w:r>
        <w:t xml:space="preserve"> Thron </w:t>
      </w:r>
      <w:proofErr w:type="spellStart"/>
      <w:r>
        <w:t>gestossen</w:t>
      </w:r>
      <w:proofErr w:type="spellEnd"/>
      <w:r>
        <w:t xml:space="preserve"> / und den Thieren gleich seyn </w:t>
      </w:r>
      <w:proofErr w:type="spellStart"/>
      <w:r>
        <w:t>muste</w:t>
      </w:r>
      <w:proofErr w:type="spellEnd"/>
      <w:r>
        <w:t xml:space="preserve">. </w:t>
      </w:r>
      <w:proofErr w:type="spellStart"/>
      <w:r>
        <w:t>Gedencket</w:t>
      </w:r>
      <w:proofErr w:type="spellEnd"/>
      <w:r>
        <w:t xml:space="preserve"> an das Exempel des reichen Mannes / Luc. 12/ 20. &amp; c. 16. und ob es sicher sey selbigen nachzufolgen? Wo das das Verderben der Menschen ist / daß sie die Creatur mehr als GOtt lieben / so </w:t>
      </w:r>
      <w:proofErr w:type="spellStart"/>
      <w:r>
        <w:t>solte</w:t>
      </w:r>
      <w:proofErr w:type="spellEnd"/>
      <w:r>
        <w:t xml:space="preserve"> man ja / </w:t>
      </w:r>
      <w:proofErr w:type="spellStart"/>
      <w:r>
        <w:t>meyne</w:t>
      </w:r>
      <w:proofErr w:type="spellEnd"/>
      <w:r>
        <w:t xml:space="preserve"> ich / den Zustand am besten achten / darinnen die Creatur am </w:t>
      </w:r>
      <w:proofErr w:type="spellStart"/>
      <w:r>
        <w:t>allerunlieblichsten</w:t>
      </w:r>
      <w:proofErr w:type="spellEnd"/>
      <w:r>
        <w:t xml:space="preserve"> scheinet / oder darinnen sie am ungeschicktesten ist eure Liebe von GOtt abzuwenden / und in welchem Zustand ihr GOtt am besten und </w:t>
      </w:r>
      <w:proofErr w:type="spellStart"/>
      <w:r>
        <w:t>ungehindersten</w:t>
      </w:r>
      <w:proofErr w:type="spellEnd"/>
      <w:r>
        <w:t xml:space="preserve"> dienen </w:t>
      </w:r>
      <w:proofErr w:type="spellStart"/>
      <w:r>
        <w:t>koennet</w:t>
      </w:r>
      <w:proofErr w:type="spellEnd"/>
      <w:r>
        <w:t xml:space="preserve">. </w:t>
      </w:r>
    </w:p>
    <w:p w14:paraId="377974F6" w14:textId="77777777" w:rsidR="006164D3" w:rsidRDefault="006164D3" w:rsidP="006164D3">
      <w:pPr>
        <w:pStyle w:val="StandardWeb"/>
      </w:pPr>
      <w:r>
        <w:t xml:space="preserve">6. </w:t>
      </w:r>
      <w:proofErr w:type="spellStart"/>
      <w:r>
        <w:t>Bedencket</w:t>
      </w:r>
      <w:proofErr w:type="spellEnd"/>
      <w:r>
        <w:t xml:space="preserve"> / wie es sich gar mit eurem Zustand nicht reime / kostbare </w:t>
      </w:r>
      <w:proofErr w:type="spellStart"/>
      <w:r>
        <w:t>Haeuser</w:t>
      </w:r>
      <w:proofErr w:type="spellEnd"/>
      <w:r>
        <w:t xml:space="preserve"> zu begehren / und solche </w:t>
      </w:r>
      <w:proofErr w:type="spellStart"/>
      <w:r>
        <w:t>Accomodation</w:t>
      </w:r>
      <w:proofErr w:type="spellEnd"/>
      <w:r>
        <w:t xml:space="preserve">, dadurch euer Fleisch mag verstricket werden. Habet ihr nicht GOtt </w:t>
      </w:r>
      <w:proofErr w:type="spellStart"/>
      <w:r>
        <w:t>erwaehlet</w:t>
      </w:r>
      <w:proofErr w:type="spellEnd"/>
      <w:r>
        <w:t xml:space="preserve"> </w:t>
      </w:r>
      <w:proofErr w:type="spellStart"/>
      <w:r>
        <w:t>fuer</w:t>
      </w:r>
      <w:proofErr w:type="spellEnd"/>
      <w:r>
        <w:t xml:space="preserve"> euer Theil / und den Himmel </w:t>
      </w:r>
      <w:proofErr w:type="spellStart"/>
      <w:r>
        <w:t>fuer</w:t>
      </w:r>
      <w:proofErr w:type="spellEnd"/>
      <w:r>
        <w:t xml:space="preserve"> eure Wohnung / Heim / und Vaterland / seyd ihr nicht </w:t>
      </w:r>
      <w:proofErr w:type="spellStart"/>
      <w:r>
        <w:t>Frembde</w:t>
      </w:r>
      <w:proofErr w:type="spellEnd"/>
      <w:r>
        <w:t xml:space="preserve"> und Pilgrim hier? Ist GOtt und die ewige Herrlichkeit nicht genug vor euch? Dieses alles bekennet ihr / wo ihr euch vor Christen ausgebet / wo ihr aber keine Christen seyd / so </w:t>
      </w:r>
      <w:proofErr w:type="spellStart"/>
      <w:r>
        <w:t>soltet</w:t>
      </w:r>
      <w:proofErr w:type="spellEnd"/>
      <w:r>
        <w:t xml:space="preserve"> ihr euch nicht davor ausgeben. Seyd ihr denn Christen / so hoffe ich nicht / daß eure Wahl darinnen ihr GOtt an statt der Welt zu lieben versprochen / euch gereuen wird: Wollet ihr wiederkehren zu der Pracht und Eitelkeit der Welt / und eure Hoffnung von GOtt und der ewigen Herrlichkeit fahren lassen? Elende Menschen! Wie </w:t>
      </w:r>
      <w:proofErr w:type="spellStart"/>
      <w:r>
        <w:t>koennet</w:t>
      </w:r>
      <w:proofErr w:type="spellEnd"/>
      <w:r>
        <w:t xml:space="preserve"> ihr doch solcher Sachen in der Welt so gar </w:t>
      </w:r>
      <w:proofErr w:type="spellStart"/>
      <w:r>
        <w:t>wol</w:t>
      </w:r>
      <w:proofErr w:type="spellEnd"/>
      <w:r>
        <w:t xml:space="preserve"> entbehren; Es ist nur ein geringes / daß ihr </w:t>
      </w:r>
      <w:proofErr w:type="spellStart"/>
      <w:r>
        <w:t>muesset</w:t>
      </w:r>
      <w:proofErr w:type="spellEnd"/>
      <w:r>
        <w:t xml:space="preserve"> mit ihnen zu schaffen haben; Es ist nur eine </w:t>
      </w:r>
      <w:proofErr w:type="spellStart"/>
      <w:r>
        <w:t>kurtze</w:t>
      </w:r>
      <w:proofErr w:type="spellEnd"/>
      <w:r>
        <w:t xml:space="preserve"> Zeit / daß ihr bey ihnen bleiben </w:t>
      </w:r>
      <w:proofErr w:type="spellStart"/>
      <w:r>
        <w:t>koennet</w:t>
      </w:r>
      <w:proofErr w:type="spellEnd"/>
      <w:r>
        <w:t xml:space="preserve">; und </w:t>
      </w:r>
      <w:proofErr w:type="spellStart"/>
      <w:r>
        <w:t>koent</w:t>
      </w:r>
      <w:proofErr w:type="spellEnd"/>
      <w:r>
        <w:t xml:space="preserve"> ihr euch nicht mit einer schlechten Wohnung und </w:t>
      </w:r>
      <w:proofErr w:type="spellStart"/>
      <w:r>
        <w:t>mittelmaeßiger</w:t>
      </w:r>
      <w:proofErr w:type="spellEnd"/>
      <w:r>
        <w:t xml:space="preserve"> </w:t>
      </w:r>
      <w:proofErr w:type="spellStart"/>
      <w:r>
        <w:t>Accommodation</w:t>
      </w:r>
      <w:proofErr w:type="spellEnd"/>
      <w:r>
        <w:t xml:space="preserve"> eine </w:t>
      </w:r>
      <w:proofErr w:type="spellStart"/>
      <w:r>
        <w:t>kurtze</w:t>
      </w:r>
      <w:proofErr w:type="spellEnd"/>
      <w:r>
        <w:t xml:space="preserve"> Zeit </w:t>
      </w:r>
      <w:proofErr w:type="spellStart"/>
      <w:r>
        <w:t>behelffen</w:t>
      </w:r>
      <w:proofErr w:type="spellEnd"/>
      <w:r>
        <w:t xml:space="preserve">? Wartet nur ein wenig / so werden eure Seelen Raum genug bekommen / entweder im Himmel / oder in der </w:t>
      </w:r>
      <w:proofErr w:type="spellStart"/>
      <w:r>
        <w:t>Hoellen</w:t>
      </w:r>
      <w:proofErr w:type="spellEnd"/>
      <w:r>
        <w:t xml:space="preserve"> / und ein enges Grab wenig Fuß lang / wird weit genug seyn </w:t>
      </w:r>
      <w:proofErr w:type="spellStart"/>
      <w:r>
        <w:t>fuer</w:t>
      </w:r>
      <w:proofErr w:type="spellEnd"/>
      <w:r>
        <w:t xml:space="preserve"> eure Leiber / </w:t>
      </w:r>
      <w:proofErr w:type="spellStart"/>
      <w:r>
        <w:t>biß</w:t>
      </w:r>
      <w:proofErr w:type="spellEnd"/>
      <w:r>
        <w:t xml:space="preserve"> auf den Tag der </w:t>
      </w:r>
      <w:proofErr w:type="spellStart"/>
      <w:r>
        <w:t>Aufferstehung</w:t>
      </w:r>
      <w:proofErr w:type="spellEnd"/>
      <w:r>
        <w:t xml:space="preserve">. Und </w:t>
      </w:r>
      <w:proofErr w:type="spellStart"/>
      <w:r>
        <w:t>koennet</w:t>
      </w:r>
      <w:proofErr w:type="spellEnd"/>
      <w:r>
        <w:t xml:space="preserve"> ihr euch nicht so lange </w:t>
      </w:r>
      <w:proofErr w:type="spellStart"/>
      <w:r>
        <w:t>behelffen</w:t>
      </w:r>
      <w:proofErr w:type="spellEnd"/>
      <w:r>
        <w:t xml:space="preserve">? Ihr kamet </w:t>
      </w:r>
      <w:proofErr w:type="spellStart"/>
      <w:r>
        <w:t>nacket</w:t>
      </w:r>
      <w:proofErr w:type="spellEnd"/>
      <w:r>
        <w:t xml:space="preserve"> und bloß in die Welt / </w:t>
      </w:r>
      <w:proofErr w:type="spellStart"/>
      <w:r>
        <w:t>nacket</w:t>
      </w:r>
      <w:proofErr w:type="spellEnd"/>
      <w:r>
        <w:t xml:space="preserve"> </w:t>
      </w:r>
      <w:proofErr w:type="spellStart"/>
      <w:r>
        <w:t>muesset</w:t>
      </w:r>
      <w:proofErr w:type="spellEnd"/>
      <w:r>
        <w:t xml:space="preserve"> ihr wieder hinaus / warum machet ihr euch doch denn so viel vergeblicher Unruhe im </w:t>
      </w:r>
      <w:proofErr w:type="spellStart"/>
      <w:r>
        <w:t>Schmuecken</w:t>
      </w:r>
      <w:proofErr w:type="spellEnd"/>
      <w:r>
        <w:t xml:space="preserve"> und </w:t>
      </w:r>
      <w:proofErr w:type="spellStart"/>
      <w:r>
        <w:t>entschmuecken</w:t>
      </w:r>
      <w:proofErr w:type="spellEnd"/>
      <w:r>
        <w:t xml:space="preserve"> / ein solches Nest / das doch bald wird niedergerissen werden. </w:t>
      </w:r>
    </w:p>
    <w:p w14:paraId="4988DA28" w14:textId="77777777" w:rsidR="006164D3" w:rsidRDefault="006164D3" w:rsidP="006164D3">
      <w:pPr>
        <w:pStyle w:val="StandardWeb"/>
      </w:pPr>
      <w:r>
        <w:t xml:space="preserve">7. Es ist ein </w:t>
      </w:r>
      <w:proofErr w:type="spellStart"/>
      <w:r>
        <w:t>gefaehrlich</w:t>
      </w:r>
      <w:proofErr w:type="spellEnd"/>
      <w:r>
        <w:t xml:space="preserve"> Zeichen / daß eure Zeit auf Erden </w:t>
      </w:r>
      <w:proofErr w:type="spellStart"/>
      <w:r>
        <w:t>kurtz</w:t>
      </w:r>
      <w:proofErr w:type="spellEnd"/>
      <w:r>
        <w:t xml:space="preserve"> ist / wenn ihr die </w:t>
      </w:r>
      <w:proofErr w:type="spellStart"/>
      <w:r>
        <w:t>groesseste</w:t>
      </w:r>
      <w:proofErr w:type="spellEnd"/>
      <w:r>
        <w:t xml:space="preserve"> Lust und </w:t>
      </w:r>
      <w:proofErr w:type="spellStart"/>
      <w:r>
        <w:t>hoechste</w:t>
      </w:r>
      <w:proofErr w:type="spellEnd"/>
      <w:r>
        <w:t xml:space="preserve"> Befriedigung oder Ruhe habet in </w:t>
      </w:r>
      <w:proofErr w:type="spellStart"/>
      <w:r>
        <w:t>aeusserlichen</w:t>
      </w:r>
      <w:proofErr w:type="spellEnd"/>
      <w:r>
        <w:t xml:space="preserve"> Dingen. Ich habe </w:t>
      </w:r>
      <w:proofErr w:type="spellStart"/>
      <w:r>
        <w:t>vielfaeltig</w:t>
      </w:r>
      <w:proofErr w:type="spellEnd"/>
      <w:r>
        <w:t xml:space="preserve"> </w:t>
      </w:r>
      <w:proofErr w:type="spellStart"/>
      <w:r>
        <w:t>observiret</w:t>
      </w:r>
      <w:proofErr w:type="spellEnd"/>
      <w:r>
        <w:t xml:space="preserve"> / daß Leute / die ihr </w:t>
      </w:r>
      <w:proofErr w:type="spellStart"/>
      <w:r>
        <w:t>hertz</w:t>
      </w:r>
      <w:proofErr w:type="spellEnd"/>
      <w:r>
        <w:t xml:space="preserve"> sehr gesetzt haben auf </w:t>
      </w:r>
      <w:proofErr w:type="spellStart"/>
      <w:r>
        <w:t>irrdische</w:t>
      </w:r>
      <w:proofErr w:type="spellEnd"/>
      <w:r>
        <w:t xml:space="preserve"> Dinge / insgemein pflegen durch den Tod hinweg gerissen zu werden / eben denn / wenn sie es erlangt haben / eher und bevor sie dasselbe noch recht besitzen / und im Gebrauch desselben sich </w:t>
      </w:r>
      <w:proofErr w:type="spellStart"/>
      <w:r>
        <w:t>ergoetzen</w:t>
      </w:r>
      <w:proofErr w:type="spellEnd"/>
      <w:r>
        <w:t xml:space="preserve"> </w:t>
      </w:r>
      <w:proofErr w:type="spellStart"/>
      <w:r>
        <w:t>koennen</w:t>
      </w:r>
      <w:proofErr w:type="spellEnd"/>
      <w:r>
        <w:t xml:space="preserve">. Wenn ihre </w:t>
      </w:r>
      <w:proofErr w:type="spellStart"/>
      <w:r>
        <w:t>Haeuser</w:t>
      </w:r>
      <w:proofErr w:type="spellEnd"/>
      <w:r>
        <w:t xml:space="preserve"> gebauet und fertig sind; wenn ihre Schulden bezahlet / und sie ihre </w:t>
      </w:r>
      <w:proofErr w:type="spellStart"/>
      <w:r>
        <w:t>Gueter</w:t>
      </w:r>
      <w:proofErr w:type="spellEnd"/>
      <w:r>
        <w:t xml:space="preserve"> frey gemacht / und sich nun recht gesetzt haben / wenn sie </w:t>
      </w:r>
      <w:proofErr w:type="spellStart"/>
      <w:r>
        <w:t>meynen</w:t>
      </w:r>
      <w:proofErr w:type="spellEnd"/>
      <w:r>
        <w:t xml:space="preserve"> / sie wollen nun recht anfangen zu leben in Ruh / wenn sie erlanget haben dasjenige / welches sie so </w:t>
      </w:r>
      <w:proofErr w:type="spellStart"/>
      <w:r>
        <w:t>eiferig</w:t>
      </w:r>
      <w:proofErr w:type="spellEnd"/>
      <w:r>
        <w:t xml:space="preserve"> und </w:t>
      </w:r>
      <w:proofErr w:type="spellStart"/>
      <w:r>
        <w:t>hefftig</w:t>
      </w:r>
      <w:proofErr w:type="spellEnd"/>
      <w:r>
        <w:t xml:space="preserve"> begehret / so gehen sie dahin / wie dorten abgebildet ist an dem reichen </w:t>
      </w:r>
      <w:proofErr w:type="spellStart"/>
      <w:r>
        <w:t>Bauren</w:t>
      </w:r>
      <w:proofErr w:type="spellEnd"/>
      <w:r>
        <w:t xml:space="preserve"> / Luc. 12/ 20. Du Narre / diese Nacht wird man deine Seele von dir fordern / und wessen wird seyn / das du </w:t>
      </w:r>
      <w:proofErr w:type="spellStart"/>
      <w:r>
        <w:t>gesammlet</w:t>
      </w:r>
      <w:proofErr w:type="spellEnd"/>
      <w:r>
        <w:t xml:space="preserve"> hast? </w:t>
      </w:r>
    </w:p>
    <w:p w14:paraId="222613BD" w14:textId="77777777" w:rsidR="006164D3" w:rsidRDefault="006164D3" w:rsidP="006164D3">
      <w:pPr>
        <w:pStyle w:val="StandardWeb"/>
      </w:pPr>
      <w:r>
        <w:t xml:space="preserve">8. Ihr machet euch nur doppelte Sorge / wenn ihr </w:t>
      </w:r>
      <w:proofErr w:type="spellStart"/>
      <w:r>
        <w:t>diß</w:t>
      </w:r>
      <w:proofErr w:type="spellEnd"/>
      <w:r>
        <w:t xml:space="preserve"> alles verlassen </w:t>
      </w:r>
      <w:proofErr w:type="spellStart"/>
      <w:r>
        <w:t>muesset</w:t>
      </w:r>
      <w:proofErr w:type="spellEnd"/>
      <w:r>
        <w:t xml:space="preserve">. Je mehr ihr etwas hie in der Welt liebet / je </w:t>
      </w:r>
      <w:proofErr w:type="spellStart"/>
      <w:r>
        <w:t>ungerner</w:t>
      </w:r>
      <w:proofErr w:type="spellEnd"/>
      <w:r>
        <w:t xml:space="preserve"> werdet ihr dasselbe verlassen: Darum </w:t>
      </w:r>
      <w:proofErr w:type="spellStart"/>
      <w:r>
        <w:t>gedencket</w:t>
      </w:r>
      <w:proofErr w:type="spellEnd"/>
      <w:r>
        <w:t xml:space="preserve"> nicht allein an die </w:t>
      </w:r>
      <w:proofErr w:type="spellStart"/>
      <w:r>
        <w:t>gegenwaertige</w:t>
      </w:r>
      <w:proofErr w:type="spellEnd"/>
      <w:r>
        <w:t xml:space="preserve"> Lust und </w:t>
      </w:r>
      <w:proofErr w:type="spellStart"/>
      <w:r>
        <w:t>Ergoetzlichkeit</w:t>
      </w:r>
      <w:proofErr w:type="spellEnd"/>
      <w:r>
        <w:t xml:space="preserve"> / die ihr davon haben </w:t>
      </w:r>
      <w:proofErr w:type="spellStart"/>
      <w:r>
        <w:t>moechtet</w:t>
      </w:r>
      <w:proofErr w:type="spellEnd"/>
      <w:r>
        <w:t xml:space="preserve"> / sondern fraget euer Hertz: </w:t>
      </w:r>
      <w:proofErr w:type="spellStart"/>
      <w:r>
        <w:t>Solte</w:t>
      </w:r>
      <w:proofErr w:type="spellEnd"/>
      <w:r>
        <w:t xml:space="preserve"> ich </w:t>
      </w:r>
      <w:proofErr w:type="spellStart"/>
      <w:r>
        <w:t>wol</w:t>
      </w:r>
      <w:proofErr w:type="spellEnd"/>
      <w:r>
        <w:t xml:space="preserve"> lieber scheiden von einem </w:t>
      </w:r>
      <w:proofErr w:type="spellStart"/>
      <w:r>
        <w:t>praechtigen</w:t>
      </w:r>
      <w:proofErr w:type="spellEnd"/>
      <w:r>
        <w:t xml:space="preserve"> und </w:t>
      </w:r>
      <w:proofErr w:type="spellStart"/>
      <w:r>
        <w:t>koestlichen</w:t>
      </w:r>
      <w:proofErr w:type="spellEnd"/>
      <w:r>
        <w:t xml:space="preserve"> hause / bequemen Garten / gelegenen Feldern / etc. als von einer schlechten Wohnung / und geringen Bequemlichkeit? O wie gehets einem weltlich </w:t>
      </w:r>
      <w:proofErr w:type="spellStart"/>
      <w:r>
        <w:t>gesinneten</w:t>
      </w:r>
      <w:proofErr w:type="spellEnd"/>
      <w:r>
        <w:t xml:space="preserve"> ans Hertz / wenn er siehet / daß er das alles verlassen muß / welches er so hoch </w:t>
      </w:r>
      <w:proofErr w:type="spellStart"/>
      <w:r>
        <w:t>haelt</w:t>
      </w:r>
      <w:proofErr w:type="spellEnd"/>
      <w:r>
        <w:t xml:space="preserve"> / und welches </w:t>
      </w:r>
      <w:proofErr w:type="spellStart"/>
      <w:r>
        <w:t>ihme</w:t>
      </w:r>
      <w:proofErr w:type="spellEnd"/>
      <w:r>
        <w:t xml:space="preserve"> so viel gekostet hat? wenn er nur sein Pferd hoch </w:t>
      </w:r>
      <w:proofErr w:type="spellStart"/>
      <w:r>
        <w:t>haelt</w:t>
      </w:r>
      <w:proofErr w:type="spellEnd"/>
      <w:r>
        <w:t xml:space="preserve"> / und </w:t>
      </w:r>
      <w:proofErr w:type="spellStart"/>
      <w:r>
        <w:t>verleuret</w:t>
      </w:r>
      <w:proofErr w:type="spellEnd"/>
      <w:r>
        <w:t xml:space="preserve"> es dann / das ist </w:t>
      </w:r>
      <w:proofErr w:type="spellStart"/>
      <w:r>
        <w:t>ihme</w:t>
      </w:r>
      <w:proofErr w:type="spellEnd"/>
      <w:r>
        <w:t xml:space="preserve"> eine doppelte Sorge. Vielmehr wird er sich </w:t>
      </w:r>
      <w:proofErr w:type="spellStart"/>
      <w:r>
        <w:t>bekuemmern</w:t>
      </w:r>
      <w:proofErr w:type="spellEnd"/>
      <w:r>
        <w:t xml:space="preserve"> / wenn er alles verlieren muß / darauf sein </w:t>
      </w:r>
      <w:proofErr w:type="spellStart"/>
      <w:r>
        <w:t>hertz</w:t>
      </w:r>
      <w:proofErr w:type="spellEnd"/>
      <w:r>
        <w:t xml:space="preserve"> gesetzet war. </w:t>
      </w:r>
    </w:p>
    <w:p w14:paraId="29D00005" w14:textId="77777777" w:rsidR="006164D3" w:rsidRDefault="006164D3" w:rsidP="006164D3">
      <w:pPr>
        <w:pStyle w:val="StandardWeb"/>
      </w:pPr>
      <w:r>
        <w:t xml:space="preserve">Derowegen / die Christen seyn wollen / die </w:t>
      </w:r>
      <w:proofErr w:type="spellStart"/>
      <w:r>
        <w:t>bedencken</w:t>
      </w:r>
      <w:proofErr w:type="spellEnd"/>
      <w:r>
        <w:t xml:space="preserve"> / daß gleichwie </w:t>
      </w:r>
      <w:proofErr w:type="spellStart"/>
      <w:r>
        <w:t>obgedachte</w:t>
      </w:r>
      <w:proofErr w:type="spellEnd"/>
      <w:r>
        <w:t xml:space="preserve"> Bequemlichkeiten / Gnaden und </w:t>
      </w:r>
      <w:proofErr w:type="spellStart"/>
      <w:r>
        <w:t>Wolthaten</w:t>
      </w:r>
      <w:proofErr w:type="spellEnd"/>
      <w:r>
        <w:t xml:space="preserve"> des lieben GOttes sind / wenn sie einem zufallen / und </w:t>
      </w:r>
      <w:proofErr w:type="spellStart"/>
      <w:r>
        <w:t>muessen</w:t>
      </w:r>
      <w:proofErr w:type="spellEnd"/>
      <w:r>
        <w:t xml:space="preserve"> derowegen getreulich verwaltet / und zu GOttes Ehre gebrauchet werden; also sind sie auch Stricke / darnach man nicht allzusehr streben und sich darum </w:t>
      </w:r>
      <w:proofErr w:type="spellStart"/>
      <w:r>
        <w:t>bemuehen</w:t>
      </w:r>
      <w:proofErr w:type="spellEnd"/>
      <w:r>
        <w:t xml:space="preserve"> muß / und sind </w:t>
      </w:r>
      <w:proofErr w:type="spellStart"/>
      <w:r>
        <w:t>Stuecke</w:t>
      </w:r>
      <w:proofErr w:type="spellEnd"/>
      <w:r>
        <w:t xml:space="preserve"> darinnen sich die Selbst-</w:t>
      </w:r>
      <w:proofErr w:type="spellStart"/>
      <w:r>
        <w:t>Verlaeugnung</w:t>
      </w:r>
      <w:proofErr w:type="spellEnd"/>
      <w:r>
        <w:t xml:space="preserve"> </w:t>
      </w:r>
      <w:proofErr w:type="spellStart"/>
      <w:r>
        <w:t>ueben</w:t>
      </w:r>
      <w:proofErr w:type="spellEnd"/>
      <w:r>
        <w:t xml:space="preserve"> muß / selbige zu verachten. So weit als sie euer fleischlicher Sinn begehret / und sich daran </w:t>
      </w:r>
      <w:proofErr w:type="spellStart"/>
      <w:r>
        <w:t>ergoetzet</w:t>
      </w:r>
      <w:proofErr w:type="spellEnd"/>
      <w:r>
        <w:t xml:space="preserve"> / </w:t>
      </w:r>
      <w:proofErr w:type="spellStart"/>
      <w:r>
        <w:t>muesset</w:t>
      </w:r>
      <w:proofErr w:type="spellEnd"/>
      <w:r>
        <w:t xml:space="preserve"> ihr nichts mit denselbigen zu schaffen haben. Ihr habet ein </w:t>
      </w:r>
      <w:proofErr w:type="spellStart"/>
      <w:r>
        <w:t>Gebaeu</w:t>
      </w:r>
      <w:proofErr w:type="spellEnd"/>
      <w:r>
        <w:t xml:space="preserve"> von GOtt gebauet / ein Haus nicht mit </w:t>
      </w:r>
      <w:proofErr w:type="spellStart"/>
      <w:r>
        <w:t>Haenden</w:t>
      </w:r>
      <w:proofErr w:type="spellEnd"/>
      <w:r>
        <w:t xml:space="preserve"> gemacht / das ewig ist im Himmel / da </w:t>
      </w:r>
      <w:proofErr w:type="spellStart"/>
      <w:r>
        <w:t>muesset</w:t>
      </w:r>
      <w:proofErr w:type="spellEnd"/>
      <w:r>
        <w:t xml:space="preserve"> ihr nach suchen / darum </w:t>
      </w:r>
      <w:proofErr w:type="spellStart"/>
      <w:r>
        <w:t>muesset</w:t>
      </w:r>
      <w:proofErr w:type="spellEnd"/>
      <w:r>
        <w:t xml:space="preserve"> ihr euch </w:t>
      </w:r>
      <w:proofErr w:type="spellStart"/>
      <w:r>
        <w:t>bemuehen</w:t>
      </w:r>
      <w:proofErr w:type="spellEnd"/>
      <w:r>
        <w:t xml:space="preserve"> / es stehet euch als Christen besser an / daß ihr euch sehnet wie ihr </w:t>
      </w:r>
      <w:proofErr w:type="spellStart"/>
      <w:r>
        <w:t>moeget</w:t>
      </w:r>
      <w:proofErr w:type="spellEnd"/>
      <w:r>
        <w:t xml:space="preserve"> so bekleidet werden / daß das Sterbliche werde verschlungen vom Leben / 2. Cor. 5/ 1.2.4. Besitzet </w:t>
      </w:r>
      <w:proofErr w:type="spellStart"/>
      <w:r>
        <w:t>gegenwaertige</w:t>
      </w:r>
      <w:proofErr w:type="spellEnd"/>
      <w:r>
        <w:t xml:space="preserve"> Dinge / als </w:t>
      </w:r>
      <w:proofErr w:type="spellStart"/>
      <w:r>
        <w:t>besaesset</w:t>
      </w:r>
      <w:proofErr w:type="spellEnd"/>
      <w:r>
        <w:t xml:space="preserve"> ihr sie nicht / gebrauchet derselben so / daß ihr sie nicht mißbrauchet / denn das Wesen derselben vergehet. </w:t>
      </w:r>
    </w:p>
    <w:p w14:paraId="2B9D88CC" w14:textId="77777777" w:rsidR="006164D3" w:rsidRDefault="006164D3" w:rsidP="006164D3">
      <w:pPr>
        <w:spacing w:after="0" w:line="240" w:lineRule="auto"/>
      </w:pPr>
      <w:r>
        <w:br w:type="page"/>
      </w:r>
    </w:p>
    <w:p w14:paraId="5595D0CD" w14:textId="77777777" w:rsidR="006164D3" w:rsidRDefault="006164D3" w:rsidP="006164D3">
      <w:pPr>
        <w:pStyle w:val="berschrift1"/>
        <w:rPr>
          <w:sz w:val="48"/>
        </w:rPr>
      </w:pPr>
      <w:r>
        <w:t>DAS XXVI. Capitel.</w:t>
      </w:r>
    </w:p>
    <w:p w14:paraId="6F782861" w14:textId="77777777" w:rsidR="006164D3" w:rsidRDefault="006164D3" w:rsidP="006164D3">
      <w:pPr>
        <w:pStyle w:val="StandardWeb"/>
      </w:pPr>
      <w:r>
        <w:rPr>
          <w:rStyle w:val="Fett"/>
          <w:rFonts w:eastAsiaTheme="majorEastAsia"/>
        </w:rPr>
        <w:t xml:space="preserve">Kleidung / Zierrath / und Schmuck / so weit dieselbe wird gebraucht zu einem fleischlichen Ende /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FB1FE42" w14:textId="77777777" w:rsidR="006164D3" w:rsidRDefault="006164D3" w:rsidP="006164D3">
      <w:pPr>
        <w:pStyle w:val="StandardWeb"/>
      </w:pPr>
      <w:r>
        <w:t xml:space="preserve">Weiter ist ein fleischlich </w:t>
      </w:r>
      <w:proofErr w:type="spellStart"/>
      <w:r>
        <w:t>Stueck</w:t>
      </w:r>
      <w:proofErr w:type="spellEnd"/>
      <w:r>
        <w:t xml:space="preserve"> das </w:t>
      </w:r>
      <w:proofErr w:type="spellStart"/>
      <w:r>
        <w:t>verlaeugnet</w:t>
      </w:r>
      <w:proofErr w:type="spellEnd"/>
      <w:r>
        <w:t xml:space="preserve"> werden muß / Kleidung / und Schmuck / so weit dieselbe gebraucht werden zu einem fleischlichen Ende und Zweck. Ob schon die Kleider eine Frucht oder vielmehr </w:t>
      </w:r>
      <w:proofErr w:type="spellStart"/>
      <w:r>
        <w:t>consequens</w:t>
      </w:r>
      <w:proofErr w:type="spellEnd"/>
      <w:r>
        <w:t xml:space="preserve"> der </w:t>
      </w:r>
      <w:proofErr w:type="spellStart"/>
      <w:r>
        <w:t>Suenden</w:t>
      </w:r>
      <w:proofErr w:type="spellEnd"/>
      <w:r>
        <w:t xml:space="preserve"> sind / dennoch sind sie dem Menschen / wie er jetzt ist beschaffen nach dem </w:t>
      </w:r>
      <w:proofErr w:type="spellStart"/>
      <w:r>
        <w:t>Suendenfall</w:t>
      </w:r>
      <w:proofErr w:type="spellEnd"/>
      <w:r>
        <w:t xml:space="preserve"> / eine Gnade Gottes / und ist eines jeglichen Menschen Pflicht / derselben sich zu gebrauchen / und zwar mit in </w:t>
      </w:r>
      <w:proofErr w:type="spellStart"/>
      <w:r>
        <w:t>Achtnehmung</w:t>
      </w:r>
      <w:proofErr w:type="spellEnd"/>
      <w:r>
        <w:t xml:space="preserve"> derjenigen </w:t>
      </w:r>
      <w:proofErr w:type="spellStart"/>
      <w:r>
        <w:t>Stuecke</w:t>
      </w:r>
      <w:proofErr w:type="spellEnd"/>
      <w:r>
        <w:t xml:space="preserve"> / derer wir in etlichen vorhergehenden Capiteln gedacht: 1. Daß unser Ende und Absehen in unserer Kleidung sey / daß wir unsere schwache Leiber geschickt machen zum Dienste GOttes / und bewahren sie vor der Schande / </w:t>
      </w:r>
      <w:proofErr w:type="spellStart"/>
      <w:r>
        <w:t>Kaelte</w:t>
      </w:r>
      <w:proofErr w:type="spellEnd"/>
      <w:r>
        <w:t xml:space="preserve"> / und andern </w:t>
      </w:r>
      <w:proofErr w:type="spellStart"/>
      <w:r>
        <w:t>Unfaellen</w:t>
      </w:r>
      <w:proofErr w:type="spellEnd"/>
      <w:r>
        <w:t xml:space="preserve"> dadurch sie </w:t>
      </w:r>
      <w:proofErr w:type="spellStart"/>
      <w:r>
        <w:t>moechten</w:t>
      </w:r>
      <w:proofErr w:type="spellEnd"/>
      <w:r>
        <w:t xml:space="preserve"> </w:t>
      </w:r>
      <w:proofErr w:type="spellStart"/>
      <w:r>
        <w:t>untuechtig</w:t>
      </w:r>
      <w:proofErr w:type="spellEnd"/>
      <w:r>
        <w:t xml:space="preserve"> gemacht werden zum Gottes-Dienst. 2. Daß unsere Kleidung / so viel als immer seyn </w:t>
      </w:r>
      <w:proofErr w:type="spellStart"/>
      <w:r>
        <w:t>kan</w:t>
      </w:r>
      <w:proofErr w:type="spellEnd"/>
      <w:r>
        <w:t xml:space="preserve"> / zu solchem Ende gerichtet werden / nemlich / daß sie den Leib </w:t>
      </w:r>
      <w:proofErr w:type="spellStart"/>
      <w:r>
        <w:t>erwaermen</w:t>
      </w:r>
      <w:proofErr w:type="spellEnd"/>
      <w:r>
        <w:t xml:space="preserve"> / und doch nicht gar ungeschickt noch </w:t>
      </w:r>
      <w:proofErr w:type="spellStart"/>
      <w:r>
        <w:t>unzierlich</w:t>
      </w:r>
      <w:proofErr w:type="spellEnd"/>
      <w:r>
        <w:t xml:space="preserve"> sind: und daß wir unter dem Namen der Zierlichkeit sie nicht zubereiten lassen zu fleischlichem Ende / daß wir deßwegen </w:t>
      </w:r>
      <w:proofErr w:type="spellStart"/>
      <w:r>
        <w:t>wolten</w:t>
      </w:r>
      <w:proofErr w:type="spellEnd"/>
      <w:r>
        <w:t xml:space="preserve"> angesehen seyn in den Augen der Menschen / und </w:t>
      </w:r>
      <w:proofErr w:type="spellStart"/>
      <w:r>
        <w:t>fuer</w:t>
      </w:r>
      <w:proofErr w:type="spellEnd"/>
      <w:r>
        <w:t xml:space="preserve"> geschickte und </w:t>
      </w:r>
      <w:proofErr w:type="spellStart"/>
      <w:r>
        <w:t>schoene</w:t>
      </w:r>
      <w:proofErr w:type="spellEnd"/>
      <w:r>
        <w:t xml:space="preserve"> Leute gehalten werden / sondern daß es uns genug sey / wenn wir </w:t>
      </w:r>
      <w:proofErr w:type="spellStart"/>
      <w:r>
        <w:t>meyden</w:t>
      </w:r>
      <w:proofErr w:type="spellEnd"/>
      <w:r>
        <w:t xml:space="preserve"> die Schande der </w:t>
      </w:r>
      <w:proofErr w:type="spellStart"/>
      <w:r>
        <w:t>Bloese</w:t>
      </w:r>
      <w:proofErr w:type="spellEnd"/>
      <w:r>
        <w:t xml:space="preserve"> / und die </w:t>
      </w:r>
      <w:proofErr w:type="spellStart"/>
      <w:r>
        <w:t>veraechtliche</w:t>
      </w:r>
      <w:proofErr w:type="spellEnd"/>
      <w:r>
        <w:t xml:space="preserve"> Unzierde. 3. Zu dem Ende </w:t>
      </w:r>
      <w:proofErr w:type="spellStart"/>
      <w:r>
        <w:t>muessen</w:t>
      </w:r>
      <w:proofErr w:type="spellEnd"/>
      <w:r>
        <w:t xml:space="preserve"> wir zusehen / daß wir uns nicht mehr darinnen hervor thun / als unsers gleichen / und halten uns in Kleidung und Schmuck nicht gleich denen die mehr sind und vornehmer als wir / sondern halten uns wie die </w:t>
      </w:r>
      <w:proofErr w:type="spellStart"/>
      <w:r>
        <w:t>geringesten</w:t>
      </w:r>
      <w:proofErr w:type="spellEnd"/>
      <w:r>
        <w:t xml:space="preserve"> von unsers </w:t>
      </w:r>
      <w:proofErr w:type="spellStart"/>
      <w:r>
        <w:t>gleichens</w:t>
      </w:r>
      <w:proofErr w:type="spellEnd"/>
      <w:r>
        <w:t xml:space="preserve">. 4. Daß wir nicht nachfolgen alle Manieren leichtsinniger und </w:t>
      </w:r>
      <w:proofErr w:type="spellStart"/>
      <w:r>
        <w:t>eiteler</w:t>
      </w:r>
      <w:proofErr w:type="spellEnd"/>
      <w:r>
        <w:t xml:space="preserve"> Personen / sondern in unser Kleidung uns halten wie die weisesten / </w:t>
      </w:r>
      <w:proofErr w:type="spellStart"/>
      <w:r>
        <w:t>verstaendigsten</w:t>
      </w:r>
      <w:proofErr w:type="spellEnd"/>
      <w:r>
        <w:t xml:space="preserve"> / und </w:t>
      </w:r>
      <w:proofErr w:type="spellStart"/>
      <w:r>
        <w:t>erbarsten</w:t>
      </w:r>
      <w:proofErr w:type="spellEnd"/>
      <w:r>
        <w:t xml:space="preserve"> derjenigen die unsers gleichen sind. 5. Daß wir nicht </w:t>
      </w:r>
      <w:proofErr w:type="spellStart"/>
      <w:r>
        <w:t>unnoethige</w:t>
      </w:r>
      <w:proofErr w:type="spellEnd"/>
      <w:r>
        <w:t xml:space="preserve"> Kosten wenden an unsere Kleidungen / weil wir </w:t>
      </w:r>
      <w:proofErr w:type="spellStart"/>
      <w:r>
        <w:t>muessen</w:t>
      </w:r>
      <w:proofErr w:type="spellEnd"/>
      <w:r>
        <w:t xml:space="preserve"> von allen Rechenschafft geben / daß GOtt uns vertrauet hat. 6. Daß wir nicht ohne Noth und wichtige Ursachen leicht </w:t>
      </w:r>
      <w:proofErr w:type="spellStart"/>
      <w:r>
        <w:t>aendern</w:t>
      </w:r>
      <w:proofErr w:type="spellEnd"/>
      <w:r>
        <w:t xml:space="preserve">. Also muß man der Kleidung und Schmuckes gebrauchen: was man am </w:t>
      </w:r>
      <w:proofErr w:type="spellStart"/>
      <w:r>
        <w:t>wolfeilsten</w:t>
      </w:r>
      <w:proofErr w:type="spellEnd"/>
      <w:r>
        <w:t xml:space="preserve"> haben </w:t>
      </w:r>
      <w:proofErr w:type="spellStart"/>
      <w:r>
        <w:t>kan</w:t>
      </w:r>
      <w:proofErr w:type="spellEnd"/>
      <w:r>
        <w:t xml:space="preserve"> / welches warm und zierlich ist / und gemachet wie es die </w:t>
      </w:r>
      <w:proofErr w:type="spellStart"/>
      <w:r>
        <w:t>geringesten</w:t>
      </w:r>
      <w:proofErr w:type="spellEnd"/>
      <w:r>
        <w:t xml:space="preserve"> / die </w:t>
      </w:r>
      <w:proofErr w:type="spellStart"/>
      <w:r>
        <w:t>verstaendigsten</w:t>
      </w:r>
      <w:proofErr w:type="spellEnd"/>
      <w:r>
        <w:t xml:space="preserve"> / und </w:t>
      </w:r>
      <w:proofErr w:type="spellStart"/>
      <w:r>
        <w:t>erbarsten</w:t>
      </w:r>
      <w:proofErr w:type="spellEnd"/>
      <w:r>
        <w:t xml:space="preserve"> unsers gleichen tragen. </w:t>
      </w:r>
    </w:p>
    <w:p w14:paraId="1A740EE8" w14:textId="77777777" w:rsidR="006164D3" w:rsidRDefault="006164D3" w:rsidP="006164D3">
      <w:pPr>
        <w:pStyle w:val="StandardWeb"/>
      </w:pPr>
      <w:r>
        <w:t xml:space="preserve">Aber es hat leider der Satan diese Kinderpossen auch gemacht zu einem Strick / und zu einem Angel / fleischliche Menschen zu fangen. Die </w:t>
      </w:r>
      <w:proofErr w:type="spellStart"/>
      <w:r>
        <w:t>Sorgfaeltigkeit</w:t>
      </w:r>
      <w:proofErr w:type="spellEnd"/>
      <w:r>
        <w:t xml:space="preserve"> die viele Leute darum haben / die Unkosten / und </w:t>
      </w:r>
      <w:proofErr w:type="spellStart"/>
      <w:r>
        <w:t>ueberflueßige</w:t>
      </w:r>
      <w:proofErr w:type="spellEnd"/>
      <w:r>
        <w:t xml:space="preserve"> Unkosten die sie darauf wenden / ihre Begierde / denen </w:t>
      </w:r>
      <w:proofErr w:type="spellStart"/>
      <w:r>
        <w:t>Hoechsten</w:t>
      </w:r>
      <w:proofErr w:type="spellEnd"/>
      <w:r>
        <w:t xml:space="preserve"> und Vornehmsten gleich zu gehen / daß ich geschweige / die </w:t>
      </w:r>
      <w:proofErr w:type="spellStart"/>
      <w:r>
        <w:t>unbestaendige</w:t>
      </w:r>
      <w:proofErr w:type="spellEnd"/>
      <w:r>
        <w:t xml:space="preserve"> / leichtfertige und unziemliche Manieren und Muster / die zeigen an / zu was Ende die meisten ihre Kleider gebrauchen. Solche Leute bitte ich / sie wollen fleißig bey sich selbst </w:t>
      </w:r>
      <w:proofErr w:type="spellStart"/>
      <w:r>
        <w:t>erwegen</w:t>
      </w:r>
      <w:proofErr w:type="spellEnd"/>
      <w:r>
        <w:t xml:space="preserve"> dasjenige was folget. </w:t>
      </w:r>
    </w:p>
    <w:p w14:paraId="716CA788" w14:textId="77777777" w:rsidR="006164D3" w:rsidRDefault="006164D3" w:rsidP="006164D3">
      <w:pPr>
        <w:pStyle w:val="StandardWeb"/>
      </w:pPr>
      <w:r>
        <w:t xml:space="preserve">1. Diese Eitelkeit in Kleidungen zeuget gewißlich von der Eitelkeit eures </w:t>
      </w:r>
      <w:proofErr w:type="spellStart"/>
      <w:r>
        <w:t>Hertzens</w:t>
      </w:r>
      <w:proofErr w:type="spellEnd"/>
      <w:r>
        <w:t xml:space="preserve"> und </w:t>
      </w:r>
      <w:proofErr w:type="spellStart"/>
      <w:r>
        <w:t>Gemuethes</w:t>
      </w:r>
      <w:proofErr w:type="spellEnd"/>
      <w:r>
        <w:t xml:space="preserve">. Ihr </w:t>
      </w:r>
      <w:proofErr w:type="spellStart"/>
      <w:r>
        <w:t>rufft</w:t>
      </w:r>
      <w:proofErr w:type="spellEnd"/>
      <w:r>
        <w:t xml:space="preserve"> hiedurch von euch selber aus / daß ihr kindisch / </w:t>
      </w:r>
      <w:proofErr w:type="spellStart"/>
      <w:r>
        <w:t>naerrisch</w:t>
      </w:r>
      <w:proofErr w:type="spellEnd"/>
      <w:r>
        <w:t xml:space="preserve"> und </w:t>
      </w:r>
      <w:proofErr w:type="spellStart"/>
      <w:r>
        <w:t>unverstaendig</w:t>
      </w:r>
      <w:proofErr w:type="spellEnd"/>
      <w:r>
        <w:t xml:space="preserve"> seyd. Die meisten auch unter denen / die </w:t>
      </w:r>
      <w:proofErr w:type="spellStart"/>
      <w:r>
        <w:t>sonsten</w:t>
      </w:r>
      <w:proofErr w:type="spellEnd"/>
      <w:r>
        <w:t xml:space="preserve"> </w:t>
      </w:r>
      <w:proofErr w:type="spellStart"/>
      <w:r>
        <w:t>gottloß</w:t>
      </w:r>
      <w:proofErr w:type="spellEnd"/>
      <w:r>
        <w:t xml:space="preserve"> sind / die nur gesunden Verstand haben / die verachten solche Thorheit / als dazu sie sich zu gut achten nachzufolgen: </w:t>
      </w:r>
      <w:proofErr w:type="spellStart"/>
      <w:r>
        <w:t>Dannenhero</w:t>
      </w:r>
      <w:proofErr w:type="spellEnd"/>
      <w:r>
        <w:t xml:space="preserve"> ist diese </w:t>
      </w:r>
      <w:proofErr w:type="spellStart"/>
      <w:r>
        <w:t>Suende</w:t>
      </w:r>
      <w:proofErr w:type="spellEnd"/>
      <w:r>
        <w:t xml:space="preserve"> vornehmlich bey Weibern / Kindern / leichtfertigen / dummen und </w:t>
      </w:r>
      <w:proofErr w:type="spellStart"/>
      <w:r>
        <w:t>unverstaendigen</w:t>
      </w:r>
      <w:proofErr w:type="spellEnd"/>
      <w:r>
        <w:t xml:space="preserve"> Mannsbildern. Die keinen inwendigen Zierrath haben / der sie angenehm machet in der Welt / die sind </w:t>
      </w:r>
      <w:proofErr w:type="spellStart"/>
      <w:r>
        <w:t>wol</w:t>
      </w:r>
      <w:proofErr w:type="spellEnd"/>
      <w:r>
        <w:t xml:space="preserve"> </w:t>
      </w:r>
      <w:proofErr w:type="spellStart"/>
      <w:r>
        <w:t>einfaeltige</w:t>
      </w:r>
      <w:proofErr w:type="spellEnd"/>
      <w:r>
        <w:t xml:space="preserve"> und elende </w:t>
      </w:r>
      <w:proofErr w:type="spellStart"/>
      <w:r>
        <w:t>Tropffen</w:t>
      </w:r>
      <w:proofErr w:type="spellEnd"/>
      <w:r>
        <w:t xml:space="preserve"> / wo sie </w:t>
      </w:r>
      <w:proofErr w:type="spellStart"/>
      <w:r>
        <w:t>meynen</w:t>
      </w:r>
      <w:proofErr w:type="spellEnd"/>
      <w:r>
        <w:t xml:space="preserve"> / sie wollen sich bey </w:t>
      </w:r>
      <w:proofErr w:type="spellStart"/>
      <w:r>
        <w:t>verstaendigen</w:t>
      </w:r>
      <w:proofErr w:type="spellEnd"/>
      <w:r>
        <w:t xml:space="preserve"> Leuten mit einem Seiden oder </w:t>
      </w:r>
      <w:proofErr w:type="spellStart"/>
      <w:r>
        <w:t>Sammeten</w:t>
      </w:r>
      <w:proofErr w:type="spellEnd"/>
      <w:r>
        <w:t xml:space="preserve"> Rock </w:t>
      </w:r>
      <w:proofErr w:type="spellStart"/>
      <w:r>
        <w:t>recommendiren</w:t>
      </w:r>
      <w:proofErr w:type="spellEnd"/>
      <w:r>
        <w:t xml:space="preserve">. </w:t>
      </w:r>
      <w:proofErr w:type="spellStart"/>
      <w:r>
        <w:t>Weißheit</w:t>
      </w:r>
      <w:proofErr w:type="spellEnd"/>
      <w:r>
        <w:t xml:space="preserve"> und Heiligkeit sind eines Menschen Zierrath / und das ist seine </w:t>
      </w:r>
      <w:proofErr w:type="spellStart"/>
      <w:r>
        <w:t>Schoenheit</w:t>
      </w:r>
      <w:proofErr w:type="spellEnd"/>
      <w:r>
        <w:t xml:space="preserve"> / dadurch seine Seele </w:t>
      </w:r>
      <w:proofErr w:type="spellStart"/>
      <w:r>
        <w:t>schoen</w:t>
      </w:r>
      <w:proofErr w:type="spellEnd"/>
      <w:r>
        <w:t xml:space="preserve"> gemachet wird. Und </w:t>
      </w:r>
      <w:proofErr w:type="spellStart"/>
      <w:r>
        <w:t>meynet</w:t>
      </w:r>
      <w:proofErr w:type="spellEnd"/>
      <w:r>
        <w:t xml:space="preserve"> ihr / daß bey weisen Leuten zierliche Kleider werden angenommen werden vor Tugend / </w:t>
      </w:r>
      <w:proofErr w:type="spellStart"/>
      <w:r>
        <w:t>Weißheit</w:t>
      </w:r>
      <w:proofErr w:type="spellEnd"/>
      <w:r>
        <w:t xml:space="preserve"> und Heiligkeit? Man </w:t>
      </w:r>
      <w:proofErr w:type="spellStart"/>
      <w:r>
        <w:t>kan</w:t>
      </w:r>
      <w:proofErr w:type="spellEnd"/>
      <w:r>
        <w:t xml:space="preserve"> einem Narren eben so ein </w:t>
      </w:r>
      <w:proofErr w:type="spellStart"/>
      <w:r>
        <w:t>koestlich</w:t>
      </w:r>
      <w:proofErr w:type="spellEnd"/>
      <w:r>
        <w:t xml:space="preserve"> Kleid anziehen als einem Weisen / und </w:t>
      </w:r>
      <w:proofErr w:type="spellStart"/>
      <w:r>
        <w:t>meynet</w:t>
      </w:r>
      <w:proofErr w:type="spellEnd"/>
      <w:r>
        <w:t xml:space="preserve"> ihr / man sehe wegen des Kleides den Narren vor weise an? Zu dem Apelles dem </w:t>
      </w:r>
      <w:proofErr w:type="spellStart"/>
      <w:r>
        <w:t>beruehmten</w:t>
      </w:r>
      <w:proofErr w:type="spellEnd"/>
      <w:r>
        <w:t xml:space="preserve"> Mahler kam einmal ein solcher </w:t>
      </w:r>
      <w:proofErr w:type="spellStart"/>
      <w:r>
        <w:t>praechtiger</w:t>
      </w:r>
      <w:proofErr w:type="spellEnd"/>
      <w:r>
        <w:t xml:space="preserve"> gekleideter Stutzer / auf daß er sich </w:t>
      </w:r>
      <w:proofErr w:type="spellStart"/>
      <w:r>
        <w:t>abconterfeyen</w:t>
      </w:r>
      <w:proofErr w:type="spellEnd"/>
      <w:r>
        <w:t xml:space="preserve"> liesse / so lange als er stille schwieg / warteten </w:t>
      </w:r>
      <w:proofErr w:type="spellStart"/>
      <w:r>
        <w:t>ihme</w:t>
      </w:r>
      <w:proofErr w:type="spellEnd"/>
      <w:r>
        <w:t xml:space="preserve"> die Mahler-Jungen </w:t>
      </w:r>
      <w:proofErr w:type="spellStart"/>
      <w:r>
        <w:t>fließig</w:t>
      </w:r>
      <w:proofErr w:type="spellEnd"/>
      <w:r>
        <w:t xml:space="preserve"> auf mit grosser Ehrerbietung / weil er in Gold und Silber </w:t>
      </w:r>
      <w:proofErr w:type="spellStart"/>
      <w:r>
        <w:t>glaentzete</w:t>
      </w:r>
      <w:proofErr w:type="spellEnd"/>
      <w:r>
        <w:t xml:space="preserve">; aber da er </w:t>
      </w:r>
      <w:proofErr w:type="spellStart"/>
      <w:r>
        <w:t>anfieng</w:t>
      </w:r>
      <w:proofErr w:type="spellEnd"/>
      <w:r>
        <w:t xml:space="preserve"> zu reden / da sahen sie alsobald daß er ein Narr war / und an statt der vorigen Ehrerbietung / </w:t>
      </w:r>
      <w:proofErr w:type="spellStart"/>
      <w:r>
        <w:t>fiengen</w:t>
      </w:r>
      <w:proofErr w:type="spellEnd"/>
      <w:r>
        <w:t xml:space="preserve"> sie alle an ihn auszulachen: Wenn Leute euch sehen / daß ihr so </w:t>
      </w:r>
      <w:proofErr w:type="spellStart"/>
      <w:r>
        <w:t>praechtig</w:t>
      </w:r>
      <w:proofErr w:type="spellEnd"/>
      <w:r>
        <w:t xml:space="preserve"> gekleidet gehet / so werden sie dadurch veranlasset Achtung auf euch zu haben / da fraget der eine / der ander / wer ist der / der so </w:t>
      </w:r>
      <w:proofErr w:type="spellStart"/>
      <w:r>
        <w:t>praechtig</w:t>
      </w:r>
      <w:proofErr w:type="spellEnd"/>
      <w:r>
        <w:t xml:space="preserve"> ist? und wenn sie denn sehen / daß ihr entweder vom Stande geringer / oder auch </w:t>
      </w:r>
      <w:proofErr w:type="spellStart"/>
      <w:r>
        <w:t>unverstaendiger</w:t>
      </w:r>
      <w:proofErr w:type="spellEnd"/>
      <w:r>
        <w:t xml:space="preserve"> und also </w:t>
      </w:r>
      <w:proofErr w:type="spellStart"/>
      <w:r>
        <w:t>unwuerdiger</w:t>
      </w:r>
      <w:proofErr w:type="spellEnd"/>
      <w:r>
        <w:t xml:space="preserve"> seyd als andere / so werdet ihr nur </w:t>
      </w:r>
      <w:proofErr w:type="spellStart"/>
      <w:r>
        <w:t>ausgelachet</w:t>
      </w:r>
      <w:proofErr w:type="spellEnd"/>
      <w:r>
        <w:t xml:space="preserve"> und verachtet. </w:t>
      </w:r>
      <w:proofErr w:type="spellStart"/>
      <w:r>
        <w:t>Uberfluß</w:t>
      </w:r>
      <w:proofErr w:type="spellEnd"/>
      <w:r>
        <w:t xml:space="preserve"> und allerley neue Muster in Kleidung sind das rechte Zeichen der Narrheit / wie ein Schild / das vor einem Wirths-Hause </w:t>
      </w:r>
      <w:proofErr w:type="spellStart"/>
      <w:r>
        <w:t>aufgehencket</w:t>
      </w:r>
      <w:proofErr w:type="spellEnd"/>
      <w:r>
        <w:t xml:space="preserve"> ist / den Reisenden andeutet / es sey eine Herberge da. Ihr machet / daß Leute von euch argwohnen </w:t>
      </w:r>
      <w:proofErr w:type="spellStart"/>
      <w:r>
        <w:t>muessen</w:t>
      </w:r>
      <w:proofErr w:type="spellEnd"/>
      <w:r>
        <w:t xml:space="preserve"> / es sey nicht alles richtig mit euch / weils so viel </w:t>
      </w:r>
      <w:proofErr w:type="spellStart"/>
      <w:r>
        <w:t>Muehe</w:t>
      </w:r>
      <w:proofErr w:type="spellEnd"/>
      <w:r>
        <w:t xml:space="preserve"> </w:t>
      </w:r>
      <w:proofErr w:type="spellStart"/>
      <w:r>
        <w:t>erfodert</w:t>
      </w:r>
      <w:proofErr w:type="spellEnd"/>
      <w:r>
        <w:t xml:space="preserve"> euch zu putzen. Es ist gewiß ein </w:t>
      </w:r>
      <w:proofErr w:type="spellStart"/>
      <w:r>
        <w:t>baufaellig</w:t>
      </w:r>
      <w:proofErr w:type="spellEnd"/>
      <w:r>
        <w:t xml:space="preserve"> Haus / da man viel </w:t>
      </w:r>
      <w:proofErr w:type="spellStart"/>
      <w:r>
        <w:t>Stuetzen</w:t>
      </w:r>
      <w:proofErr w:type="spellEnd"/>
      <w:r>
        <w:t xml:space="preserve"> muß untersetzen / und ist ein ungesunder Leib / da der </w:t>
      </w:r>
      <w:proofErr w:type="spellStart"/>
      <w:r>
        <w:t>Artzt</w:t>
      </w:r>
      <w:proofErr w:type="spellEnd"/>
      <w:r>
        <w:t xml:space="preserve"> viel anflicken muß / es ist ein </w:t>
      </w:r>
      <w:proofErr w:type="spellStart"/>
      <w:r>
        <w:t>heßlich</w:t>
      </w:r>
      <w:proofErr w:type="spellEnd"/>
      <w:r>
        <w:t xml:space="preserve"> Angesicht / das man </w:t>
      </w:r>
      <w:proofErr w:type="spellStart"/>
      <w:r>
        <w:t>schmincken</w:t>
      </w:r>
      <w:proofErr w:type="spellEnd"/>
      <w:r>
        <w:t xml:space="preserve"> muß; Und was ist </w:t>
      </w:r>
      <w:proofErr w:type="spellStart"/>
      <w:r>
        <w:t>praechtige</w:t>
      </w:r>
      <w:proofErr w:type="spellEnd"/>
      <w:r>
        <w:t xml:space="preserve"> und </w:t>
      </w:r>
      <w:proofErr w:type="spellStart"/>
      <w:r>
        <w:t>Alamode</w:t>
      </w:r>
      <w:proofErr w:type="spellEnd"/>
      <w:r>
        <w:t xml:space="preserve">-Kleidung </w:t>
      </w:r>
      <w:proofErr w:type="spellStart"/>
      <w:r>
        <w:t>anderst</w:t>
      </w:r>
      <w:proofErr w:type="spellEnd"/>
      <w:r>
        <w:t xml:space="preserve"> dem Leibe / als </w:t>
      </w:r>
      <w:proofErr w:type="spellStart"/>
      <w:r>
        <w:t>Schmincke</w:t>
      </w:r>
      <w:proofErr w:type="spellEnd"/>
      <w:r>
        <w:t xml:space="preserve"> dem Gesichte? Wenn ich sehe / daß ihr in eurem Munde euch habt durch Kunst </w:t>
      </w:r>
      <w:proofErr w:type="spellStart"/>
      <w:r>
        <w:t>Zaehne</w:t>
      </w:r>
      <w:proofErr w:type="spellEnd"/>
      <w:r>
        <w:t xml:space="preserve"> lassen einsetzen / so muß ich </w:t>
      </w:r>
      <w:proofErr w:type="spellStart"/>
      <w:r>
        <w:t>schliessen</w:t>
      </w:r>
      <w:proofErr w:type="spellEnd"/>
      <w:r>
        <w:t xml:space="preserve"> / daß ihr die </w:t>
      </w:r>
      <w:proofErr w:type="spellStart"/>
      <w:r>
        <w:t>natuerlichen</w:t>
      </w:r>
      <w:proofErr w:type="spellEnd"/>
      <w:r>
        <w:t xml:space="preserve"> die besser waren / </w:t>
      </w:r>
      <w:proofErr w:type="spellStart"/>
      <w:r>
        <w:t>verlohren</w:t>
      </w:r>
      <w:proofErr w:type="spellEnd"/>
      <w:r>
        <w:t xml:space="preserve"> habet; wenn ich rieche / daß ihr durch </w:t>
      </w:r>
      <w:proofErr w:type="spellStart"/>
      <w:r>
        <w:t>Specerey</w:t>
      </w:r>
      <w:proofErr w:type="spellEnd"/>
      <w:r>
        <w:t xml:space="preserve"> euch einen </w:t>
      </w:r>
      <w:proofErr w:type="spellStart"/>
      <w:r>
        <w:t>wolriechenden</w:t>
      </w:r>
      <w:proofErr w:type="spellEnd"/>
      <w:r>
        <w:t xml:space="preserve"> Athem machet / so </w:t>
      </w:r>
      <w:proofErr w:type="spellStart"/>
      <w:r>
        <w:t>gedencke</w:t>
      </w:r>
      <w:proofErr w:type="spellEnd"/>
      <w:r>
        <w:t xml:space="preserve"> ich / daß euer Athem </w:t>
      </w:r>
      <w:proofErr w:type="spellStart"/>
      <w:r>
        <w:t>sonsten</w:t>
      </w:r>
      <w:proofErr w:type="spellEnd"/>
      <w:r>
        <w:t xml:space="preserve"> </w:t>
      </w:r>
      <w:proofErr w:type="spellStart"/>
      <w:r>
        <w:t>stincken</w:t>
      </w:r>
      <w:proofErr w:type="spellEnd"/>
      <w:r>
        <w:t xml:space="preserve"> </w:t>
      </w:r>
      <w:proofErr w:type="spellStart"/>
      <w:r>
        <w:t>wuerde</w:t>
      </w:r>
      <w:proofErr w:type="spellEnd"/>
      <w:r>
        <w:t xml:space="preserve"> / wenn ihr </w:t>
      </w:r>
      <w:proofErr w:type="spellStart"/>
      <w:r>
        <w:t>diß</w:t>
      </w:r>
      <w:proofErr w:type="spellEnd"/>
      <w:r>
        <w:t xml:space="preserve"> nicht </w:t>
      </w:r>
      <w:proofErr w:type="spellStart"/>
      <w:r>
        <w:t>thaetet</w:t>
      </w:r>
      <w:proofErr w:type="spellEnd"/>
      <w:r>
        <w:t xml:space="preserve">. Also wenn ich Leute sehe die </w:t>
      </w:r>
      <w:proofErr w:type="spellStart"/>
      <w:r>
        <w:t>allzusorgfaeltig</w:t>
      </w:r>
      <w:proofErr w:type="spellEnd"/>
      <w:r>
        <w:t xml:space="preserve"> sind wegen ihrer Kleidung / so muß ich nothwendig argwohnen / daß eine sonderliche </w:t>
      </w:r>
      <w:proofErr w:type="spellStart"/>
      <w:r>
        <w:t>Urssach</w:t>
      </w:r>
      <w:proofErr w:type="spellEnd"/>
      <w:r>
        <w:t xml:space="preserve"> muß seyn / warum sie das thun. Es ist gewiß nicht alles richtig / wo es so viel </w:t>
      </w:r>
      <w:proofErr w:type="spellStart"/>
      <w:r>
        <w:t>Muehe</w:t>
      </w:r>
      <w:proofErr w:type="spellEnd"/>
      <w:r>
        <w:t xml:space="preserve"> und </w:t>
      </w:r>
      <w:proofErr w:type="spellStart"/>
      <w:r>
        <w:t>Sorgfaeltigkeit</w:t>
      </w:r>
      <w:proofErr w:type="spellEnd"/>
      <w:r>
        <w:t xml:space="preserve"> </w:t>
      </w:r>
      <w:proofErr w:type="spellStart"/>
      <w:r>
        <w:t>bedarff</w:t>
      </w:r>
      <w:proofErr w:type="spellEnd"/>
      <w:r>
        <w:t xml:space="preserve">. Saget mir aber / welches ist die Schande oder </w:t>
      </w:r>
      <w:proofErr w:type="spellStart"/>
      <w:r>
        <w:t>Heßlichkeit</w:t>
      </w:r>
      <w:proofErr w:type="spellEnd"/>
      <w:r>
        <w:t xml:space="preserve"> / die ihr hiemit suchet zu verbergen? Ist es die </w:t>
      </w:r>
      <w:proofErr w:type="spellStart"/>
      <w:r>
        <w:t>Heßlichkeit</w:t>
      </w:r>
      <w:proofErr w:type="spellEnd"/>
      <w:r>
        <w:t xml:space="preserve"> des </w:t>
      </w:r>
      <w:proofErr w:type="spellStart"/>
      <w:r>
        <w:t>Gemuethes</w:t>
      </w:r>
      <w:proofErr w:type="spellEnd"/>
      <w:r>
        <w:t xml:space="preserve">? die </w:t>
      </w:r>
      <w:proofErr w:type="spellStart"/>
      <w:r>
        <w:t>verrathet</w:t>
      </w:r>
      <w:proofErr w:type="spellEnd"/>
      <w:r>
        <w:t xml:space="preserve"> und entdecket ihr nur mehr; denn eben wie ein </w:t>
      </w:r>
      <w:proofErr w:type="spellStart"/>
      <w:r>
        <w:t>Gauckler</w:t>
      </w:r>
      <w:proofErr w:type="spellEnd"/>
      <w:r>
        <w:t xml:space="preserve"> oder Pickelhering in der </w:t>
      </w:r>
      <w:proofErr w:type="spellStart"/>
      <w:r>
        <w:t>Comoedie</w:t>
      </w:r>
      <w:proofErr w:type="spellEnd"/>
      <w:r>
        <w:t xml:space="preserve"> an seinen Kleidungen </w:t>
      </w:r>
      <w:proofErr w:type="spellStart"/>
      <w:r>
        <w:t>erkant</w:t>
      </w:r>
      <w:proofErr w:type="spellEnd"/>
      <w:r>
        <w:t xml:space="preserve"> wird / also gebet ihr allen die euch sehen / durch eure Kleidung zu verstehen / daß ihr elende </w:t>
      </w:r>
      <w:proofErr w:type="spellStart"/>
      <w:r>
        <w:t>Tropffen</w:t>
      </w:r>
      <w:proofErr w:type="spellEnd"/>
      <w:r>
        <w:t xml:space="preserve"> und Leute ohne inwendigen Zierrath oder Verstand seyd. Ist es aber die </w:t>
      </w:r>
      <w:proofErr w:type="spellStart"/>
      <w:r>
        <w:t>Heßlichkeit</w:t>
      </w:r>
      <w:proofErr w:type="spellEnd"/>
      <w:r>
        <w:t xml:space="preserve"> und </w:t>
      </w:r>
      <w:proofErr w:type="spellStart"/>
      <w:r>
        <w:t>Unfoermlichkeit</w:t>
      </w:r>
      <w:proofErr w:type="spellEnd"/>
      <w:r>
        <w:t xml:space="preserve"> eures Leibes / die ihr auf solche Art verbergen wollet? </w:t>
      </w:r>
      <w:proofErr w:type="spellStart"/>
      <w:r>
        <w:t>Diß</w:t>
      </w:r>
      <w:proofErr w:type="spellEnd"/>
      <w:r>
        <w:t xml:space="preserve"> ist </w:t>
      </w:r>
      <w:proofErr w:type="spellStart"/>
      <w:r>
        <w:t>wol</w:t>
      </w:r>
      <w:proofErr w:type="spellEnd"/>
      <w:r>
        <w:t xml:space="preserve"> die beste Ausflucht / damit ihr </w:t>
      </w:r>
      <w:proofErr w:type="spellStart"/>
      <w:r>
        <w:t>diß</w:t>
      </w:r>
      <w:proofErr w:type="spellEnd"/>
      <w:r>
        <w:t xml:space="preserve"> Ding entschuldigen </w:t>
      </w:r>
      <w:proofErr w:type="spellStart"/>
      <w:r>
        <w:t>koennet</w:t>
      </w:r>
      <w:proofErr w:type="spellEnd"/>
      <w:r>
        <w:t xml:space="preserve"> / denn Kleidung bedecket vielmehr die </w:t>
      </w:r>
      <w:proofErr w:type="spellStart"/>
      <w:r>
        <w:t>Heßlichkeit</w:t>
      </w:r>
      <w:proofErr w:type="spellEnd"/>
      <w:r>
        <w:t xml:space="preserve"> des Leibes / als des </w:t>
      </w:r>
      <w:proofErr w:type="spellStart"/>
      <w:r>
        <w:t>Gemuethes</w:t>
      </w:r>
      <w:proofErr w:type="spellEnd"/>
      <w:r>
        <w:t xml:space="preserve"> oder der Seelen: Allein in dem Fall </w:t>
      </w:r>
      <w:proofErr w:type="spellStart"/>
      <w:r>
        <w:t>muesset</w:t>
      </w:r>
      <w:proofErr w:type="spellEnd"/>
      <w:r>
        <w:t xml:space="preserve"> ihr die Kleider machen lassen / darnach als eure Schwachheit ist / der </w:t>
      </w:r>
      <w:proofErr w:type="spellStart"/>
      <w:r>
        <w:t>ueberflueßige</w:t>
      </w:r>
      <w:proofErr w:type="spellEnd"/>
      <w:r>
        <w:t xml:space="preserve"> Pracht will dazu nicht </w:t>
      </w:r>
      <w:proofErr w:type="spellStart"/>
      <w:r>
        <w:t>helffen</w:t>
      </w:r>
      <w:proofErr w:type="spellEnd"/>
      <w:r>
        <w:t xml:space="preserve"> / sondern dadurch werden nur die Leute mehr bewogen eure Schwachheit in acht zu nehmen / und thut ihr alsdann nur euch selber unrecht / daß ihr die Leute </w:t>
      </w:r>
      <w:proofErr w:type="spellStart"/>
      <w:r>
        <w:t>anreitzet</w:t>
      </w:r>
      <w:proofErr w:type="spellEnd"/>
      <w:r>
        <w:t xml:space="preserve"> / solches von euch zu argwohnen. </w:t>
      </w:r>
    </w:p>
    <w:p w14:paraId="7063F0A8" w14:textId="77777777" w:rsidR="006164D3" w:rsidRDefault="006164D3" w:rsidP="006164D3">
      <w:pPr>
        <w:pStyle w:val="StandardWeb"/>
      </w:pPr>
      <w:r>
        <w:t xml:space="preserve">2. So zeiget ihr auch </w:t>
      </w:r>
      <w:proofErr w:type="spellStart"/>
      <w:r>
        <w:t>oeffentlich</w:t>
      </w:r>
      <w:proofErr w:type="spellEnd"/>
      <w:r>
        <w:t xml:space="preserve"> durch Kleider-Pracht an entweder eure Hoffart / oder eure Geilheit und Lust / oder </w:t>
      </w:r>
      <w:proofErr w:type="spellStart"/>
      <w:r>
        <w:t>beydes</w:t>
      </w:r>
      <w:proofErr w:type="spellEnd"/>
      <w:r>
        <w:t xml:space="preserve">. </w:t>
      </w:r>
      <w:proofErr w:type="spellStart"/>
      <w:r>
        <w:t>Sonsten</w:t>
      </w:r>
      <w:proofErr w:type="spellEnd"/>
      <w:r>
        <w:t xml:space="preserve"> seyd ihr </w:t>
      </w:r>
      <w:proofErr w:type="spellStart"/>
      <w:r>
        <w:t>sorgfaeltig</w:t>
      </w:r>
      <w:proofErr w:type="spellEnd"/>
      <w:r>
        <w:t xml:space="preserve"> / wie ihr eure </w:t>
      </w:r>
      <w:proofErr w:type="spellStart"/>
      <w:r>
        <w:t>Suende</w:t>
      </w:r>
      <w:proofErr w:type="spellEnd"/>
      <w:r>
        <w:t xml:space="preserve"> verbergen </w:t>
      </w:r>
      <w:proofErr w:type="spellStart"/>
      <w:r>
        <w:t>moeget</w:t>
      </w:r>
      <w:proofErr w:type="spellEnd"/>
      <w:r>
        <w:t xml:space="preserve"> / und nehmet es an / als ein groß Unrecht / wenn ihr </w:t>
      </w:r>
      <w:proofErr w:type="spellStart"/>
      <w:r>
        <w:t>oeffentlich</w:t>
      </w:r>
      <w:proofErr w:type="spellEnd"/>
      <w:r>
        <w:t xml:space="preserve"> deßwegen erinnert und </w:t>
      </w:r>
      <w:proofErr w:type="spellStart"/>
      <w:r>
        <w:t>gestraffet</w:t>
      </w:r>
      <w:proofErr w:type="spellEnd"/>
      <w:r>
        <w:t xml:space="preserve"> werdet; wie kommt es denn / daß ihr hie so fertig seyd die verborgene </w:t>
      </w:r>
      <w:proofErr w:type="spellStart"/>
      <w:r>
        <w:t>Suende</w:t>
      </w:r>
      <w:proofErr w:type="spellEnd"/>
      <w:r>
        <w:t xml:space="preserve"> eures </w:t>
      </w:r>
      <w:proofErr w:type="spellStart"/>
      <w:r>
        <w:t>Hertzens</w:t>
      </w:r>
      <w:proofErr w:type="spellEnd"/>
      <w:r>
        <w:t xml:space="preserve"> kund zu machen / daß ihr derselben Zeichen </w:t>
      </w:r>
      <w:proofErr w:type="spellStart"/>
      <w:r>
        <w:t>muesset</w:t>
      </w:r>
      <w:proofErr w:type="spellEnd"/>
      <w:r>
        <w:t xml:space="preserve"> aller Welt zeigen? Ist es nicht Schelmen / Dieben und </w:t>
      </w:r>
      <w:proofErr w:type="spellStart"/>
      <w:r>
        <w:t>Meineydigen</w:t>
      </w:r>
      <w:proofErr w:type="spellEnd"/>
      <w:r>
        <w:t xml:space="preserve"> eine Schande / daß sie </w:t>
      </w:r>
      <w:proofErr w:type="spellStart"/>
      <w:r>
        <w:t>gebrant</w:t>
      </w:r>
      <w:proofErr w:type="spellEnd"/>
      <w:r>
        <w:t xml:space="preserve"> sind in der Hand oder an der Stirne / oder </w:t>
      </w:r>
      <w:proofErr w:type="spellStart"/>
      <w:r>
        <w:t>muessen</w:t>
      </w:r>
      <w:proofErr w:type="spellEnd"/>
      <w:r>
        <w:t xml:space="preserve"> herum reiten in der Stadt mit einem Zettel auf dem </w:t>
      </w:r>
      <w:proofErr w:type="spellStart"/>
      <w:r>
        <w:t>Ruecken</w:t>
      </w:r>
      <w:proofErr w:type="spellEnd"/>
      <w:r>
        <w:t xml:space="preserve"> und Brust / da ihre </w:t>
      </w:r>
      <w:proofErr w:type="spellStart"/>
      <w:r>
        <w:t>Bubenstuecke</w:t>
      </w:r>
      <w:proofErr w:type="spellEnd"/>
      <w:r>
        <w:t xml:space="preserve"> </w:t>
      </w:r>
      <w:proofErr w:type="spellStart"/>
      <w:r>
        <w:t>auffgezeichnet</w:t>
      </w:r>
      <w:proofErr w:type="spellEnd"/>
      <w:r>
        <w:t xml:space="preserve"> sind / daß ein jeder mag sehen dorten ist ein Dieb / ein </w:t>
      </w:r>
      <w:proofErr w:type="spellStart"/>
      <w:r>
        <w:t>Meineydiger</w:t>
      </w:r>
      <w:proofErr w:type="spellEnd"/>
      <w:r>
        <w:t xml:space="preserve"> / etc. Eben so machet ihrs / die ihr durch die Kleider-Pracht euren Hochmuth / und unziemliche Lust zu erkennen gebet. Was ist die </w:t>
      </w:r>
      <w:proofErr w:type="spellStart"/>
      <w:r>
        <w:t>Ursach</w:t>
      </w:r>
      <w:proofErr w:type="spellEnd"/>
      <w:r>
        <w:t xml:space="preserve"> / daß ihr so fein / so zierlich / und herrlich </w:t>
      </w:r>
      <w:proofErr w:type="spellStart"/>
      <w:r>
        <w:t>muesset</w:t>
      </w:r>
      <w:proofErr w:type="spellEnd"/>
      <w:r>
        <w:t xml:space="preserve"> vor andern angethan seyn? Ist es nicht darum 7 daß ihr wollet gesehen seyn / und ein jeder soll ein Auge auf euch haben? und zu was Ende? </w:t>
      </w:r>
      <w:proofErr w:type="spellStart"/>
      <w:r>
        <w:t>geschicht</w:t>
      </w:r>
      <w:proofErr w:type="spellEnd"/>
      <w:r>
        <w:t xml:space="preserve"> es nicht darum / daß ihr </w:t>
      </w:r>
      <w:proofErr w:type="spellStart"/>
      <w:r>
        <w:t>moeget</w:t>
      </w:r>
      <w:proofErr w:type="spellEnd"/>
      <w:r>
        <w:t xml:space="preserve"> vor reich / oder </w:t>
      </w:r>
      <w:proofErr w:type="spellStart"/>
      <w:r>
        <w:t>schoen</w:t>
      </w:r>
      <w:proofErr w:type="spellEnd"/>
      <w:r>
        <w:t xml:space="preserve"> / oder zierlich gehalten werden? Was ist nun weiter euer Absehen / daß ihr begehret / man </w:t>
      </w:r>
      <w:proofErr w:type="spellStart"/>
      <w:r>
        <w:t>solte</w:t>
      </w:r>
      <w:proofErr w:type="spellEnd"/>
      <w:r>
        <w:t xml:space="preserve"> solche </w:t>
      </w:r>
      <w:proofErr w:type="spellStart"/>
      <w:r>
        <w:t>Gedancken</w:t>
      </w:r>
      <w:proofErr w:type="spellEnd"/>
      <w:r>
        <w:t xml:space="preserve"> von euch haben? Ist nicht eben </w:t>
      </w:r>
      <w:proofErr w:type="spellStart"/>
      <w:r>
        <w:t>diß</w:t>
      </w:r>
      <w:proofErr w:type="spellEnd"/>
      <w:r>
        <w:t xml:space="preserve"> Begehren / die Hoffart? Ihr </w:t>
      </w:r>
      <w:proofErr w:type="spellStart"/>
      <w:r>
        <w:t>muesset</w:t>
      </w:r>
      <w:proofErr w:type="spellEnd"/>
      <w:r>
        <w:t xml:space="preserve"> endlich etwas seyn / und gerne </w:t>
      </w:r>
      <w:proofErr w:type="spellStart"/>
      <w:r>
        <w:t>woltet</w:t>
      </w:r>
      <w:proofErr w:type="spellEnd"/>
      <w:r>
        <w:t xml:space="preserve"> ihr / daß ihr </w:t>
      </w:r>
      <w:proofErr w:type="spellStart"/>
      <w:r>
        <w:t>moechtet</w:t>
      </w:r>
      <w:proofErr w:type="spellEnd"/>
      <w:r>
        <w:t xml:space="preserve"> geehret und hoch geachtet werden / daß ihr </w:t>
      </w:r>
      <w:proofErr w:type="spellStart"/>
      <w:r>
        <w:t>moechtet</w:t>
      </w:r>
      <w:proofErr w:type="spellEnd"/>
      <w:r>
        <w:t xml:space="preserve"> der Vornehmste geachtet seyn unter denjenigen / die entweder mehr oder eures gleichen sind. Was ist das anders als Hoffart? Ich hoffe aber / ihr wisset daß Hoffart des </w:t>
      </w:r>
      <w:proofErr w:type="spellStart"/>
      <w:r>
        <w:t>Teuffels</w:t>
      </w:r>
      <w:proofErr w:type="spellEnd"/>
      <w:r>
        <w:t xml:space="preserve"> </w:t>
      </w:r>
      <w:proofErr w:type="spellStart"/>
      <w:r>
        <w:t>Suende</w:t>
      </w:r>
      <w:proofErr w:type="spellEnd"/>
      <w:r>
        <w:t xml:space="preserve"> ist / die erste </w:t>
      </w:r>
      <w:proofErr w:type="spellStart"/>
      <w:r>
        <w:t>Suende</w:t>
      </w:r>
      <w:proofErr w:type="spellEnd"/>
      <w:r>
        <w:t xml:space="preserve"> unter allen / und welche der GOTT Himmels und der Erden am meisten hasset. Daß ihr also weißlicher daran </w:t>
      </w:r>
      <w:proofErr w:type="spellStart"/>
      <w:r>
        <w:t>thaetet</w:t>
      </w:r>
      <w:proofErr w:type="spellEnd"/>
      <w:r>
        <w:t xml:space="preserve"> / und </w:t>
      </w:r>
      <w:proofErr w:type="spellStart"/>
      <w:r>
        <w:t>wuerdet</w:t>
      </w:r>
      <w:proofErr w:type="spellEnd"/>
      <w:r>
        <w:t xml:space="preserve"> mehr geachtet werden bey </w:t>
      </w:r>
      <w:proofErr w:type="spellStart"/>
      <w:r>
        <w:t>verstaendigen</w:t>
      </w:r>
      <w:proofErr w:type="spellEnd"/>
      <w:r>
        <w:t xml:space="preserve"> Leuten / wenn ihr euch selbst vor die schlechtesten / </w:t>
      </w:r>
      <w:proofErr w:type="spellStart"/>
      <w:r>
        <w:t>geringesten</w:t>
      </w:r>
      <w:proofErr w:type="spellEnd"/>
      <w:r>
        <w:t xml:space="preserve"> und unwissenden ausgebet / als daß ihr eure Hoffart so </w:t>
      </w:r>
      <w:proofErr w:type="spellStart"/>
      <w:r>
        <w:t>ausruffet</w:t>
      </w:r>
      <w:proofErr w:type="spellEnd"/>
      <w:r>
        <w:t xml:space="preserve">. </w:t>
      </w:r>
      <w:proofErr w:type="spellStart"/>
      <w:r>
        <w:t>Offtermahlen</w:t>
      </w:r>
      <w:proofErr w:type="spellEnd"/>
      <w:r>
        <w:t xml:space="preserve"> zeuget auch die </w:t>
      </w:r>
      <w:proofErr w:type="spellStart"/>
      <w:r>
        <w:t>unnoethige</w:t>
      </w:r>
      <w:proofErr w:type="spellEnd"/>
      <w:r>
        <w:t xml:space="preserve"> Pracht und Geilheit und </w:t>
      </w:r>
      <w:proofErr w:type="spellStart"/>
      <w:r>
        <w:t>unzuechtiger</w:t>
      </w:r>
      <w:proofErr w:type="spellEnd"/>
      <w:r>
        <w:t xml:space="preserve"> Lust / sonderlich bey jungen Leuten / welche dann am meisten zur Pracht geneigt sind. Dieser </w:t>
      </w:r>
      <w:proofErr w:type="spellStart"/>
      <w:r>
        <w:t>unnoethige</w:t>
      </w:r>
      <w:proofErr w:type="spellEnd"/>
      <w:r>
        <w:t xml:space="preserve"> Schmuck ist eine Frucht eines leichtfertigen </w:t>
      </w:r>
      <w:proofErr w:type="spellStart"/>
      <w:r>
        <w:t>Gemuethes</w:t>
      </w:r>
      <w:proofErr w:type="spellEnd"/>
      <w:r>
        <w:t xml:space="preserve"> / er ist fast eine Werbung / eine </w:t>
      </w:r>
      <w:proofErr w:type="spellStart"/>
      <w:r>
        <w:t>Reitzung</w:t>
      </w:r>
      <w:proofErr w:type="spellEnd"/>
      <w:r>
        <w:t xml:space="preserve"> und Lockung: Es ist nicht umsonst / daß sie gerne wollen gesehen / vor </w:t>
      </w:r>
      <w:proofErr w:type="spellStart"/>
      <w:r>
        <w:t>schoen</w:t>
      </w:r>
      <w:proofErr w:type="spellEnd"/>
      <w:r>
        <w:t xml:space="preserve"> und zierlich gehalten werden / es mangelt ihnen was / ihr </w:t>
      </w:r>
      <w:proofErr w:type="spellStart"/>
      <w:r>
        <w:t>moeget</w:t>
      </w:r>
      <w:proofErr w:type="spellEnd"/>
      <w:r>
        <w:t xml:space="preserve"> leicht </w:t>
      </w:r>
      <w:proofErr w:type="spellStart"/>
      <w:r>
        <w:t>gedencken</w:t>
      </w:r>
      <w:proofErr w:type="spellEnd"/>
      <w:r>
        <w:t xml:space="preserve"> was es ist. Was aber ander Leute sind die im Ehestande leben / und die </w:t>
      </w:r>
      <w:proofErr w:type="spellStart"/>
      <w:r>
        <w:t>Erbarkeit</w:t>
      </w:r>
      <w:proofErr w:type="spellEnd"/>
      <w:r>
        <w:t xml:space="preserve"> und ihren ehrlichen Namen lieben / die </w:t>
      </w:r>
      <w:proofErr w:type="spellStart"/>
      <w:r>
        <w:t>solten</w:t>
      </w:r>
      <w:proofErr w:type="spellEnd"/>
      <w:r>
        <w:t xml:space="preserve"> sich </w:t>
      </w:r>
      <w:proofErr w:type="spellStart"/>
      <w:r>
        <w:t>billich</w:t>
      </w:r>
      <w:proofErr w:type="spellEnd"/>
      <w:r>
        <w:t xml:space="preserve"> vorsehen / daß sie nicht hiedurch Argwohn auf sich selbst laden. Wer bey sich befindet / daß er entweder </w:t>
      </w:r>
      <w:proofErr w:type="spellStart"/>
      <w:r>
        <w:t>thoericht</w:t>
      </w:r>
      <w:proofErr w:type="spellEnd"/>
      <w:r>
        <w:t xml:space="preserve"> und </w:t>
      </w:r>
      <w:proofErr w:type="spellStart"/>
      <w:r>
        <w:t>unverstaendig</w:t>
      </w:r>
      <w:proofErr w:type="spellEnd"/>
      <w:r>
        <w:t xml:space="preserve"> / oder aber zur Hoffart und Lust geneiget ist / der flehe zu GOtt und ersuche dessen </w:t>
      </w:r>
      <w:proofErr w:type="spellStart"/>
      <w:r>
        <w:t>Huelffe</w:t>
      </w:r>
      <w:proofErr w:type="spellEnd"/>
      <w:r>
        <w:t xml:space="preserve"> / daß Er ihn davon </w:t>
      </w:r>
      <w:proofErr w:type="spellStart"/>
      <w:r>
        <w:t>befreye</w:t>
      </w:r>
      <w:proofErr w:type="spellEnd"/>
      <w:r>
        <w:t xml:space="preserve"> / und gebrauche solche Mittel / dadurch diese </w:t>
      </w:r>
      <w:proofErr w:type="spellStart"/>
      <w:r>
        <w:t>Kranckheit</w:t>
      </w:r>
      <w:proofErr w:type="spellEnd"/>
      <w:r>
        <w:t xml:space="preserve"> seiner Seelen / die endlich den ewigen Tod </w:t>
      </w:r>
      <w:proofErr w:type="spellStart"/>
      <w:r>
        <w:t>wuerde</w:t>
      </w:r>
      <w:proofErr w:type="spellEnd"/>
      <w:r>
        <w:t xml:space="preserve"> mit sich </w:t>
      </w:r>
      <w:proofErr w:type="spellStart"/>
      <w:r>
        <w:t>fuehren</w:t>
      </w:r>
      <w:proofErr w:type="spellEnd"/>
      <w:r>
        <w:t xml:space="preserve"> / </w:t>
      </w:r>
      <w:proofErr w:type="spellStart"/>
      <w:r>
        <w:t>moege</w:t>
      </w:r>
      <w:proofErr w:type="spellEnd"/>
      <w:r>
        <w:t xml:space="preserve"> geheilet werden / und schaffe ab solche Dinge / dadurch sie </w:t>
      </w:r>
      <w:proofErr w:type="spellStart"/>
      <w:r>
        <w:t>geheget</w:t>
      </w:r>
      <w:proofErr w:type="spellEnd"/>
      <w:r>
        <w:t xml:space="preserve"> und vermehret wird / wie denn das durch Kleider-Schmuck geschiehet. Begehret er aber diese Laster nicht aus seinem </w:t>
      </w:r>
      <w:proofErr w:type="spellStart"/>
      <w:r>
        <w:t>Hertzen</w:t>
      </w:r>
      <w:proofErr w:type="spellEnd"/>
      <w:r>
        <w:t xml:space="preserve"> zu haben / ey so </w:t>
      </w:r>
      <w:proofErr w:type="spellStart"/>
      <w:r>
        <w:t>solte</w:t>
      </w:r>
      <w:proofErr w:type="spellEnd"/>
      <w:r>
        <w:t xml:space="preserve"> er sie doch nicht aus seinem </w:t>
      </w:r>
      <w:proofErr w:type="spellStart"/>
      <w:r>
        <w:t>Hertzen</w:t>
      </w:r>
      <w:proofErr w:type="spellEnd"/>
      <w:r>
        <w:t xml:space="preserve"> zu haben / ey so </w:t>
      </w:r>
      <w:proofErr w:type="spellStart"/>
      <w:r>
        <w:t>solte</w:t>
      </w:r>
      <w:proofErr w:type="spellEnd"/>
      <w:r>
        <w:t xml:space="preserve"> er sie doch Schande halber verbergen / und nicht einem jeden der ihn nur siehet / sagen / was in seinem </w:t>
      </w:r>
      <w:proofErr w:type="spellStart"/>
      <w:r>
        <w:t>Hertzen</w:t>
      </w:r>
      <w:proofErr w:type="spellEnd"/>
      <w:r>
        <w:t xml:space="preserve"> ist. Was </w:t>
      </w:r>
      <w:proofErr w:type="spellStart"/>
      <w:r>
        <w:t>wolte</w:t>
      </w:r>
      <w:proofErr w:type="spellEnd"/>
      <w:r>
        <w:t xml:space="preserve"> man </w:t>
      </w:r>
      <w:proofErr w:type="spellStart"/>
      <w:r>
        <w:t>gedencken</w:t>
      </w:r>
      <w:proofErr w:type="spellEnd"/>
      <w:r>
        <w:t xml:space="preserve"> von einem / der die Gassen auf und nieder </w:t>
      </w:r>
      <w:proofErr w:type="spellStart"/>
      <w:r>
        <w:t>moechte</w:t>
      </w:r>
      <w:proofErr w:type="spellEnd"/>
      <w:r>
        <w:t xml:space="preserve"> gehen / und zu allen die ihm begegnen / sagen / ich bin ein Dieb / ein </w:t>
      </w:r>
      <w:proofErr w:type="spellStart"/>
      <w:r>
        <w:t>Moerder</w:t>
      </w:r>
      <w:proofErr w:type="spellEnd"/>
      <w:r>
        <w:t xml:space="preserve"> / etc. </w:t>
      </w:r>
      <w:proofErr w:type="spellStart"/>
      <w:r>
        <w:t>wuerdet</w:t>
      </w:r>
      <w:proofErr w:type="spellEnd"/>
      <w:r>
        <w:t xml:space="preserve"> ihr nicht sagen / er </w:t>
      </w:r>
      <w:proofErr w:type="spellStart"/>
      <w:r>
        <w:t>waere</w:t>
      </w:r>
      <w:proofErr w:type="spellEnd"/>
      <w:r>
        <w:t xml:space="preserve"> zusammen gesetzet von Narrheit und </w:t>
      </w:r>
      <w:proofErr w:type="spellStart"/>
      <w:r>
        <w:t>Schelmstuecken</w:t>
      </w:r>
      <w:proofErr w:type="spellEnd"/>
      <w:r>
        <w:t xml:space="preserve">: Was ist </w:t>
      </w:r>
      <w:proofErr w:type="spellStart"/>
      <w:r>
        <w:t>wol</w:t>
      </w:r>
      <w:proofErr w:type="spellEnd"/>
      <w:r>
        <w:t xml:space="preserve"> vor ein Unterscheid unter solcher That und eurer / die ihr durch </w:t>
      </w:r>
      <w:proofErr w:type="spellStart"/>
      <w:r>
        <w:t>uebermaeßiges</w:t>
      </w:r>
      <w:proofErr w:type="spellEnd"/>
      <w:r>
        <w:t xml:space="preserve"> </w:t>
      </w:r>
      <w:proofErr w:type="spellStart"/>
      <w:r>
        <w:t>Schmuecken</w:t>
      </w:r>
      <w:proofErr w:type="spellEnd"/>
      <w:r>
        <w:t xml:space="preserve"> auf euren </w:t>
      </w:r>
      <w:proofErr w:type="spellStart"/>
      <w:r>
        <w:t>Ruecken</w:t>
      </w:r>
      <w:proofErr w:type="spellEnd"/>
      <w:r>
        <w:t xml:space="preserve"> schreibet: Habt acht auf mich: Ich bin ein Narr / voll Hoffart und Lust. </w:t>
      </w:r>
    </w:p>
    <w:p w14:paraId="45145EBB" w14:textId="77777777" w:rsidR="006164D3" w:rsidRDefault="006164D3" w:rsidP="006164D3">
      <w:pPr>
        <w:pStyle w:val="StandardWeb"/>
      </w:pPr>
      <w:r>
        <w:t xml:space="preserve">3. Wo ihr aber so </w:t>
      </w:r>
      <w:proofErr w:type="spellStart"/>
      <w:r>
        <w:t>einfaeltig</w:t>
      </w:r>
      <w:proofErr w:type="spellEnd"/>
      <w:r>
        <w:t xml:space="preserve"> seyd / daß ihr </w:t>
      </w:r>
      <w:proofErr w:type="spellStart"/>
      <w:r>
        <w:t>gedencket</w:t>
      </w:r>
      <w:proofErr w:type="spellEnd"/>
      <w:r>
        <w:t xml:space="preserve"> / </w:t>
      </w:r>
      <w:proofErr w:type="spellStart"/>
      <w:r>
        <w:t>diß</w:t>
      </w:r>
      <w:proofErr w:type="spellEnd"/>
      <w:r>
        <w:t xml:space="preserve"> sey ein Mittel / dadurch einer </w:t>
      </w:r>
      <w:proofErr w:type="spellStart"/>
      <w:r>
        <w:t>ihme</w:t>
      </w:r>
      <w:proofErr w:type="spellEnd"/>
      <w:r>
        <w:t xml:space="preserve"> </w:t>
      </w:r>
      <w:proofErr w:type="spellStart"/>
      <w:r>
        <w:t>kan</w:t>
      </w:r>
      <w:proofErr w:type="spellEnd"/>
      <w:r>
        <w:t xml:space="preserve"> zu </w:t>
      </w:r>
      <w:proofErr w:type="spellStart"/>
      <w:r>
        <w:t>wege</w:t>
      </w:r>
      <w:proofErr w:type="spellEnd"/>
      <w:r>
        <w:t xml:space="preserve"> bringen / daß er unter den Leuten geehret wird / so </w:t>
      </w:r>
      <w:proofErr w:type="spellStart"/>
      <w:r>
        <w:t>soltet</w:t>
      </w:r>
      <w:proofErr w:type="spellEnd"/>
      <w:r>
        <w:t xml:space="preserve"> ihr </w:t>
      </w:r>
      <w:proofErr w:type="spellStart"/>
      <w:r>
        <w:t>vornemlich</w:t>
      </w:r>
      <w:proofErr w:type="spellEnd"/>
      <w:r>
        <w:t xml:space="preserve"> ja </w:t>
      </w:r>
      <w:proofErr w:type="spellStart"/>
      <w:r>
        <w:t>gedencken</w:t>
      </w:r>
      <w:proofErr w:type="spellEnd"/>
      <w:r>
        <w:t xml:space="preserve"> / daß es nur eine </w:t>
      </w:r>
      <w:proofErr w:type="spellStart"/>
      <w:r>
        <w:t>schaendliche</w:t>
      </w:r>
      <w:proofErr w:type="spellEnd"/>
      <w:r>
        <w:t xml:space="preserve"> </w:t>
      </w:r>
      <w:proofErr w:type="spellStart"/>
      <w:r>
        <w:t>Betteley</w:t>
      </w:r>
      <w:proofErr w:type="spellEnd"/>
      <w:r>
        <w:t xml:space="preserve"> ist / da ihr die Ehre </w:t>
      </w:r>
      <w:proofErr w:type="spellStart"/>
      <w:r>
        <w:t>muesset</w:t>
      </w:r>
      <w:proofErr w:type="spellEnd"/>
      <w:r>
        <w:t xml:space="preserve"> erbetteln von denen die euch sehen / und habet </w:t>
      </w:r>
      <w:proofErr w:type="spellStart"/>
      <w:r>
        <w:t>keien</w:t>
      </w:r>
      <w:proofErr w:type="spellEnd"/>
      <w:r>
        <w:t xml:space="preserve"> </w:t>
      </w:r>
      <w:proofErr w:type="spellStart"/>
      <w:r>
        <w:t>Wuerdigkeit</w:t>
      </w:r>
      <w:proofErr w:type="spellEnd"/>
      <w:r>
        <w:t xml:space="preserve"> in euch / die dieselbe verdienet: Ehre muß zu </w:t>
      </w:r>
      <w:proofErr w:type="spellStart"/>
      <w:r>
        <w:t>wege</w:t>
      </w:r>
      <w:proofErr w:type="spellEnd"/>
      <w:r>
        <w:t xml:space="preserve"> gebracht werden durch Verdienst und </w:t>
      </w:r>
      <w:proofErr w:type="spellStart"/>
      <w:r>
        <w:t>Wuerdigkeit</w:t>
      </w:r>
      <w:proofErr w:type="spellEnd"/>
      <w:r>
        <w:t xml:space="preserve"> / und nicht durch betteln / denn das ist </w:t>
      </w:r>
      <w:proofErr w:type="spellStart"/>
      <w:r>
        <w:t>keien</w:t>
      </w:r>
      <w:proofErr w:type="spellEnd"/>
      <w:r>
        <w:t xml:space="preserve"> Ehre / die </w:t>
      </w:r>
      <w:proofErr w:type="spellStart"/>
      <w:r>
        <w:t>deme</w:t>
      </w:r>
      <w:proofErr w:type="spellEnd"/>
      <w:r>
        <w:t xml:space="preserve"> angethan wird / der sie nicht verdienet: Sie ist nur ein Schatten des Verdienstes und der </w:t>
      </w:r>
      <w:proofErr w:type="spellStart"/>
      <w:r>
        <w:t>Wuerde</w:t>
      </w:r>
      <w:proofErr w:type="spellEnd"/>
      <w:r>
        <w:t xml:space="preserve"> / welche bey weisen Leuten derselben stetes folget / aber wo diese nicht sind / da ist auch die Ehre nicht. Euer Prangen zeiget so klar an / daß ihr begehret geehret zu seyn / daß dadurch alle kluge Leute versichert werden / daß ihr so viel weniger der Ehren werth seyd: Denn je mehr ein Mensch Ehre begehret / je weniger ist er derselben werth. Nun gebet ihr aber durch eure Kleidung zu verstehen / daß ihrs begehret / eben so offenbar und so </w:t>
      </w:r>
      <w:proofErr w:type="spellStart"/>
      <w:r>
        <w:t>thoerlich</w:t>
      </w:r>
      <w:proofErr w:type="spellEnd"/>
      <w:r>
        <w:t xml:space="preserve"> / als wenn ihr zu ihnen </w:t>
      </w:r>
      <w:proofErr w:type="spellStart"/>
      <w:r>
        <w:t>sagetet</w:t>
      </w:r>
      <w:proofErr w:type="spellEnd"/>
      <w:r>
        <w:t xml:space="preserve">: Ich bitte habet gute </w:t>
      </w:r>
      <w:proofErr w:type="spellStart"/>
      <w:r>
        <w:t>Gedancken</w:t>
      </w:r>
      <w:proofErr w:type="spellEnd"/>
      <w:r>
        <w:t xml:space="preserve"> von mir / und sehet mich an als eine feine und </w:t>
      </w:r>
      <w:proofErr w:type="spellStart"/>
      <w:r>
        <w:t>schoene</w:t>
      </w:r>
      <w:proofErr w:type="spellEnd"/>
      <w:r>
        <w:t xml:space="preserve"> Person / und vor einen der mehr ist als gemein. </w:t>
      </w:r>
      <w:proofErr w:type="spellStart"/>
      <w:r>
        <w:t>Wuerdet</w:t>
      </w:r>
      <w:proofErr w:type="spellEnd"/>
      <w:r>
        <w:t xml:space="preserve"> ihr nicht lachen </w:t>
      </w:r>
      <w:proofErr w:type="spellStart"/>
      <w:r>
        <w:t>ueber</w:t>
      </w:r>
      <w:proofErr w:type="spellEnd"/>
      <w:r>
        <w:t xml:space="preserve"> einen / der so etwas von euch bitten </w:t>
      </w:r>
      <w:proofErr w:type="spellStart"/>
      <w:r>
        <w:t>wuerde</w:t>
      </w:r>
      <w:proofErr w:type="spellEnd"/>
      <w:r>
        <w:t xml:space="preserve">? Was thut ihr aber weniger / wenn ihr durch eure Kleidung die Ehre von ihnen erbettelt? Allein aus was Ursachen </w:t>
      </w:r>
      <w:proofErr w:type="spellStart"/>
      <w:r>
        <w:t>solte</w:t>
      </w:r>
      <w:proofErr w:type="spellEnd"/>
      <w:r>
        <w:t xml:space="preserve"> man euch ehren? Um euer Kleider wegen? Ey man </w:t>
      </w:r>
      <w:proofErr w:type="spellStart"/>
      <w:r>
        <w:t>kan</w:t>
      </w:r>
      <w:proofErr w:type="spellEnd"/>
      <w:r>
        <w:t xml:space="preserve"> einen Affen mit </w:t>
      </w:r>
      <w:proofErr w:type="spellStart"/>
      <w:r>
        <w:t>gueldenen</w:t>
      </w:r>
      <w:proofErr w:type="spellEnd"/>
      <w:r>
        <w:t xml:space="preserve"> </w:t>
      </w:r>
      <w:proofErr w:type="spellStart"/>
      <w:r>
        <w:t>Schnueren</w:t>
      </w:r>
      <w:proofErr w:type="spellEnd"/>
      <w:r>
        <w:t xml:space="preserve"> besetzen / oder einen Post / einem Esel ein </w:t>
      </w:r>
      <w:proofErr w:type="spellStart"/>
      <w:r>
        <w:t>vortreflich</w:t>
      </w:r>
      <w:proofErr w:type="spellEnd"/>
      <w:r>
        <w:t xml:space="preserve"> Kleid anziehen: </w:t>
      </w:r>
      <w:proofErr w:type="spellStart"/>
      <w:r>
        <w:t>Solte</w:t>
      </w:r>
      <w:proofErr w:type="spellEnd"/>
      <w:r>
        <w:t xml:space="preserve"> man euch ehren euer </w:t>
      </w:r>
      <w:proofErr w:type="spellStart"/>
      <w:r>
        <w:t>Schoenheit</w:t>
      </w:r>
      <w:proofErr w:type="spellEnd"/>
      <w:r>
        <w:t xml:space="preserve"> halber? Der gottlose </w:t>
      </w:r>
      <w:proofErr w:type="spellStart"/>
      <w:r>
        <w:t>Absolom</w:t>
      </w:r>
      <w:proofErr w:type="spellEnd"/>
      <w:r>
        <w:t xml:space="preserve"> war </w:t>
      </w:r>
      <w:proofErr w:type="spellStart"/>
      <w:r>
        <w:t>schoen</w:t>
      </w:r>
      <w:proofErr w:type="spellEnd"/>
      <w:r>
        <w:t xml:space="preserve"> / und die leichtfertigsten Huren sind oft </w:t>
      </w:r>
      <w:proofErr w:type="spellStart"/>
      <w:r>
        <w:t>schoener</w:t>
      </w:r>
      <w:proofErr w:type="spellEnd"/>
      <w:r>
        <w:t xml:space="preserve"> als ihr seyd? Ein feiner Leib und </w:t>
      </w:r>
      <w:proofErr w:type="spellStart"/>
      <w:r>
        <w:t>schoenes</w:t>
      </w:r>
      <w:proofErr w:type="spellEnd"/>
      <w:r>
        <w:t xml:space="preserve"> Angesicht </w:t>
      </w:r>
      <w:proofErr w:type="spellStart"/>
      <w:r>
        <w:t>verraeth</w:t>
      </w:r>
      <w:proofErr w:type="spellEnd"/>
      <w:r>
        <w:t xml:space="preserve"> gar oft die Seele / aber es </w:t>
      </w:r>
      <w:proofErr w:type="spellStart"/>
      <w:r>
        <w:t>befreyet</w:t>
      </w:r>
      <w:proofErr w:type="spellEnd"/>
      <w:r>
        <w:t xml:space="preserve"> dieselben nimmer von der </w:t>
      </w:r>
      <w:proofErr w:type="spellStart"/>
      <w:r>
        <w:t>Hoellen</w:t>
      </w:r>
      <w:proofErr w:type="spellEnd"/>
      <w:r>
        <w:t xml:space="preserve">. Uber </w:t>
      </w:r>
      <w:proofErr w:type="spellStart"/>
      <w:r>
        <w:t>deme</w:t>
      </w:r>
      <w:proofErr w:type="spellEnd"/>
      <w:r>
        <w:t xml:space="preserve"> so sind euer Leiber an sich deswegen nicht </w:t>
      </w:r>
      <w:proofErr w:type="spellStart"/>
      <w:r>
        <w:t>schoener</w:t>
      </w:r>
      <w:proofErr w:type="spellEnd"/>
      <w:r>
        <w:t xml:space="preserve"> wegen des </w:t>
      </w:r>
      <w:proofErr w:type="spellStart"/>
      <w:r>
        <w:t>aeusselichen</w:t>
      </w:r>
      <w:proofErr w:type="spellEnd"/>
      <w:r>
        <w:t xml:space="preserve"> </w:t>
      </w:r>
      <w:proofErr w:type="spellStart"/>
      <w:r>
        <w:t>Zierraths</w:t>
      </w:r>
      <w:proofErr w:type="spellEnd"/>
      <w:r>
        <w:t xml:space="preserve"> / ob sie schon </w:t>
      </w:r>
      <w:proofErr w:type="spellStart"/>
      <w:r>
        <w:t>moegen</w:t>
      </w:r>
      <w:proofErr w:type="spellEnd"/>
      <w:r>
        <w:t xml:space="preserve"> so zu seyn scheinen. Soll man euch aber ehren euer Tugend halber? Die Tugend hat keinen </w:t>
      </w:r>
      <w:proofErr w:type="spellStart"/>
      <w:r>
        <w:t>groessern</w:t>
      </w:r>
      <w:proofErr w:type="spellEnd"/>
      <w:r>
        <w:t xml:space="preserve"> Feind als Hoffart / welche ist eine solche </w:t>
      </w:r>
      <w:proofErr w:type="spellStart"/>
      <w:r>
        <w:t>Heßlichkeit</w:t>
      </w:r>
      <w:proofErr w:type="spellEnd"/>
      <w:r>
        <w:t xml:space="preserve"> der Seelen als die </w:t>
      </w:r>
      <w:proofErr w:type="spellStart"/>
      <w:r>
        <w:t>Frantzosen</w:t>
      </w:r>
      <w:proofErr w:type="spellEnd"/>
      <w:r>
        <w:t xml:space="preserve"> dem Leibe sind; und wer euch deswegen vor ehrlicher </w:t>
      </w:r>
      <w:proofErr w:type="spellStart"/>
      <w:r>
        <w:t>ode</w:t>
      </w:r>
      <w:proofErr w:type="spellEnd"/>
      <w:r>
        <w:t xml:space="preserve"> </w:t>
      </w:r>
      <w:proofErr w:type="spellStart"/>
      <w:r>
        <w:t>rmehr</w:t>
      </w:r>
      <w:proofErr w:type="spellEnd"/>
      <w:r>
        <w:t xml:space="preserve"> Ehren werth achtet / daß ihr mit </w:t>
      </w:r>
      <w:proofErr w:type="spellStart"/>
      <w:r>
        <w:t>gueldenen</w:t>
      </w:r>
      <w:proofErr w:type="spellEnd"/>
      <w:r>
        <w:t xml:space="preserve"> </w:t>
      </w:r>
      <w:proofErr w:type="spellStart"/>
      <w:r>
        <w:t>Schnueren</w:t>
      </w:r>
      <w:proofErr w:type="spellEnd"/>
      <w:r>
        <w:t xml:space="preserve"> besetzet seyd / der weiß eben so wenig was Ehren werth ist als ihr. Demnach so lasset doch Schande halber ab euch Ehre zu erbetteln / sonderlich durch ein solches Mittel / dadurch alle weise Leute veranlasset werden / euch eure Bitte abzuschlagen. Und lasset entweder die Ehr </w:t>
      </w:r>
      <w:proofErr w:type="spellStart"/>
      <w:r>
        <w:t>unerbettelt</w:t>
      </w:r>
      <w:proofErr w:type="spellEnd"/>
      <w:r>
        <w:t xml:space="preserve"> kommen / oder bleibet </w:t>
      </w:r>
      <w:proofErr w:type="spellStart"/>
      <w:r>
        <w:t>ungeehret</w:t>
      </w:r>
      <w:proofErr w:type="spellEnd"/>
      <w:r>
        <w:t xml:space="preserve">. </w:t>
      </w:r>
    </w:p>
    <w:p w14:paraId="398315F5" w14:textId="77777777" w:rsidR="006164D3" w:rsidRDefault="006164D3" w:rsidP="006164D3">
      <w:pPr>
        <w:pStyle w:val="StandardWeb"/>
      </w:pPr>
      <w:r>
        <w:t xml:space="preserve">4. Betrachtet / daß </w:t>
      </w:r>
      <w:proofErr w:type="spellStart"/>
      <w:r>
        <w:t>uebermaeßiger</w:t>
      </w:r>
      <w:proofErr w:type="spellEnd"/>
      <w:r>
        <w:t xml:space="preserve"> Schmuck </w:t>
      </w:r>
      <w:proofErr w:type="spellStart"/>
      <w:r>
        <w:t>schnurstrack</w:t>
      </w:r>
      <w:proofErr w:type="spellEnd"/>
      <w:r>
        <w:t xml:space="preserve"> zugegen ist dem Zweck und Ziel / welchen </w:t>
      </w:r>
      <w:proofErr w:type="spellStart"/>
      <w:r>
        <w:t>hoffaertige</w:t>
      </w:r>
      <w:proofErr w:type="spellEnd"/>
      <w:r>
        <w:t xml:space="preserve"> und </w:t>
      </w:r>
      <w:proofErr w:type="spellStart"/>
      <w:r>
        <w:t>stoltze</w:t>
      </w:r>
      <w:proofErr w:type="spellEnd"/>
      <w:r>
        <w:t xml:space="preserve"> Leute ihnen vorgesetzet haben. Ich bekenne / bisweilen verstricket es einen Thoren / und bringet also zuwege das Verlangen des </w:t>
      </w:r>
      <w:proofErr w:type="spellStart"/>
      <w:r>
        <w:t>Luestlinges</w:t>
      </w:r>
      <w:proofErr w:type="spellEnd"/>
      <w:r>
        <w:t xml:space="preserve">; aber selten ist / daß die </w:t>
      </w:r>
      <w:proofErr w:type="spellStart"/>
      <w:r>
        <w:t>Hoffaertigen</w:t>
      </w:r>
      <w:proofErr w:type="spellEnd"/>
      <w:r>
        <w:t xml:space="preserve"> ihr Ziel erreichen: Denn die thun es darum / daß man desto mehr von ihnen halten soll / und machen es eben hiemit / daß fast alle Leute desto weniger von ihnen halten. </w:t>
      </w:r>
      <w:proofErr w:type="spellStart"/>
      <w:r>
        <w:t>Verstaendige</w:t>
      </w:r>
      <w:proofErr w:type="spellEnd"/>
      <w:r>
        <w:t xml:space="preserve"> Leute sind zu klug dazu / daß sie </w:t>
      </w:r>
      <w:proofErr w:type="spellStart"/>
      <w:r>
        <w:t>solten</w:t>
      </w:r>
      <w:proofErr w:type="spellEnd"/>
      <w:r>
        <w:t xml:space="preserve"> </w:t>
      </w:r>
      <w:proofErr w:type="spellStart"/>
      <w:r>
        <w:t>meynen</w:t>
      </w:r>
      <w:proofErr w:type="spellEnd"/>
      <w:r>
        <w:t xml:space="preserve"> / daß der Schneider </w:t>
      </w:r>
      <w:proofErr w:type="spellStart"/>
      <w:r>
        <w:t>koenne</w:t>
      </w:r>
      <w:proofErr w:type="spellEnd"/>
      <w:r>
        <w:t xml:space="preserve"> einen klugen / oder ehrlichen / oder einen </w:t>
      </w:r>
      <w:proofErr w:type="spellStart"/>
      <w:r>
        <w:t>schoenen</w:t>
      </w:r>
      <w:proofErr w:type="spellEnd"/>
      <w:r>
        <w:t xml:space="preserve"> Mann oder Frau machen. Gute und gottselige </w:t>
      </w:r>
      <w:proofErr w:type="spellStart"/>
      <w:r>
        <w:t>leute</w:t>
      </w:r>
      <w:proofErr w:type="spellEnd"/>
      <w:r>
        <w:t xml:space="preserve"> die haben Mitleiden mit ihnen / </w:t>
      </w:r>
      <w:proofErr w:type="spellStart"/>
      <w:r>
        <w:t>seuffzen</w:t>
      </w:r>
      <w:proofErr w:type="spellEnd"/>
      <w:r>
        <w:t xml:space="preserve"> </w:t>
      </w:r>
      <w:proofErr w:type="spellStart"/>
      <w:r>
        <w:t>ueber</w:t>
      </w:r>
      <w:proofErr w:type="spellEnd"/>
      <w:r>
        <w:t xml:space="preserve"> ihre Thorheit / und </w:t>
      </w:r>
      <w:proofErr w:type="spellStart"/>
      <w:r>
        <w:t>wuenschen</w:t>
      </w:r>
      <w:proofErr w:type="spellEnd"/>
      <w:r>
        <w:t xml:space="preserve"> ihnen </w:t>
      </w:r>
      <w:proofErr w:type="spellStart"/>
      <w:r>
        <w:t>Weißheit</w:t>
      </w:r>
      <w:proofErr w:type="spellEnd"/>
      <w:r>
        <w:t xml:space="preserve"> und Demuth. In den Augen eines erleuchteten / weisen und gottseligen </w:t>
      </w:r>
      <w:proofErr w:type="spellStart"/>
      <w:r>
        <w:t>Menschens</w:t>
      </w:r>
      <w:proofErr w:type="spellEnd"/>
      <w:r>
        <w:t xml:space="preserve"> ist ein armer / selbst-</w:t>
      </w:r>
      <w:proofErr w:type="spellStart"/>
      <w:r>
        <w:t>verlaeugnender</w:t>
      </w:r>
      <w:proofErr w:type="spellEnd"/>
      <w:r>
        <w:t xml:space="preserve"> / </w:t>
      </w:r>
      <w:proofErr w:type="spellStart"/>
      <w:r>
        <w:t>demuethiger</w:t>
      </w:r>
      <w:proofErr w:type="spellEnd"/>
      <w:r>
        <w:t xml:space="preserve"> / leidender / </w:t>
      </w:r>
      <w:proofErr w:type="spellStart"/>
      <w:r>
        <w:t>gedultiger</w:t>
      </w:r>
      <w:proofErr w:type="spellEnd"/>
      <w:r>
        <w:t xml:space="preserve"> Christ tausendmal </w:t>
      </w:r>
      <w:proofErr w:type="spellStart"/>
      <w:r>
        <w:t>hoeher</w:t>
      </w:r>
      <w:proofErr w:type="spellEnd"/>
      <w:r>
        <w:t xml:space="preserve"> / dann tausend solcher angestrichenen und ausgeputzten Pfeiler oder Pfauen: Ja sie erreichen auch nicht ihren Zweck bey den Gottlosen: Denn gleichwie die </w:t>
      </w:r>
      <w:proofErr w:type="spellStart"/>
      <w:r>
        <w:t>Geitzigen</w:t>
      </w:r>
      <w:proofErr w:type="spellEnd"/>
      <w:r>
        <w:t xml:space="preserve"> nicht leiden </w:t>
      </w:r>
      <w:proofErr w:type="spellStart"/>
      <w:r>
        <w:t>koennen</w:t>
      </w:r>
      <w:proofErr w:type="spellEnd"/>
      <w:r>
        <w:t xml:space="preserve"> / daß andere </w:t>
      </w:r>
      <w:proofErr w:type="spellStart"/>
      <w:r>
        <w:t>geitzig</w:t>
      </w:r>
      <w:proofErr w:type="spellEnd"/>
      <w:r>
        <w:t xml:space="preserve"> sind / denn sie </w:t>
      </w:r>
      <w:proofErr w:type="spellStart"/>
      <w:r>
        <w:t>woltens</w:t>
      </w:r>
      <w:proofErr w:type="spellEnd"/>
      <w:r>
        <w:t xml:space="preserve"> gerne alles alleine haben / also </w:t>
      </w:r>
      <w:proofErr w:type="spellStart"/>
      <w:r>
        <w:t>koennen</w:t>
      </w:r>
      <w:proofErr w:type="spellEnd"/>
      <w:r>
        <w:t xml:space="preserve"> auch die </w:t>
      </w:r>
      <w:proofErr w:type="spellStart"/>
      <w:r>
        <w:t>Allerhoffaertigsten</w:t>
      </w:r>
      <w:proofErr w:type="spellEnd"/>
      <w:r>
        <w:t xml:space="preserve"> nicht vertragen / daß ein ander </w:t>
      </w:r>
      <w:proofErr w:type="spellStart"/>
      <w:r>
        <w:t>hoffaertig</w:t>
      </w:r>
      <w:proofErr w:type="spellEnd"/>
      <w:r>
        <w:t xml:space="preserve"> ist / denn es soll ihnen keiner vorgehen / oder vorgezogen / oder mehr angesehen seyn denn sie. Es sind keine </w:t>
      </w:r>
      <w:proofErr w:type="spellStart"/>
      <w:r>
        <w:t>hoenischer</w:t>
      </w:r>
      <w:proofErr w:type="spellEnd"/>
      <w:r>
        <w:t xml:space="preserve"> und </w:t>
      </w:r>
      <w:proofErr w:type="spellStart"/>
      <w:r>
        <w:t>spoettischer</w:t>
      </w:r>
      <w:proofErr w:type="spellEnd"/>
      <w:r>
        <w:t xml:space="preserve"> auf eure Pracht / als dieselben die eben so </w:t>
      </w:r>
      <w:proofErr w:type="spellStart"/>
      <w:r>
        <w:t>suendlich</w:t>
      </w:r>
      <w:proofErr w:type="spellEnd"/>
      <w:r>
        <w:t xml:space="preserve"> sind wie ihr / denn sie </w:t>
      </w:r>
      <w:proofErr w:type="spellStart"/>
      <w:r>
        <w:t>koennen</w:t>
      </w:r>
      <w:proofErr w:type="spellEnd"/>
      <w:r>
        <w:t xml:space="preserve"> nicht leiden / daß ihr sie in der Eitelkeit </w:t>
      </w:r>
      <w:proofErr w:type="spellStart"/>
      <w:r>
        <w:t>uebertreffen</w:t>
      </w:r>
      <w:proofErr w:type="spellEnd"/>
      <w:r>
        <w:t xml:space="preserve"> </w:t>
      </w:r>
      <w:proofErr w:type="spellStart"/>
      <w:r>
        <w:t>soltet</w:t>
      </w:r>
      <w:proofErr w:type="spellEnd"/>
      <w:r>
        <w:t xml:space="preserve">. Daß also Gut und Boese ins gemein entweder Mitleiden mit euch haben / oder euch auch verachten / eben um der Ursachen willen / weswegen ihr am meisten </w:t>
      </w:r>
      <w:proofErr w:type="spellStart"/>
      <w:r>
        <w:t>woltet</w:t>
      </w:r>
      <w:proofErr w:type="spellEnd"/>
      <w:r>
        <w:t xml:space="preserve"> geehret seyn. </w:t>
      </w:r>
    </w:p>
    <w:p w14:paraId="74EE32AA" w14:textId="77777777" w:rsidR="006164D3" w:rsidRDefault="006164D3" w:rsidP="006164D3">
      <w:pPr>
        <w:pStyle w:val="StandardWeb"/>
      </w:pPr>
      <w:r>
        <w:t xml:space="preserve">5. </w:t>
      </w:r>
      <w:proofErr w:type="spellStart"/>
      <w:r>
        <w:t>Bedencket</w:t>
      </w:r>
      <w:proofErr w:type="spellEnd"/>
      <w:r>
        <w:t xml:space="preserve"> / daß Kleidung eine Frucht der </w:t>
      </w:r>
      <w:proofErr w:type="spellStart"/>
      <w:r>
        <w:t>Suenden</w:t>
      </w:r>
      <w:proofErr w:type="spellEnd"/>
      <w:r>
        <w:t xml:space="preserve"> ist / welche den Menschen </w:t>
      </w:r>
      <w:proofErr w:type="spellStart"/>
      <w:r>
        <w:t>entbloesset</w:t>
      </w:r>
      <w:proofErr w:type="spellEnd"/>
      <w:r>
        <w:t xml:space="preserve"> / und nackend </w:t>
      </w:r>
      <w:proofErr w:type="spellStart"/>
      <w:r>
        <w:t>machete</w:t>
      </w:r>
      <w:proofErr w:type="spellEnd"/>
      <w:r>
        <w:t xml:space="preserve">: Wie </w:t>
      </w:r>
      <w:proofErr w:type="spellStart"/>
      <w:r>
        <w:t>reimets</w:t>
      </w:r>
      <w:proofErr w:type="spellEnd"/>
      <w:r>
        <w:t xml:space="preserve"> sich denn / daß ihr wollet prangen mit dem / welches euch verordnet ist / eure Schande und </w:t>
      </w:r>
      <w:proofErr w:type="spellStart"/>
      <w:r>
        <w:t>Bloesse</w:t>
      </w:r>
      <w:proofErr w:type="spellEnd"/>
      <w:r>
        <w:t xml:space="preserve"> zu bedecken? und dadurch ihr </w:t>
      </w:r>
      <w:proofErr w:type="spellStart"/>
      <w:r>
        <w:t>soltet</w:t>
      </w:r>
      <w:proofErr w:type="spellEnd"/>
      <w:r>
        <w:t xml:space="preserve"> zur Demuth beweget werden / in Betrachtung der </w:t>
      </w:r>
      <w:proofErr w:type="spellStart"/>
      <w:r>
        <w:t>Suenden</w:t>
      </w:r>
      <w:proofErr w:type="spellEnd"/>
      <w:r>
        <w:t xml:space="preserve"> / die euch selbiges anjetzo nothwendig anzunehmen gezwungen hat. </w:t>
      </w:r>
    </w:p>
    <w:p w14:paraId="711A9BB7" w14:textId="77777777" w:rsidR="006164D3" w:rsidRDefault="006164D3" w:rsidP="006164D3">
      <w:pPr>
        <w:pStyle w:val="StandardWeb"/>
      </w:pPr>
      <w:r>
        <w:t xml:space="preserve">6. </w:t>
      </w:r>
      <w:proofErr w:type="spellStart"/>
      <w:r>
        <w:t>Bedencket</w:t>
      </w:r>
      <w:proofErr w:type="spellEnd"/>
      <w:r>
        <w:t xml:space="preserve"> ein wenig besser als die meisten Pranger anjetzo thun / was </w:t>
      </w:r>
      <w:proofErr w:type="spellStart"/>
      <w:r>
        <w:t>fuer</w:t>
      </w:r>
      <w:proofErr w:type="spellEnd"/>
      <w:r>
        <w:t xml:space="preserve"> Rechenschafft ihr </w:t>
      </w:r>
      <w:proofErr w:type="spellStart"/>
      <w:r>
        <w:t>gedencket</w:t>
      </w:r>
      <w:proofErr w:type="spellEnd"/>
      <w:r>
        <w:t xml:space="preserve"> GOtt zu geben </w:t>
      </w:r>
      <w:proofErr w:type="spellStart"/>
      <w:r>
        <w:t>fuer</w:t>
      </w:r>
      <w:proofErr w:type="spellEnd"/>
      <w:r>
        <w:t xml:space="preserve"> die </w:t>
      </w:r>
      <w:proofErr w:type="spellStart"/>
      <w:r>
        <w:t>ueberflueßige</w:t>
      </w:r>
      <w:proofErr w:type="spellEnd"/>
      <w:r>
        <w:t xml:space="preserve"> und </w:t>
      </w:r>
      <w:proofErr w:type="spellStart"/>
      <w:r>
        <w:t>unnoethige</w:t>
      </w:r>
      <w:proofErr w:type="spellEnd"/>
      <w:r>
        <w:t xml:space="preserve"> Unkosten / die ihr zu eurer Pracht angewandt: </w:t>
      </w:r>
      <w:proofErr w:type="spellStart"/>
      <w:r>
        <w:t>Solte</w:t>
      </w:r>
      <w:proofErr w:type="spellEnd"/>
      <w:r>
        <w:t xml:space="preserve"> diese Rechnung oder Antwort </w:t>
      </w:r>
      <w:proofErr w:type="spellStart"/>
      <w:r>
        <w:t>wol</w:t>
      </w:r>
      <w:proofErr w:type="spellEnd"/>
      <w:r>
        <w:t xml:space="preserve"> angenommen werden / wenn ihr etwa </w:t>
      </w:r>
      <w:proofErr w:type="spellStart"/>
      <w:r>
        <w:t>moechtet</w:t>
      </w:r>
      <w:proofErr w:type="spellEnd"/>
      <w:r>
        <w:t xml:space="preserve"> sagen: HErr / so viel habe ich angewandt meine Hoffart und Lust zu hegen / und zu </w:t>
      </w:r>
      <w:proofErr w:type="spellStart"/>
      <w:r>
        <w:t>offenbahren</w:t>
      </w:r>
      <w:proofErr w:type="spellEnd"/>
      <w:r>
        <w:t xml:space="preserve">? Mancher vornehmer Mann oder Frau wenden mehr an auf ein Kleid / oder auf </w:t>
      </w:r>
      <w:proofErr w:type="spellStart"/>
      <w:r>
        <w:t>Vorhaenge</w:t>
      </w:r>
      <w:proofErr w:type="spellEnd"/>
      <w:r>
        <w:t xml:space="preserve"> vor ein Bett / oder auf den </w:t>
      </w:r>
      <w:proofErr w:type="spellStart"/>
      <w:r>
        <w:t>ueberflueßigen</w:t>
      </w:r>
      <w:proofErr w:type="spellEnd"/>
      <w:r>
        <w:t xml:space="preserve"> Schmuck einer Tochter / denn </w:t>
      </w:r>
      <w:proofErr w:type="spellStart"/>
      <w:r>
        <w:t>noethig</w:t>
      </w:r>
      <w:proofErr w:type="spellEnd"/>
      <w:r>
        <w:t xml:space="preserve"> </w:t>
      </w:r>
      <w:proofErr w:type="spellStart"/>
      <w:r>
        <w:t>waere</w:t>
      </w:r>
      <w:proofErr w:type="spellEnd"/>
      <w:r>
        <w:t xml:space="preserve"> viel arme Leute auf ein </w:t>
      </w:r>
      <w:proofErr w:type="spellStart"/>
      <w:r>
        <w:t>gantz</w:t>
      </w:r>
      <w:proofErr w:type="spellEnd"/>
      <w:r>
        <w:t xml:space="preserve"> </w:t>
      </w:r>
      <w:proofErr w:type="spellStart"/>
      <w:r>
        <w:t>jahr</w:t>
      </w:r>
      <w:proofErr w:type="spellEnd"/>
      <w:r>
        <w:t xml:space="preserve"> / oder arme Studenten die </w:t>
      </w:r>
      <w:proofErr w:type="spellStart"/>
      <w:r>
        <w:t>hoehere</w:t>
      </w:r>
      <w:proofErr w:type="spellEnd"/>
      <w:r>
        <w:t xml:space="preserve"> </w:t>
      </w:r>
      <w:proofErr w:type="spellStart"/>
      <w:r>
        <w:t>Wercke</w:t>
      </w:r>
      <w:proofErr w:type="spellEnd"/>
      <w:r>
        <w:t xml:space="preserve"> verrichten </w:t>
      </w:r>
      <w:proofErr w:type="spellStart"/>
      <w:r>
        <w:t>koenten</w:t>
      </w:r>
      <w:proofErr w:type="spellEnd"/>
      <w:r>
        <w:t xml:space="preserve"> / als sieh ihr </w:t>
      </w:r>
      <w:proofErr w:type="spellStart"/>
      <w:r>
        <w:t>lebtag</w:t>
      </w:r>
      <w:proofErr w:type="spellEnd"/>
      <w:r>
        <w:t xml:space="preserve"> thun werden oder </w:t>
      </w:r>
      <w:proofErr w:type="spellStart"/>
      <w:r>
        <w:t>koennen</w:t>
      </w:r>
      <w:proofErr w:type="spellEnd"/>
      <w:r>
        <w:t xml:space="preserve"> / zu erhalten. So findet man auch manchen unter schlechten Leuten / die eher ohne Bibel / oder andern gottseligen </w:t>
      </w:r>
      <w:proofErr w:type="spellStart"/>
      <w:r>
        <w:t>Buechern</w:t>
      </w:r>
      <w:proofErr w:type="spellEnd"/>
      <w:r>
        <w:t xml:space="preserve"> / daraus sie den Weg zur Seligkeit lernen </w:t>
      </w:r>
      <w:proofErr w:type="spellStart"/>
      <w:r>
        <w:t>solten</w:t>
      </w:r>
      <w:proofErr w:type="spellEnd"/>
      <w:r>
        <w:t xml:space="preserve"> / sich </w:t>
      </w:r>
      <w:proofErr w:type="spellStart"/>
      <w:r>
        <w:t>behelffen</w:t>
      </w:r>
      <w:proofErr w:type="spellEnd"/>
      <w:r>
        <w:t xml:space="preserve"> / damit sie nur alles was sie gewinnen und erwerben </w:t>
      </w:r>
      <w:proofErr w:type="spellStart"/>
      <w:r>
        <w:t>koennen</w:t>
      </w:r>
      <w:proofErr w:type="spellEnd"/>
      <w:r>
        <w:t xml:space="preserve"> / </w:t>
      </w:r>
      <w:proofErr w:type="spellStart"/>
      <w:r>
        <w:t>moegen</w:t>
      </w:r>
      <w:proofErr w:type="spellEnd"/>
      <w:r>
        <w:t xml:space="preserve"> auf den Leib </w:t>
      </w:r>
      <w:proofErr w:type="spellStart"/>
      <w:r>
        <w:t>haengen</w:t>
      </w:r>
      <w:proofErr w:type="spellEnd"/>
      <w:r>
        <w:t xml:space="preserve">. </w:t>
      </w:r>
    </w:p>
    <w:p w14:paraId="24D4B457" w14:textId="77777777" w:rsidR="006164D3" w:rsidRDefault="006164D3" w:rsidP="006164D3">
      <w:pPr>
        <w:pStyle w:val="StandardWeb"/>
      </w:pPr>
      <w:r>
        <w:t xml:space="preserve">7. Endlich </w:t>
      </w:r>
      <w:proofErr w:type="spellStart"/>
      <w:r>
        <w:t>erweget</w:t>
      </w:r>
      <w:proofErr w:type="spellEnd"/>
      <w:r>
        <w:t xml:space="preserve"> fleißig / was es denn recht ist / das ihr thut mit solcher </w:t>
      </w:r>
      <w:proofErr w:type="spellStart"/>
      <w:r>
        <w:t>Sorgfaeltigkeit</w:t>
      </w:r>
      <w:proofErr w:type="spellEnd"/>
      <w:r>
        <w:t xml:space="preserve"> / und was die Leiber sind / die ihr so </w:t>
      </w:r>
      <w:proofErr w:type="spellStart"/>
      <w:r>
        <w:t>schmuecket</w:t>
      </w:r>
      <w:proofErr w:type="spellEnd"/>
      <w:r>
        <w:t xml:space="preserve"> / und damit ihr euch so erhebet / und die ihr wollet / </w:t>
      </w:r>
      <w:proofErr w:type="spellStart"/>
      <w:r>
        <w:t>daßa</w:t>
      </w:r>
      <w:proofErr w:type="spellEnd"/>
      <w:r>
        <w:t xml:space="preserve"> sie von der Welt sollen groß angesehen seyn? Kennet ihr euch selber nicht? Ist es nicht ein </w:t>
      </w:r>
      <w:proofErr w:type="spellStart"/>
      <w:r>
        <w:t>Stueck</w:t>
      </w:r>
      <w:proofErr w:type="spellEnd"/>
      <w:r>
        <w:t xml:space="preserve"> warmer und zusammen </w:t>
      </w:r>
      <w:proofErr w:type="spellStart"/>
      <w:r>
        <w:t>gefuegter</w:t>
      </w:r>
      <w:proofErr w:type="spellEnd"/>
      <w:r>
        <w:t xml:space="preserve"> Erden / daß ihr wollet / daß ein jeder soll in acht nehmen und ehren? Wenn die Seele / daran ihr jetzt wenig </w:t>
      </w:r>
      <w:proofErr w:type="spellStart"/>
      <w:r>
        <w:t>gedencket</w:t>
      </w:r>
      <w:proofErr w:type="spellEnd"/>
      <w:r>
        <w:t xml:space="preserve"> zu </w:t>
      </w:r>
      <w:proofErr w:type="spellStart"/>
      <w:r>
        <w:t>schmuecken</w:t>
      </w:r>
      <w:proofErr w:type="spellEnd"/>
      <w:r>
        <w:t xml:space="preserve"> / daraus gefahren ist / so wird es anders aussehen: Der geringe Raum darinnen es alsdenn geleget werden muß / der wird durch dessen </w:t>
      </w:r>
      <w:proofErr w:type="spellStart"/>
      <w:r>
        <w:t>Stanck</w:t>
      </w:r>
      <w:proofErr w:type="spellEnd"/>
      <w:r>
        <w:t xml:space="preserve"> und </w:t>
      </w:r>
      <w:proofErr w:type="spellStart"/>
      <w:r>
        <w:t>Faeule</w:t>
      </w:r>
      <w:proofErr w:type="spellEnd"/>
      <w:r>
        <w:t xml:space="preserve"> verunreiniget werden: Eure beste und </w:t>
      </w:r>
      <w:proofErr w:type="spellStart"/>
      <w:r>
        <w:t>liebeste</w:t>
      </w:r>
      <w:proofErr w:type="spellEnd"/>
      <w:r>
        <w:t xml:space="preserve"> Freunde begehren euer Gesellschafft alsdenn nicht mehr / sie begehren euch nicht zu riechen oder zu sehen / wo sie es </w:t>
      </w:r>
      <w:proofErr w:type="spellStart"/>
      <w:r>
        <w:t>aendern</w:t>
      </w:r>
      <w:proofErr w:type="spellEnd"/>
      <w:r>
        <w:t xml:space="preserve"> </w:t>
      </w:r>
      <w:proofErr w:type="spellStart"/>
      <w:r>
        <w:t>koennen</w:t>
      </w:r>
      <w:proofErr w:type="spellEnd"/>
      <w:r>
        <w:t xml:space="preserve">: Kein Aas mag so </w:t>
      </w:r>
      <w:proofErr w:type="spellStart"/>
      <w:r>
        <w:t>stincken</w:t>
      </w:r>
      <w:proofErr w:type="spellEnd"/>
      <w:r>
        <w:t xml:space="preserve"> / als der prangende und </w:t>
      </w:r>
      <w:proofErr w:type="spellStart"/>
      <w:r>
        <w:t>geschmueckete</w:t>
      </w:r>
      <w:proofErr w:type="spellEnd"/>
      <w:r>
        <w:t xml:space="preserve"> </w:t>
      </w:r>
      <w:proofErr w:type="spellStart"/>
      <w:r>
        <w:t>Coerper</w:t>
      </w:r>
      <w:proofErr w:type="spellEnd"/>
      <w:r>
        <w:t xml:space="preserve"> </w:t>
      </w:r>
      <w:proofErr w:type="spellStart"/>
      <w:r>
        <w:t>kurtz</w:t>
      </w:r>
      <w:proofErr w:type="spellEnd"/>
      <w:r>
        <w:t xml:space="preserve"> nach dem Tode thun wird. Unterdessen aber eher der Tod kommt / was seyd ihr? Maden-</w:t>
      </w:r>
      <w:proofErr w:type="spellStart"/>
      <w:r>
        <w:t>Saecke</w:t>
      </w:r>
      <w:proofErr w:type="spellEnd"/>
      <w:r>
        <w:t xml:space="preserve"> / lebendige Graeber / darinnen die Leiber eurer Mit-Creaturen </w:t>
      </w:r>
      <w:proofErr w:type="spellStart"/>
      <w:r>
        <w:t>taeglich</w:t>
      </w:r>
      <w:proofErr w:type="spellEnd"/>
      <w:r>
        <w:t xml:space="preserve"> verschlungen und vergraben werden / und solcher </w:t>
      </w:r>
      <w:proofErr w:type="spellStart"/>
      <w:r>
        <w:t>gestalt</w:t>
      </w:r>
      <w:proofErr w:type="spellEnd"/>
      <w:r>
        <w:t xml:space="preserve"> gehet ihr wie die </w:t>
      </w:r>
      <w:proofErr w:type="spellStart"/>
      <w:r>
        <w:t>uebertuenchte</w:t>
      </w:r>
      <w:proofErr w:type="spellEnd"/>
      <w:r>
        <w:t xml:space="preserve"> Graeber: Wenn ihr den </w:t>
      </w:r>
      <w:proofErr w:type="spellStart"/>
      <w:r>
        <w:t>praechtigsten</w:t>
      </w:r>
      <w:proofErr w:type="spellEnd"/>
      <w:r>
        <w:t xml:space="preserve"> Stutzer inwendig sehen </w:t>
      </w:r>
      <w:proofErr w:type="spellStart"/>
      <w:r>
        <w:t>moechtet</w:t>
      </w:r>
      <w:proofErr w:type="spellEnd"/>
      <w:r>
        <w:t xml:space="preserve"> / so </w:t>
      </w:r>
      <w:proofErr w:type="spellStart"/>
      <w:r>
        <w:t>wuerdet</w:t>
      </w:r>
      <w:proofErr w:type="spellEnd"/>
      <w:r>
        <w:t xml:space="preserve"> ihr sagen / es sey ein grosser Unterscheid zwischen den innerlichen und den </w:t>
      </w:r>
      <w:proofErr w:type="spellStart"/>
      <w:r>
        <w:t>aeusserlichen</w:t>
      </w:r>
      <w:proofErr w:type="spellEnd"/>
      <w:r>
        <w:t xml:space="preserve">: Es </w:t>
      </w:r>
      <w:proofErr w:type="spellStart"/>
      <w:r>
        <w:t>kan</w:t>
      </w:r>
      <w:proofErr w:type="spellEnd"/>
      <w:r>
        <w:t xml:space="preserve"> seyn / daß ein hundert </w:t>
      </w:r>
      <w:proofErr w:type="spellStart"/>
      <w:r>
        <w:t>Wuerme</w:t>
      </w:r>
      <w:proofErr w:type="spellEnd"/>
      <w:r>
        <w:t xml:space="preserve"> kriechen in dem Leibe der ausgeputzten Damen / oder jenes </w:t>
      </w:r>
      <w:proofErr w:type="spellStart"/>
      <w:r>
        <w:t>ausgeschmueckten</w:t>
      </w:r>
      <w:proofErr w:type="spellEnd"/>
      <w:r>
        <w:t xml:space="preserve"> Narren / die doch so ihres Schmuckes halber wollen angesehen seyn. Wenn nur ein wenig von der Unreinigkeit die darinnen ist / sich </w:t>
      </w:r>
      <w:proofErr w:type="spellStart"/>
      <w:r>
        <w:t>auesserlich</w:t>
      </w:r>
      <w:proofErr w:type="spellEnd"/>
      <w:r>
        <w:t xml:space="preserve"> hervor thut / durch </w:t>
      </w:r>
      <w:proofErr w:type="spellStart"/>
      <w:r>
        <w:t>Kraetze</w:t>
      </w:r>
      <w:proofErr w:type="spellEnd"/>
      <w:r>
        <w:t xml:space="preserve"> oder Blattern so </w:t>
      </w:r>
      <w:proofErr w:type="spellStart"/>
      <w:r>
        <w:t>kan</w:t>
      </w:r>
      <w:proofErr w:type="spellEnd"/>
      <w:r>
        <w:t xml:space="preserve"> man sehen was es ist / das mit solcher </w:t>
      </w:r>
      <w:proofErr w:type="spellStart"/>
      <w:r>
        <w:t>Muehe</w:t>
      </w:r>
      <w:proofErr w:type="spellEnd"/>
      <w:r>
        <w:t xml:space="preserve"> und Fleiß sich zu </w:t>
      </w:r>
      <w:proofErr w:type="spellStart"/>
      <w:r>
        <w:t>schmuecken</w:t>
      </w:r>
      <w:proofErr w:type="spellEnd"/>
      <w:r>
        <w:t xml:space="preserve"> gewohnet war. </w:t>
      </w:r>
    </w:p>
    <w:p w14:paraId="0F174700" w14:textId="77777777" w:rsidR="006164D3" w:rsidRDefault="006164D3" w:rsidP="006164D3">
      <w:pPr>
        <w:pStyle w:val="StandardWeb"/>
      </w:pPr>
      <w:r>
        <w:t xml:space="preserve">Hinweg demnach mit solcher Eitelkeit / und bleibet nicht euer Lebenlang Kinder: </w:t>
      </w:r>
      <w:proofErr w:type="spellStart"/>
      <w:r>
        <w:t>Schaemet</w:t>
      </w:r>
      <w:proofErr w:type="spellEnd"/>
      <w:r>
        <w:t xml:space="preserve"> euch / daß ihr </w:t>
      </w:r>
      <w:proofErr w:type="spellStart"/>
      <w:r>
        <w:t>jemahlen</w:t>
      </w:r>
      <w:proofErr w:type="spellEnd"/>
      <w:r>
        <w:t xml:space="preserve"> seyd so </w:t>
      </w:r>
      <w:proofErr w:type="spellStart"/>
      <w:r>
        <w:t>thoericht</w:t>
      </w:r>
      <w:proofErr w:type="spellEnd"/>
      <w:r>
        <w:t xml:space="preserve"> gewesen / daß ihr </w:t>
      </w:r>
      <w:proofErr w:type="spellStart"/>
      <w:r>
        <w:t>dencket</w:t>
      </w:r>
      <w:proofErr w:type="spellEnd"/>
      <w:r>
        <w:t xml:space="preserve"> / man soll euch ehren wegen eines </w:t>
      </w:r>
      <w:proofErr w:type="spellStart"/>
      <w:r>
        <w:t>geborgeten</w:t>
      </w:r>
      <w:proofErr w:type="spellEnd"/>
      <w:r>
        <w:t xml:space="preserve"> </w:t>
      </w:r>
      <w:proofErr w:type="spellStart"/>
      <w:r>
        <w:t>Zierraths</w:t>
      </w:r>
      <w:proofErr w:type="spellEnd"/>
      <w:r>
        <w:t xml:space="preserve"> / den ihr des Abends ab / und des Morgens wieder anthut: Elende / </w:t>
      </w:r>
      <w:proofErr w:type="spellStart"/>
      <w:r>
        <w:t>verfuehrte</w:t>
      </w:r>
      <w:proofErr w:type="spellEnd"/>
      <w:r>
        <w:t xml:space="preserve"> </w:t>
      </w:r>
      <w:proofErr w:type="spellStart"/>
      <w:r>
        <w:t>Erd</w:t>
      </w:r>
      <w:proofErr w:type="spellEnd"/>
      <w:r>
        <w:t xml:space="preserve"> / Asche / und Wurmspeise / lasset doch eure Thorheit fahren / und erkennet euch selbst: Strebet darnach / </w:t>
      </w:r>
      <w:proofErr w:type="spellStart"/>
      <w:r>
        <w:t>wlches</w:t>
      </w:r>
      <w:proofErr w:type="spellEnd"/>
      <w:r>
        <w:t xml:space="preserve"> euch mit Recht mag Ehre und Ruhm zu </w:t>
      </w:r>
      <w:proofErr w:type="spellStart"/>
      <w:r>
        <w:t>wege</w:t>
      </w:r>
      <w:proofErr w:type="spellEnd"/>
      <w:r>
        <w:t xml:space="preserve"> bringen / und daß ihr </w:t>
      </w:r>
      <w:proofErr w:type="spellStart"/>
      <w:r>
        <w:t>moeget</w:t>
      </w:r>
      <w:proofErr w:type="spellEnd"/>
      <w:r>
        <w:t xml:space="preserve"> von GOtt geehret werden; Hinweg mit dem </w:t>
      </w:r>
      <w:proofErr w:type="spellStart"/>
      <w:r>
        <w:t>betrueglichen</w:t>
      </w:r>
      <w:proofErr w:type="spellEnd"/>
      <w:r>
        <w:t xml:space="preserve"> Zierrath / und Puppen-</w:t>
      </w:r>
      <w:proofErr w:type="spellStart"/>
      <w:r>
        <w:t>Werck</w:t>
      </w:r>
      <w:proofErr w:type="spellEnd"/>
      <w:r>
        <w:t xml:space="preserve"> / und trachten nach der rechtschaffenen inwendigen </w:t>
      </w:r>
      <w:proofErr w:type="spellStart"/>
      <w:r>
        <w:t>Wuerde</w:t>
      </w:r>
      <w:proofErr w:type="spellEnd"/>
      <w:r>
        <w:t xml:space="preserve">. Die Gnaden die GOtt der HErr in den Menschen geleget / die werden nicht </w:t>
      </w:r>
      <w:proofErr w:type="spellStart"/>
      <w:r>
        <w:t>erkant</w:t>
      </w:r>
      <w:proofErr w:type="spellEnd"/>
      <w:r>
        <w:t xml:space="preserve"> noch geehret durch feine Kleider / sondern sie werden durch derselben </w:t>
      </w:r>
      <w:proofErr w:type="spellStart"/>
      <w:r>
        <w:t>Uberfluß</w:t>
      </w:r>
      <w:proofErr w:type="spellEnd"/>
      <w:r>
        <w:t xml:space="preserve"> nur mehr </w:t>
      </w:r>
      <w:proofErr w:type="spellStart"/>
      <w:r>
        <w:t>verdunckelt</w:t>
      </w:r>
      <w:proofErr w:type="spellEnd"/>
      <w:r>
        <w:t xml:space="preserve"> und verunehret. Die inwendige Herrlichkeit ist die rechte Herrlichkeit. Das Ebenbild Gottes muß nothwendig die </w:t>
      </w:r>
      <w:proofErr w:type="spellStart"/>
      <w:r>
        <w:t>hoechste</w:t>
      </w:r>
      <w:proofErr w:type="spellEnd"/>
      <w:r>
        <w:t xml:space="preserve"> </w:t>
      </w:r>
      <w:proofErr w:type="spellStart"/>
      <w:r>
        <w:t>Schoenheit</w:t>
      </w:r>
      <w:proofErr w:type="spellEnd"/>
      <w:r>
        <w:t xml:space="preserve"> des Menschen seyn / dasselbe lasset leuchten in der Herrlichkeit eures Lebens / so werdet ihr in der That und </w:t>
      </w:r>
      <w:proofErr w:type="spellStart"/>
      <w:r>
        <w:t>Warheit</w:t>
      </w:r>
      <w:proofErr w:type="spellEnd"/>
      <w:r>
        <w:t xml:space="preserve"> geehret seyn. Petrus saget uns von einem solchen Wandel der Weiber / dadurch ihre </w:t>
      </w:r>
      <w:proofErr w:type="spellStart"/>
      <w:r>
        <w:t>Maenner</w:t>
      </w:r>
      <w:proofErr w:type="spellEnd"/>
      <w:r>
        <w:t xml:space="preserve"> auch ohne Wort gewonnen werden / in solchem sollen sie einher gehen; den beschreibet er aber also: Wenn sie ansehen euren keuschen Wandel in der Furcht / welcher </w:t>
      </w:r>
      <w:proofErr w:type="spellStart"/>
      <w:r>
        <w:t>Geschmuck</w:t>
      </w:r>
      <w:proofErr w:type="spellEnd"/>
      <w:r>
        <w:t xml:space="preserve"> soll nicht auswendig seyn mit Haarflechten und Gold umhangen / oder Kleider anlegen / sondern der verborgene Mensch des </w:t>
      </w:r>
      <w:proofErr w:type="spellStart"/>
      <w:r>
        <w:t>Hertzens</w:t>
      </w:r>
      <w:proofErr w:type="spellEnd"/>
      <w:r>
        <w:t xml:space="preserve"> </w:t>
      </w:r>
      <w:proofErr w:type="spellStart"/>
      <w:r>
        <w:t>unverruckt</w:t>
      </w:r>
      <w:proofErr w:type="spellEnd"/>
      <w:r>
        <w:t xml:space="preserve"> mit </w:t>
      </w:r>
      <w:proofErr w:type="spellStart"/>
      <w:r>
        <w:t>sanfftmuethigem</w:t>
      </w:r>
      <w:proofErr w:type="spellEnd"/>
      <w:r>
        <w:t xml:space="preserve"> und stillen Geist / das ist </w:t>
      </w:r>
      <w:proofErr w:type="spellStart"/>
      <w:r>
        <w:t>koestlich</w:t>
      </w:r>
      <w:proofErr w:type="spellEnd"/>
      <w:r>
        <w:t xml:space="preserve"> vor GOtt: Denn also haben sich auch vor Zeiten die heiligen Weiber </w:t>
      </w:r>
      <w:proofErr w:type="spellStart"/>
      <w:r>
        <w:t>geschmuecket</w:t>
      </w:r>
      <w:proofErr w:type="spellEnd"/>
      <w:r>
        <w:t xml:space="preserve"> / die ihre Hoffnung auf </w:t>
      </w:r>
      <w:proofErr w:type="spellStart"/>
      <w:r>
        <w:t>GOTt</w:t>
      </w:r>
      <w:proofErr w:type="spellEnd"/>
      <w:r>
        <w:t xml:space="preserve"> </w:t>
      </w:r>
      <w:proofErr w:type="spellStart"/>
      <w:r>
        <w:t>satzten</w:t>
      </w:r>
      <w:proofErr w:type="spellEnd"/>
      <w:r>
        <w:t xml:space="preserve"> / und ihren </w:t>
      </w:r>
      <w:proofErr w:type="spellStart"/>
      <w:r>
        <w:t>Maennern</w:t>
      </w:r>
      <w:proofErr w:type="spellEnd"/>
      <w:r>
        <w:t xml:space="preserve"> unterthan waren / 1. Petr. 3/ 1.2.3.4.5. </w:t>
      </w:r>
    </w:p>
    <w:p w14:paraId="0B0B72DE" w14:textId="77777777" w:rsidR="006164D3" w:rsidRDefault="006164D3" w:rsidP="006164D3">
      <w:pPr>
        <w:spacing w:after="0" w:line="240" w:lineRule="auto"/>
      </w:pPr>
      <w:r>
        <w:br w:type="page"/>
      </w:r>
    </w:p>
    <w:p w14:paraId="51425409" w14:textId="77777777" w:rsidR="006164D3" w:rsidRDefault="006164D3" w:rsidP="006164D3">
      <w:pPr>
        <w:pStyle w:val="berschrift1"/>
        <w:rPr>
          <w:sz w:val="48"/>
        </w:rPr>
      </w:pPr>
      <w:r>
        <w:t>Das XXVII. Capitel.</w:t>
      </w:r>
    </w:p>
    <w:p w14:paraId="789ECF9B" w14:textId="77777777" w:rsidR="006164D3" w:rsidRDefault="006164D3" w:rsidP="006164D3">
      <w:pPr>
        <w:pStyle w:val="StandardWeb"/>
      </w:pPr>
      <w:r>
        <w:rPr>
          <w:rStyle w:val="Fett"/>
          <w:rFonts w:eastAsiaTheme="majorEastAsia"/>
        </w:rPr>
        <w:t xml:space="preserve">Gut Gemach / geruhige Tage fleischlicher Friede /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7F8F748D" w14:textId="77777777" w:rsidR="006164D3" w:rsidRDefault="006164D3" w:rsidP="006164D3">
      <w:pPr>
        <w:pStyle w:val="StandardWeb"/>
      </w:pPr>
      <w:r>
        <w:t xml:space="preserve">Fleischlich Selbst hat noch ein </w:t>
      </w:r>
      <w:proofErr w:type="spellStart"/>
      <w:r>
        <w:t>Stueck</w:t>
      </w:r>
      <w:proofErr w:type="spellEnd"/>
      <w:r>
        <w:t xml:space="preserve"> / darinnen er muß </w:t>
      </w:r>
      <w:proofErr w:type="spellStart"/>
      <w:r>
        <w:t>verlaeugnet</w:t>
      </w:r>
      <w:proofErr w:type="spellEnd"/>
      <w:r>
        <w:t xml:space="preserve"> werden / nemlich: gut Gemach / geruhige Tage / fleischlicher oder </w:t>
      </w:r>
      <w:proofErr w:type="spellStart"/>
      <w:r>
        <w:t>irrdischer</w:t>
      </w:r>
      <w:proofErr w:type="spellEnd"/>
      <w:r>
        <w:t xml:space="preserve"> Friede / welche </w:t>
      </w:r>
      <w:proofErr w:type="spellStart"/>
      <w:r>
        <w:t>Stuecke</w:t>
      </w:r>
      <w:proofErr w:type="spellEnd"/>
      <w:r>
        <w:t xml:space="preserve"> insgemein die Selbst-liebende GOtt und dessen Gnade pflegen vorzuziehen. Ich verstehe hier aber </w:t>
      </w:r>
      <w:proofErr w:type="spellStart"/>
      <w:r>
        <w:t>beydes</w:t>
      </w:r>
      <w:proofErr w:type="spellEnd"/>
      <w:r>
        <w:t xml:space="preserve"> das Gemach des Leibes / und des </w:t>
      </w:r>
      <w:proofErr w:type="spellStart"/>
      <w:r>
        <w:t>Gemuethes</w:t>
      </w:r>
      <w:proofErr w:type="spellEnd"/>
      <w:r>
        <w:t xml:space="preserve"> / da einer faul ist und sich gut Gemach anthut / auch wenn er GOtt soll den Dienst leisten / den er </w:t>
      </w:r>
      <w:proofErr w:type="spellStart"/>
      <w:r>
        <w:t>vornemlich</w:t>
      </w:r>
      <w:proofErr w:type="spellEnd"/>
      <w:r>
        <w:t xml:space="preserve"> von </w:t>
      </w:r>
      <w:proofErr w:type="spellStart"/>
      <w:r>
        <w:t>ihme</w:t>
      </w:r>
      <w:proofErr w:type="spellEnd"/>
      <w:r>
        <w:t xml:space="preserve"> erfordert / wie auch insonderheit die </w:t>
      </w:r>
      <w:proofErr w:type="spellStart"/>
      <w:r>
        <w:t>Traegheit</w:t>
      </w:r>
      <w:proofErr w:type="spellEnd"/>
      <w:r>
        <w:t xml:space="preserve"> in den </w:t>
      </w:r>
      <w:proofErr w:type="spellStart"/>
      <w:r>
        <w:t>Wercken</w:t>
      </w:r>
      <w:proofErr w:type="spellEnd"/>
      <w:r>
        <w:t xml:space="preserve"> des </w:t>
      </w:r>
      <w:proofErr w:type="spellStart"/>
      <w:r>
        <w:t>Beruffs</w:t>
      </w:r>
      <w:proofErr w:type="spellEnd"/>
      <w:r>
        <w:t xml:space="preserve">. Eben dieselbe Macht des Fleisches die einen Menschen </w:t>
      </w:r>
      <w:proofErr w:type="spellStart"/>
      <w:r>
        <w:t>verfuehret</w:t>
      </w:r>
      <w:proofErr w:type="spellEnd"/>
      <w:r>
        <w:t xml:space="preserve"> zu </w:t>
      </w:r>
      <w:proofErr w:type="spellStart"/>
      <w:r>
        <w:t>Hurerey</w:t>
      </w:r>
      <w:proofErr w:type="spellEnd"/>
      <w:r>
        <w:t xml:space="preserve"> / </w:t>
      </w:r>
      <w:proofErr w:type="spellStart"/>
      <w:r>
        <w:t>Trunckenheit</w:t>
      </w:r>
      <w:proofErr w:type="spellEnd"/>
      <w:r>
        <w:t xml:space="preserve"> / Unreinigkeit / </w:t>
      </w:r>
      <w:proofErr w:type="spellStart"/>
      <w:r>
        <w:t>Geitz</w:t>
      </w:r>
      <w:proofErr w:type="spellEnd"/>
      <w:r>
        <w:t xml:space="preserve"> / die ziehet und treibet einen andern zur Faul- und </w:t>
      </w:r>
      <w:proofErr w:type="spellStart"/>
      <w:r>
        <w:t>Traegheit</w:t>
      </w:r>
      <w:proofErr w:type="spellEnd"/>
      <w:r>
        <w:t xml:space="preserve">. Es wird nur eben demselben Fleisch auf unterschiedliche Art und Weise gedienet: Weil dann der </w:t>
      </w:r>
      <w:proofErr w:type="spellStart"/>
      <w:r>
        <w:t>Mueßiggang</w:t>
      </w:r>
      <w:proofErr w:type="spellEnd"/>
      <w:r>
        <w:t xml:space="preserve"> und Faulheit eine so grosse und so gemeine </w:t>
      </w:r>
      <w:proofErr w:type="spellStart"/>
      <w:r>
        <w:t>Suende</w:t>
      </w:r>
      <w:proofErr w:type="spellEnd"/>
      <w:r>
        <w:t xml:space="preserve"> ist / und dennoch von den meisten so liederlich gehalten wird / so </w:t>
      </w:r>
      <w:proofErr w:type="spellStart"/>
      <w:r>
        <w:t>wil</w:t>
      </w:r>
      <w:proofErr w:type="spellEnd"/>
      <w:r>
        <w:t xml:space="preserve"> ich </w:t>
      </w:r>
      <w:proofErr w:type="spellStart"/>
      <w:r>
        <w:t>kuertzlich</w:t>
      </w:r>
      <w:proofErr w:type="spellEnd"/>
      <w:r>
        <w:t xml:space="preserve"> andeuten das </w:t>
      </w:r>
      <w:proofErr w:type="spellStart"/>
      <w:r>
        <w:t>Ubel</w:t>
      </w:r>
      <w:proofErr w:type="spellEnd"/>
      <w:r>
        <w:t xml:space="preserve"> das in derselben ist / und die Ursachen / die uns bewegen sollen dieselbe zu hassen. </w:t>
      </w:r>
    </w:p>
    <w:p w14:paraId="3D77402E" w14:textId="77777777" w:rsidR="006164D3" w:rsidRDefault="006164D3" w:rsidP="006164D3">
      <w:pPr>
        <w:pStyle w:val="StandardWeb"/>
      </w:pPr>
      <w:r>
        <w:t xml:space="preserve">1. Die </w:t>
      </w:r>
      <w:proofErr w:type="spellStart"/>
      <w:r>
        <w:t>Traegheit</w:t>
      </w:r>
      <w:proofErr w:type="spellEnd"/>
      <w:r>
        <w:t xml:space="preserve"> gehet </w:t>
      </w:r>
      <w:proofErr w:type="spellStart"/>
      <w:r>
        <w:t>schnurstrack</w:t>
      </w:r>
      <w:proofErr w:type="spellEnd"/>
      <w:r>
        <w:t xml:space="preserve"> entgegen dem Ende / dazu wir erschaffen sind / dazu wir erhalten werden / darum wir lieben / und </w:t>
      </w:r>
      <w:proofErr w:type="spellStart"/>
      <w:r>
        <w:t>reitzet</w:t>
      </w:r>
      <w:proofErr w:type="spellEnd"/>
      <w:r>
        <w:t xml:space="preserve"> also GOtt / daß er uns als </w:t>
      </w:r>
      <w:proofErr w:type="spellStart"/>
      <w:r>
        <w:t>unnuetze</w:t>
      </w:r>
      <w:proofErr w:type="spellEnd"/>
      <w:r>
        <w:t xml:space="preserve"> </w:t>
      </w:r>
      <w:proofErr w:type="spellStart"/>
      <w:r>
        <w:t>Baeume</w:t>
      </w:r>
      <w:proofErr w:type="spellEnd"/>
      <w:r>
        <w:t xml:space="preserve"> abhauen / und ins Feuer </w:t>
      </w:r>
      <w:proofErr w:type="spellStart"/>
      <w:r>
        <w:t>werffen</w:t>
      </w:r>
      <w:proofErr w:type="spellEnd"/>
      <w:r>
        <w:t xml:space="preserve"> muß. Wer </w:t>
      </w:r>
      <w:proofErr w:type="spellStart"/>
      <w:r>
        <w:t>darff</w:t>
      </w:r>
      <w:proofErr w:type="spellEnd"/>
      <w:r>
        <w:t xml:space="preserve"> der </w:t>
      </w:r>
      <w:proofErr w:type="spellStart"/>
      <w:r>
        <w:t>Weißheit</w:t>
      </w:r>
      <w:proofErr w:type="spellEnd"/>
      <w:r>
        <w:t xml:space="preserve"> Gottes ein solch Unrecht thun / daß er </w:t>
      </w:r>
      <w:proofErr w:type="spellStart"/>
      <w:r>
        <w:t>wolte</w:t>
      </w:r>
      <w:proofErr w:type="spellEnd"/>
      <w:r>
        <w:t xml:space="preserve"> sagen / GOtt </w:t>
      </w:r>
      <w:proofErr w:type="spellStart"/>
      <w:r>
        <w:t>haette</w:t>
      </w:r>
      <w:proofErr w:type="spellEnd"/>
      <w:r>
        <w:t xml:space="preserve"> uns erschaffen / daß wir nichts thun </w:t>
      </w:r>
      <w:proofErr w:type="spellStart"/>
      <w:r>
        <w:t>solten</w:t>
      </w:r>
      <w:proofErr w:type="spellEnd"/>
      <w:r>
        <w:t xml:space="preserve">? Wenn einer ein Haus bauet / das thut er darum / damit man darinnen wohnen </w:t>
      </w:r>
      <w:proofErr w:type="spellStart"/>
      <w:r>
        <w:t>moegen</w:t>
      </w:r>
      <w:proofErr w:type="spellEnd"/>
      <w:r>
        <w:t xml:space="preserve">; macht oder </w:t>
      </w:r>
      <w:proofErr w:type="spellStart"/>
      <w:r>
        <w:t>kaufft</w:t>
      </w:r>
      <w:proofErr w:type="spellEnd"/>
      <w:r>
        <w:t xml:space="preserve"> er eine </w:t>
      </w:r>
      <w:proofErr w:type="spellStart"/>
      <w:r>
        <w:t>Uhre</w:t>
      </w:r>
      <w:proofErr w:type="spellEnd"/>
      <w:r>
        <w:t xml:space="preserve"> / es </w:t>
      </w:r>
      <w:proofErr w:type="spellStart"/>
      <w:r>
        <w:t>geschicht</w:t>
      </w:r>
      <w:proofErr w:type="spellEnd"/>
      <w:r>
        <w:t xml:space="preserve"> darum / daß er dabey sehen </w:t>
      </w:r>
      <w:proofErr w:type="spellStart"/>
      <w:r>
        <w:t>moege</w:t>
      </w:r>
      <w:proofErr w:type="spellEnd"/>
      <w:r>
        <w:t xml:space="preserve"> was </w:t>
      </w:r>
      <w:proofErr w:type="spellStart"/>
      <w:r>
        <w:t>fuer</w:t>
      </w:r>
      <w:proofErr w:type="spellEnd"/>
      <w:r>
        <w:t xml:space="preserve"> Zeit am Tage es ist; und so hat ein jegliches Ding seinen Nutzen dazu es gemacht wird: Ist denn der Mensch allein erschaffen </w:t>
      </w:r>
      <w:proofErr w:type="spellStart"/>
      <w:r>
        <w:t>mueßig</w:t>
      </w:r>
      <w:proofErr w:type="spellEnd"/>
      <w:r>
        <w:t xml:space="preserve"> zu seyn? Was? </w:t>
      </w:r>
      <w:proofErr w:type="spellStart"/>
      <w:r>
        <w:t>solte</w:t>
      </w:r>
      <w:proofErr w:type="spellEnd"/>
      <w:r>
        <w:t xml:space="preserve"> der Mensch / der die vortrefflichste Creatur ist von allen </w:t>
      </w:r>
      <w:proofErr w:type="spellStart"/>
      <w:r>
        <w:t>irrdischen</w:t>
      </w:r>
      <w:proofErr w:type="spellEnd"/>
      <w:r>
        <w:t xml:space="preserve"> Creaturen / und geschickt ist nicht allein etwas auszurichten / sondern auch das </w:t>
      </w:r>
      <w:proofErr w:type="spellStart"/>
      <w:r>
        <w:t>hoechste</w:t>
      </w:r>
      <w:proofErr w:type="spellEnd"/>
      <w:r>
        <w:t xml:space="preserve"> </w:t>
      </w:r>
      <w:proofErr w:type="spellStart"/>
      <w:r>
        <w:t>Werck</w:t>
      </w:r>
      <w:proofErr w:type="spellEnd"/>
      <w:r>
        <w:t xml:space="preserve"> zu verrichten / </w:t>
      </w:r>
      <w:proofErr w:type="spellStart"/>
      <w:r>
        <w:t>solte</w:t>
      </w:r>
      <w:proofErr w:type="spellEnd"/>
      <w:r>
        <w:t xml:space="preserve"> der </w:t>
      </w:r>
      <w:proofErr w:type="spellStart"/>
      <w:r>
        <w:t>mueßig</w:t>
      </w:r>
      <w:proofErr w:type="spellEnd"/>
      <w:r>
        <w:t xml:space="preserve"> seyn? Mit Recht mag GOtt der HErr einen solchen niederhauen als einen ausgestorbenen und verdorreten Baum / damit er nicht mehr </w:t>
      </w:r>
      <w:proofErr w:type="spellStart"/>
      <w:r>
        <w:t>moege</w:t>
      </w:r>
      <w:proofErr w:type="spellEnd"/>
      <w:r>
        <w:t xml:space="preserve"> hindern das Land. </w:t>
      </w:r>
    </w:p>
    <w:p w14:paraId="22E60166" w14:textId="77777777" w:rsidR="006164D3" w:rsidRDefault="006164D3" w:rsidP="006164D3">
      <w:pPr>
        <w:pStyle w:val="StandardWeb"/>
      </w:pPr>
      <w:r>
        <w:t xml:space="preserve">2. Faulheit ist eine </w:t>
      </w:r>
      <w:proofErr w:type="spellStart"/>
      <w:r>
        <w:t>Suende</w:t>
      </w:r>
      <w:proofErr w:type="spellEnd"/>
      <w:r>
        <w:t xml:space="preserve"> / dadurch die herrlichsten Gaben GOttes </w:t>
      </w:r>
      <w:proofErr w:type="spellStart"/>
      <w:r>
        <w:t>verlohren</w:t>
      </w:r>
      <w:proofErr w:type="spellEnd"/>
      <w:r>
        <w:t xml:space="preserve"> werden. Unsere </w:t>
      </w:r>
      <w:proofErr w:type="spellStart"/>
      <w:r>
        <w:t>Kraeffte</w:t>
      </w:r>
      <w:proofErr w:type="spellEnd"/>
      <w:r>
        <w:t xml:space="preserve"> / unsere Glieder sind seine Gaben / sein Pfund / die er uns vertrauet hat zu seinem Dienste zu gebrauchen / also haben wir auch von </w:t>
      </w:r>
      <w:proofErr w:type="spellStart"/>
      <w:r>
        <w:t>ihme</w:t>
      </w:r>
      <w:proofErr w:type="spellEnd"/>
      <w:r>
        <w:t xml:space="preserve"> unsere </w:t>
      </w:r>
      <w:proofErr w:type="spellStart"/>
      <w:r>
        <w:t>Gueter</w:t>
      </w:r>
      <w:proofErr w:type="spellEnd"/>
      <w:r>
        <w:t xml:space="preserve"> / und alles was wir haben / und sollen wir dasselbe </w:t>
      </w:r>
      <w:proofErr w:type="spellStart"/>
      <w:r>
        <w:t>verhelen</w:t>
      </w:r>
      <w:proofErr w:type="spellEnd"/>
      <w:r>
        <w:t xml:space="preserve"> in einem Schweißtuch / oder aus Faulheit </w:t>
      </w:r>
      <w:proofErr w:type="spellStart"/>
      <w:r>
        <w:t>versaeumen</w:t>
      </w:r>
      <w:proofErr w:type="spellEnd"/>
      <w:r>
        <w:t xml:space="preserve"> dasselbe zu gebrauchen? O wie viel vortreffliche Gnaden liegen unfruchtbar / weil diejenigen faul sind die sie anwenden / und damit wuchern </w:t>
      </w:r>
      <w:proofErr w:type="spellStart"/>
      <w:r>
        <w:t>solten</w:t>
      </w:r>
      <w:proofErr w:type="spellEnd"/>
      <w:r>
        <w:t xml:space="preserve">. </w:t>
      </w:r>
      <w:proofErr w:type="spellStart"/>
      <w:r>
        <w:t>Bedencket</w:t>
      </w:r>
      <w:proofErr w:type="spellEnd"/>
      <w:r>
        <w:t xml:space="preserve"> / wie viel herrliche Dinge bey seit gesetzet werden in einer jeglichen Stunde / die ihr umsonst anwendet: So viel an euch ist / so machet ihr / daß die </w:t>
      </w:r>
      <w:proofErr w:type="spellStart"/>
      <w:r>
        <w:t>gantze</w:t>
      </w:r>
      <w:proofErr w:type="spellEnd"/>
      <w:r>
        <w:t xml:space="preserve"> </w:t>
      </w:r>
      <w:proofErr w:type="spellStart"/>
      <w:r>
        <w:t>Schoepffung</w:t>
      </w:r>
      <w:proofErr w:type="spellEnd"/>
      <w:r>
        <w:t xml:space="preserve"> vergebens sey / und vergebens arbeite. Wie </w:t>
      </w:r>
      <w:proofErr w:type="spellStart"/>
      <w:r>
        <w:t>solte</w:t>
      </w:r>
      <w:proofErr w:type="spellEnd"/>
      <w:r>
        <w:t xml:space="preserve"> die Sonne eine Stunde / oder eine Minute um </w:t>
      </w:r>
      <w:proofErr w:type="spellStart"/>
      <w:r>
        <w:t>eurentwillen</w:t>
      </w:r>
      <w:proofErr w:type="spellEnd"/>
      <w:r>
        <w:t xml:space="preserve"> vergebens scheinen? Wie </w:t>
      </w:r>
      <w:proofErr w:type="spellStart"/>
      <w:r>
        <w:t>solte</w:t>
      </w:r>
      <w:proofErr w:type="spellEnd"/>
      <w:r>
        <w:t xml:space="preserve"> die Erde euch eine Stunde vergebens tragen? Wie </w:t>
      </w:r>
      <w:proofErr w:type="spellStart"/>
      <w:r>
        <w:t>solten</w:t>
      </w:r>
      <w:proofErr w:type="spellEnd"/>
      <w:r>
        <w:t xml:space="preserve"> die Brunnen und </w:t>
      </w:r>
      <w:proofErr w:type="spellStart"/>
      <w:r>
        <w:t>Stroeme</w:t>
      </w:r>
      <w:proofErr w:type="spellEnd"/>
      <w:r>
        <w:t xml:space="preserve"> eine Stunde euch zu gefallen vergebens fliessen? Wie </w:t>
      </w:r>
      <w:proofErr w:type="spellStart"/>
      <w:r>
        <w:t>solte</w:t>
      </w:r>
      <w:proofErr w:type="spellEnd"/>
      <w:r>
        <w:t xml:space="preserve"> die </w:t>
      </w:r>
      <w:proofErr w:type="spellStart"/>
      <w:r>
        <w:t>Lufft</w:t>
      </w:r>
      <w:proofErr w:type="spellEnd"/>
      <w:r>
        <w:t xml:space="preserve"> eine Stunde euch vergebens erfrischen? Wie </w:t>
      </w:r>
      <w:proofErr w:type="spellStart"/>
      <w:r>
        <w:t>solte</w:t>
      </w:r>
      <w:proofErr w:type="spellEnd"/>
      <w:r>
        <w:t xml:space="preserve"> euer </w:t>
      </w:r>
      <w:proofErr w:type="spellStart"/>
      <w:r>
        <w:t>Pulß</w:t>
      </w:r>
      <w:proofErr w:type="spellEnd"/>
      <w:r>
        <w:t xml:space="preserve"> einen Schlag vergebens schlagen? Wie </w:t>
      </w:r>
      <w:proofErr w:type="spellStart"/>
      <w:r>
        <w:t>solten</w:t>
      </w:r>
      <w:proofErr w:type="spellEnd"/>
      <w:r>
        <w:t xml:space="preserve"> eure Lungen </w:t>
      </w:r>
      <w:proofErr w:type="spellStart"/>
      <w:r>
        <w:t>einmahl</w:t>
      </w:r>
      <w:proofErr w:type="spellEnd"/>
      <w:r>
        <w:t xml:space="preserve"> vergebens Athem ziehen? Soll alles </w:t>
      </w:r>
      <w:proofErr w:type="spellStart"/>
      <w:r>
        <w:t>beschaefftig</w:t>
      </w:r>
      <w:proofErr w:type="spellEnd"/>
      <w:r>
        <w:t xml:space="preserve"> seyn / und arbeiten </w:t>
      </w:r>
      <w:proofErr w:type="spellStart"/>
      <w:r>
        <w:t>eurent</w:t>
      </w:r>
      <w:proofErr w:type="spellEnd"/>
      <w:r>
        <w:t xml:space="preserve"> wegen / und ihr dennoch </w:t>
      </w:r>
      <w:proofErr w:type="spellStart"/>
      <w:r>
        <w:t>gedencken</w:t>
      </w:r>
      <w:proofErr w:type="spellEnd"/>
      <w:r>
        <w:t xml:space="preserve"> Faulheit sey keine </w:t>
      </w:r>
      <w:proofErr w:type="spellStart"/>
      <w:r>
        <w:t>Suendeß</w:t>
      </w:r>
      <w:proofErr w:type="spellEnd"/>
      <w:r>
        <w:t xml:space="preserve"> </w:t>
      </w:r>
    </w:p>
    <w:p w14:paraId="6CD073FA" w14:textId="77777777" w:rsidR="006164D3" w:rsidRDefault="006164D3" w:rsidP="006164D3">
      <w:pPr>
        <w:pStyle w:val="StandardWeb"/>
      </w:pPr>
      <w:r>
        <w:t xml:space="preserve">3. Faulheit und </w:t>
      </w:r>
      <w:proofErr w:type="spellStart"/>
      <w:r>
        <w:t>Traegheit</w:t>
      </w:r>
      <w:proofErr w:type="spellEnd"/>
      <w:r>
        <w:t xml:space="preserve"> ist eine </w:t>
      </w:r>
      <w:proofErr w:type="spellStart"/>
      <w:r>
        <w:t>Suendeß</w:t>
      </w:r>
      <w:proofErr w:type="spellEnd"/>
      <w:r>
        <w:t xml:space="preserve"> dadurch ihr viel herrlicher Zeit verlieret; Alle die Zeit darinnen ihr </w:t>
      </w:r>
      <w:proofErr w:type="spellStart"/>
      <w:r>
        <w:t>mueßig</w:t>
      </w:r>
      <w:proofErr w:type="spellEnd"/>
      <w:r>
        <w:t xml:space="preserve"> seyd ist </w:t>
      </w:r>
      <w:proofErr w:type="spellStart"/>
      <w:r>
        <w:t>verlohren</w:t>
      </w:r>
      <w:proofErr w:type="spellEnd"/>
      <w:r>
        <w:t xml:space="preserve">: Ja wenn ihr bey der Arbeit seyd / und seyd </w:t>
      </w:r>
      <w:proofErr w:type="spellStart"/>
      <w:r>
        <w:t>traege</w:t>
      </w:r>
      <w:proofErr w:type="spellEnd"/>
      <w:r>
        <w:t xml:space="preserve"> dabey / so verlieret ihr viel Zeit: Ein fleißiger Mensch </w:t>
      </w:r>
      <w:proofErr w:type="spellStart"/>
      <w:r>
        <w:t>kan</w:t>
      </w:r>
      <w:proofErr w:type="spellEnd"/>
      <w:r>
        <w:t xml:space="preserve"> weiter gehen / und mehr thun in einer Stunde / denn ein </w:t>
      </w:r>
      <w:proofErr w:type="spellStart"/>
      <w:r>
        <w:t>Faulentzer</w:t>
      </w:r>
      <w:proofErr w:type="spellEnd"/>
      <w:r>
        <w:t xml:space="preserve"> in 2. Ist nun unsere Zeit so </w:t>
      </w:r>
      <w:proofErr w:type="spellStart"/>
      <w:r>
        <w:t>kurtz</w:t>
      </w:r>
      <w:proofErr w:type="spellEnd"/>
      <w:r>
        <w:t xml:space="preserve"> und </w:t>
      </w:r>
      <w:proofErr w:type="spellStart"/>
      <w:r>
        <w:t>koestlich</w:t>
      </w:r>
      <w:proofErr w:type="spellEnd"/>
      <w:r>
        <w:t xml:space="preserve"> / und ist dennoch </w:t>
      </w:r>
      <w:proofErr w:type="spellStart"/>
      <w:r>
        <w:t>Mueßiggang</w:t>
      </w:r>
      <w:proofErr w:type="spellEnd"/>
      <w:r>
        <w:t xml:space="preserve"> ein schlechte </w:t>
      </w:r>
      <w:proofErr w:type="spellStart"/>
      <w:r>
        <w:t>Suende</w:t>
      </w:r>
      <w:proofErr w:type="spellEnd"/>
      <w:r>
        <w:t xml:space="preserve">? Soll man </w:t>
      </w:r>
      <w:proofErr w:type="spellStart"/>
      <w:r>
        <w:t>faulentzen</w:t>
      </w:r>
      <w:proofErr w:type="spellEnd"/>
      <w:r>
        <w:t xml:space="preserve"> / da die Nacht so nahe ist / darinnen man nicht arbeiten </w:t>
      </w:r>
      <w:proofErr w:type="spellStart"/>
      <w:r>
        <w:t>kan</w:t>
      </w:r>
      <w:proofErr w:type="spellEnd"/>
      <w:r>
        <w:t xml:space="preserve"> / da die Ewigkeit so nahe ist / da unsere Zeit so </w:t>
      </w:r>
      <w:proofErr w:type="spellStart"/>
      <w:r>
        <w:t>kurtz</w:t>
      </w:r>
      <w:proofErr w:type="spellEnd"/>
      <w:r>
        <w:t xml:space="preserve"> ist? O arbeitet / weil es Tag ist / denn die Nacht kommet / darinnen man nicht arbeiten </w:t>
      </w:r>
      <w:proofErr w:type="spellStart"/>
      <w:r>
        <w:t>kan</w:t>
      </w:r>
      <w:proofErr w:type="spellEnd"/>
      <w:r>
        <w:t xml:space="preserve">. Wenn diese </w:t>
      </w:r>
      <w:proofErr w:type="spellStart"/>
      <w:r>
        <w:t>Suende</w:t>
      </w:r>
      <w:proofErr w:type="spellEnd"/>
      <w:r>
        <w:t xml:space="preserve"> der Faulheit nicht mehr in sich </w:t>
      </w:r>
      <w:proofErr w:type="spellStart"/>
      <w:r>
        <w:t>haette</w:t>
      </w:r>
      <w:proofErr w:type="spellEnd"/>
      <w:r>
        <w:t xml:space="preserve"> / als daß sie so viel Zeit </w:t>
      </w:r>
      <w:proofErr w:type="spellStart"/>
      <w:r>
        <w:t>wegstiehlet</w:t>
      </w:r>
      <w:proofErr w:type="spellEnd"/>
      <w:r>
        <w:t xml:space="preserve"> / so </w:t>
      </w:r>
      <w:proofErr w:type="spellStart"/>
      <w:r>
        <w:t>koente</w:t>
      </w:r>
      <w:proofErr w:type="spellEnd"/>
      <w:r>
        <w:t xml:space="preserve"> man sie doch nicht geringer achten / als </w:t>
      </w:r>
      <w:proofErr w:type="spellStart"/>
      <w:r>
        <w:t>schaendlichen</w:t>
      </w:r>
      <w:proofErr w:type="spellEnd"/>
      <w:r>
        <w:t xml:space="preserve"> Diebstahl. </w:t>
      </w:r>
    </w:p>
    <w:p w14:paraId="13FE3A6E" w14:textId="77777777" w:rsidR="006164D3" w:rsidRDefault="006164D3" w:rsidP="006164D3">
      <w:pPr>
        <w:pStyle w:val="StandardWeb"/>
      </w:pPr>
      <w:r>
        <w:t xml:space="preserve">4. Durch Faulheit berauben wir uns selbst. Wir </w:t>
      </w:r>
      <w:proofErr w:type="spellStart"/>
      <w:r>
        <w:t>moechten</w:t>
      </w:r>
      <w:proofErr w:type="spellEnd"/>
      <w:r>
        <w:t xml:space="preserve"> in der Zeit / daß wir </w:t>
      </w:r>
      <w:proofErr w:type="spellStart"/>
      <w:r>
        <w:t>mueßig</w:t>
      </w:r>
      <w:proofErr w:type="spellEnd"/>
      <w:r>
        <w:t xml:space="preserve"> sind / etwas Gutes uns zuwege bringen / ja noch </w:t>
      </w:r>
      <w:proofErr w:type="spellStart"/>
      <w:r>
        <w:t>einmahl</w:t>
      </w:r>
      <w:proofErr w:type="spellEnd"/>
      <w:r>
        <w:t xml:space="preserve"> so viel fortbringen in unser Arbeit / wenn Faulheit uns nicht hinderte. Wer laß in seiner Arbeit ist / der ist ein Bruder des / der das Seine umbringet / Prov. 18/ 9. Faulheit ist ein Selbst-Mord / viele verderben / weil sie nur immer stille liegen und </w:t>
      </w:r>
      <w:proofErr w:type="spellStart"/>
      <w:r>
        <w:t>wuenschen</w:t>
      </w:r>
      <w:proofErr w:type="spellEnd"/>
      <w:r>
        <w:t xml:space="preserve">. Es ist eine </w:t>
      </w:r>
      <w:proofErr w:type="spellStart"/>
      <w:r>
        <w:t>Suende</w:t>
      </w:r>
      <w:proofErr w:type="spellEnd"/>
      <w:r>
        <w:t xml:space="preserve"> / die die Seele und den Leib </w:t>
      </w:r>
      <w:proofErr w:type="spellStart"/>
      <w:r>
        <w:t>toedtet</w:t>
      </w:r>
      <w:proofErr w:type="spellEnd"/>
      <w:r>
        <w:t xml:space="preserve"> / Prov. 21/ 25. Der Faule stirbet </w:t>
      </w:r>
      <w:proofErr w:type="spellStart"/>
      <w:r>
        <w:t>ueber</w:t>
      </w:r>
      <w:proofErr w:type="spellEnd"/>
      <w:r>
        <w:t xml:space="preserve"> seinem </w:t>
      </w:r>
      <w:proofErr w:type="spellStart"/>
      <w:r>
        <w:t>Wuenschen</w:t>
      </w:r>
      <w:proofErr w:type="spellEnd"/>
      <w:r>
        <w:t xml:space="preserve"> / denn seine </w:t>
      </w:r>
      <w:proofErr w:type="spellStart"/>
      <w:r>
        <w:t>Haende</w:t>
      </w:r>
      <w:proofErr w:type="spellEnd"/>
      <w:r>
        <w:t xml:space="preserve"> wollen </w:t>
      </w:r>
      <w:proofErr w:type="spellStart"/>
      <w:r>
        <w:t>nichtes</w:t>
      </w:r>
      <w:proofErr w:type="spellEnd"/>
      <w:r>
        <w:t xml:space="preserve"> thun. Es ist die gemeinste </w:t>
      </w:r>
      <w:proofErr w:type="spellStart"/>
      <w:r>
        <w:t>Ursach</w:t>
      </w:r>
      <w:proofErr w:type="spellEnd"/>
      <w:r>
        <w:t xml:space="preserve"> des Mangels und Bettelstabes / und was </w:t>
      </w:r>
      <w:proofErr w:type="spellStart"/>
      <w:r>
        <w:t>fuer</w:t>
      </w:r>
      <w:proofErr w:type="spellEnd"/>
      <w:r>
        <w:t xml:space="preserve"> Trost </w:t>
      </w:r>
      <w:proofErr w:type="spellStart"/>
      <w:r>
        <w:t>kan</w:t>
      </w:r>
      <w:proofErr w:type="spellEnd"/>
      <w:r>
        <w:t xml:space="preserve"> einer haben unter solcher </w:t>
      </w:r>
      <w:proofErr w:type="spellStart"/>
      <w:r>
        <w:t>Truebsal</w:t>
      </w:r>
      <w:proofErr w:type="spellEnd"/>
      <w:r>
        <w:t xml:space="preserve"> / die er </w:t>
      </w:r>
      <w:proofErr w:type="spellStart"/>
      <w:r>
        <w:t>ueber</w:t>
      </w:r>
      <w:proofErr w:type="spellEnd"/>
      <w:r>
        <w:t xml:space="preserve"> sich selber ladet? Wenn euch hernach Kleider oder Speise entbricht / oder euer Weib und Kind darben / wie </w:t>
      </w:r>
      <w:proofErr w:type="spellStart"/>
      <w:r>
        <w:t>koennet</w:t>
      </w:r>
      <w:proofErr w:type="spellEnd"/>
      <w:r>
        <w:t xml:space="preserve"> ihr vermuthen / daß GOtt euch versorgen / und euch aus solchem Mangel heraus </w:t>
      </w:r>
      <w:proofErr w:type="spellStart"/>
      <w:r>
        <w:t>helffen</w:t>
      </w:r>
      <w:proofErr w:type="spellEnd"/>
      <w:r>
        <w:t xml:space="preserve"> wolle / wenn ihr dieses selber </w:t>
      </w:r>
      <w:proofErr w:type="spellStart"/>
      <w:r>
        <w:t>ueber</w:t>
      </w:r>
      <w:proofErr w:type="spellEnd"/>
      <w:r>
        <w:t xml:space="preserve"> euch ziehet / damit ihr eurem Fleisch gefallet / welches sein Feind ist? Und wie </w:t>
      </w:r>
      <w:proofErr w:type="spellStart"/>
      <w:r>
        <w:t>koennen</w:t>
      </w:r>
      <w:proofErr w:type="spellEnd"/>
      <w:r>
        <w:t xml:space="preserve"> auch gute Leute Mitleiden mit euch haben? Wenn GOtt euch Armuth zuschicket / und ihr gerathet ohne eure Schuld in Armuth / so ist es freylich aller Christen Pflicht euch </w:t>
      </w:r>
      <w:proofErr w:type="spellStart"/>
      <w:r>
        <w:t>beyzuspringen</w:t>
      </w:r>
      <w:proofErr w:type="spellEnd"/>
      <w:r>
        <w:t xml:space="preserve">; Allein wenn euch Faulheit oder Hoffart / oder Fressen und </w:t>
      </w:r>
      <w:proofErr w:type="spellStart"/>
      <w:r>
        <w:t>Sauffen</w:t>
      </w:r>
      <w:proofErr w:type="spellEnd"/>
      <w:r>
        <w:t xml:space="preserve"> / etc. an den Bettelstab bringet / so sehe ich keine </w:t>
      </w:r>
      <w:proofErr w:type="spellStart"/>
      <w:r>
        <w:t>Ursach</w:t>
      </w:r>
      <w:proofErr w:type="spellEnd"/>
      <w:r>
        <w:t xml:space="preserve"> / warum sie euch weiter </w:t>
      </w:r>
      <w:proofErr w:type="spellStart"/>
      <w:r>
        <w:t>helffen</w:t>
      </w:r>
      <w:proofErr w:type="spellEnd"/>
      <w:r>
        <w:t xml:space="preserve"> </w:t>
      </w:r>
      <w:proofErr w:type="spellStart"/>
      <w:r>
        <w:t>solten</w:t>
      </w:r>
      <w:proofErr w:type="spellEnd"/>
      <w:r>
        <w:t xml:space="preserve"> / als daß ihr nur nicht verschmachten </w:t>
      </w:r>
      <w:proofErr w:type="spellStart"/>
      <w:r>
        <w:t>moechtet</w:t>
      </w:r>
      <w:proofErr w:type="spellEnd"/>
      <w:r>
        <w:t xml:space="preserve"> / </w:t>
      </w:r>
      <w:proofErr w:type="spellStart"/>
      <w:r>
        <w:t>biß</w:t>
      </w:r>
      <w:proofErr w:type="spellEnd"/>
      <w:r>
        <w:t xml:space="preserve"> daß ihr euch von </w:t>
      </w:r>
      <w:proofErr w:type="spellStart"/>
      <w:r>
        <w:t>Hertzen</w:t>
      </w:r>
      <w:proofErr w:type="spellEnd"/>
      <w:r>
        <w:t xml:space="preserve"> bekehret und Busse thut. Denn wenn ihr </w:t>
      </w:r>
      <w:proofErr w:type="spellStart"/>
      <w:r>
        <w:t>bestaendig</w:t>
      </w:r>
      <w:proofErr w:type="spellEnd"/>
      <w:r>
        <w:t xml:space="preserve"> ergeben seyd der </w:t>
      </w:r>
      <w:proofErr w:type="spellStart"/>
      <w:r>
        <w:t>Suende</w:t>
      </w:r>
      <w:proofErr w:type="spellEnd"/>
      <w:r>
        <w:t xml:space="preserve"> eurem Fleisch zu gefallen / so muß ich euch nicht in euren </w:t>
      </w:r>
      <w:proofErr w:type="spellStart"/>
      <w:r>
        <w:t>Suenden</w:t>
      </w:r>
      <w:proofErr w:type="spellEnd"/>
      <w:r>
        <w:t xml:space="preserve"> </w:t>
      </w:r>
      <w:proofErr w:type="spellStart"/>
      <w:r>
        <w:t>helfffen</w:t>
      </w:r>
      <w:proofErr w:type="spellEnd"/>
      <w:r>
        <w:t xml:space="preserve"> oder </w:t>
      </w:r>
      <w:proofErr w:type="spellStart"/>
      <w:r>
        <w:t>befoerderlich</w:t>
      </w:r>
      <w:proofErr w:type="spellEnd"/>
      <w:r>
        <w:t xml:space="preserve"> seyn / </w:t>
      </w:r>
      <w:proofErr w:type="spellStart"/>
      <w:r>
        <w:t>indeme</w:t>
      </w:r>
      <w:proofErr w:type="spellEnd"/>
      <w:r>
        <w:t xml:space="preserve"> ich euch dasjenige vorstrecke / dadurch ihr in euren </w:t>
      </w:r>
      <w:proofErr w:type="spellStart"/>
      <w:r>
        <w:t>Suenden</w:t>
      </w:r>
      <w:proofErr w:type="spellEnd"/>
      <w:r>
        <w:t xml:space="preserve"> </w:t>
      </w:r>
      <w:proofErr w:type="spellStart"/>
      <w:r>
        <w:t>moeget</w:t>
      </w:r>
      <w:proofErr w:type="spellEnd"/>
      <w:r>
        <w:t xml:space="preserve"> </w:t>
      </w:r>
      <w:proofErr w:type="spellStart"/>
      <w:r>
        <w:t>gestaercket</w:t>
      </w:r>
      <w:proofErr w:type="spellEnd"/>
      <w:r>
        <w:t xml:space="preserve"> werden. Wo ich nicht muß meines eigenen Leibes warten / daß er geil werde / so muß </w:t>
      </w:r>
      <w:proofErr w:type="spellStart"/>
      <w:r>
        <w:t>ichs</w:t>
      </w:r>
      <w:proofErr w:type="spellEnd"/>
      <w:r>
        <w:t xml:space="preserve"> viel weniger thun bey eines andern Leibe. Allein </w:t>
      </w:r>
      <w:proofErr w:type="spellStart"/>
      <w:r>
        <w:t>ueber</w:t>
      </w:r>
      <w:proofErr w:type="spellEnd"/>
      <w:r>
        <w:t xml:space="preserve"> </w:t>
      </w:r>
      <w:proofErr w:type="spellStart"/>
      <w:r>
        <w:t>diß</w:t>
      </w:r>
      <w:proofErr w:type="spellEnd"/>
      <w:r>
        <w:t xml:space="preserve"> / so ist die Faulheit die vornehmste </w:t>
      </w:r>
      <w:proofErr w:type="spellStart"/>
      <w:r>
        <w:t>Ursach</w:t>
      </w:r>
      <w:proofErr w:type="spellEnd"/>
      <w:r>
        <w:t xml:space="preserve"> der </w:t>
      </w:r>
      <w:proofErr w:type="spellStart"/>
      <w:r>
        <w:t>Verdammnues</w:t>
      </w:r>
      <w:proofErr w:type="spellEnd"/>
      <w:r>
        <w:t xml:space="preserve"> vieler Menschen; wenn sie eine Versuchung oder Gefahr vor sich sehen / so hindert sie die Faulheit / daß sie stille sitzen / und denselben verlieren. Man muß ringen / rennen / streiten / </w:t>
      </w:r>
      <w:proofErr w:type="spellStart"/>
      <w:r>
        <w:t>ueberwinden</w:t>
      </w:r>
      <w:proofErr w:type="spellEnd"/>
      <w:r>
        <w:t xml:space="preserve"> / und dazu hat der </w:t>
      </w:r>
      <w:proofErr w:type="spellStart"/>
      <w:r>
        <w:t>Faulentzer</w:t>
      </w:r>
      <w:proofErr w:type="spellEnd"/>
      <w:r>
        <w:t xml:space="preserve"> nicht Lust / insonderheit in solchem </w:t>
      </w:r>
      <w:proofErr w:type="spellStart"/>
      <w:r>
        <w:t>Kampff</w:t>
      </w:r>
      <w:proofErr w:type="spellEnd"/>
      <w:r>
        <w:t xml:space="preserve"> zu beharren </w:t>
      </w:r>
      <w:proofErr w:type="spellStart"/>
      <w:r>
        <w:t>biß</w:t>
      </w:r>
      <w:proofErr w:type="spellEnd"/>
      <w:r>
        <w:t xml:space="preserve"> an die Stunde des Todes. Daraus denn offenbar / daß die meisten Menschen durch Faulheit ihr Leib und Seel ins Verderben bringen. </w:t>
      </w:r>
    </w:p>
    <w:p w14:paraId="1B144423" w14:textId="77777777" w:rsidR="006164D3" w:rsidRDefault="006164D3" w:rsidP="006164D3">
      <w:pPr>
        <w:pStyle w:val="StandardWeb"/>
      </w:pPr>
      <w:r>
        <w:t xml:space="preserve">5. So beraubet ihr andere / so </w:t>
      </w:r>
      <w:proofErr w:type="spellStart"/>
      <w:r>
        <w:t>wol</w:t>
      </w:r>
      <w:proofErr w:type="spellEnd"/>
      <w:r>
        <w:t xml:space="preserve"> als euch selbst. Ihr seyd der Welt schuldig die Frucht eurer Arbeit: Ihr beraubet die Seelen der Menschen / denen ihr </w:t>
      </w:r>
      <w:proofErr w:type="spellStart"/>
      <w:r>
        <w:t>soltet</w:t>
      </w:r>
      <w:proofErr w:type="spellEnd"/>
      <w:r>
        <w:t xml:space="preserve"> gutes thun: Ihr beraubet die Kirche Gottes / die durch euch </w:t>
      </w:r>
      <w:proofErr w:type="spellStart"/>
      <w:r>
        <w:t>solte</w:t>
      </w:r>
      <w:proofErr w:type="spellEnd"/>
      <w:r>
        <w:t xml:space="preserve"> gebessert werden: Ihr beraubet das gemeine Beste / dessen ihr ein Glied seyd / und welches durch euch </w:t>
      </w:r>
      <w:proofErr w:type="spellStart"/>
      <w:r>
        <w:t>solte</w:t>
      </w:r>
      <w:proofErr w:type="spellEnd"/>
      <w:r>
        <w:t xml:space="preserve"> gebessert seyn. Ihr seyd der Kirchen / dem gemeinen Wesen / und den Seelen der Menschen eure Arbeit schuldig / wollet ihr denn nicht so grosse Schuld abtragen? Ihr seyd nicht werth einen Raum zu haben in der Kirchen / oder gemeinen Wesen / sondern </w:t>
      </w:r>
      <w:proofErr w:type="spellStart"/>
      <w:r>
        <w:t>muesset</w:t>
      </w:r>
      <w:proofErr w:type="spellEnd"/>
      <w:r>
        <w:t xml:space="preserve"> abgeschnitten werden als ein </w:t>
      </w:r>
      <w:proofErr w:type="spellStart"/>
      <w:r>
        <w:t>unnuetz</w:t>
      </w:r>
      <w:proofErr w:type="spellEnd"/>
      <w:r>
        <w:t xml:space="preserve"> Glied / wenn ihr dasselbe nicht ein oder ander </w:t>
      </w:r>
      <w:proofErr w:type="spellStart"/>
      <w:r>
        <w:t>massen</w:t>
      </w:r>
      <w:proofErr w:type="spellEnd"/>
      <w:r>
        <w:t xml:space="preserve"> verbessern </w:t>
      </w:r>
      <w:proofErr w:type="spellStart"/>
      <w:r>
        <w:t>koennet</w:t>
      </w:r>
      <w:proofErr w:type="spellEnd"/>
      <w:r>
        <w:t xml:space="preserve">. Man saget von den Bienen / daß sie keine Hummel in ihrem Bienenstock leiden wollen: Seyd ihr aber </w:t>
      </w:r>
      <w:proofErr w:type="spellStart"/>
      <w:r>
        <w:t>gedingete</w:t>
      </w:r>
      <w:proofErr w:type="spellEnd"/>
      <w:r>
        <w:t xml:space="preserve"> Knechte oder Dienstboten / so beraubet ihr eure Herren durch eure Faulheit eben so </w:t>
      </w:r>
      <w:proofErr w:type="spellStart"/>
      <w:r>
        <w:t>wol</w:t>
      </w:r>
      <w:proofErr w:type="spellEnd"/>
      <w:r>
        <w:t xml:space="preserve"> / als wann ihr </w:t>
      </w:r>
      <w:proofErr w:type="spellStart"/>
      <w:r>
        <w:t>wuercklich</w:t>
      </w:r>
      <w:proofErr w:type="spellEnd"/>
      <w:r>
        <w:t xml:space="preserve"> ihnen ihr Geld und </w:t>
      </w:r>
      <w:proofErr w:type="spellStart"/>
      <w:r>
        <w:t>Gueter</w:t>
      </w:r>
      <w:proofErr w:type="spellEnd"/>
      <w:r>
        <w:t xml:space="preserve"> stehlet. Wenn ihr von jemanden hundert </w:t>
      </w:r>
      <w:proofErr w:type="spellStart"/>
      <w:r>
        <w:t>Schaafe</w:t>
      </w:r>
      <w:proofErr w:type="spellEnd"/>
      <w:r>
        <w:t xml:space="preserve"> </w:t>
      </w:r>
      <w:proofErr w:type="spellStart"/>
      <w:r>
        <w:t>kauffet</w:t>
      </w:r>
      <w:proofErr w:type="spellEnd"/>
      <w:r>
        <w:t xml:space="preserve"> / und er gibt euch achtzig / beraubet oder </w:t>
      </w:r>
      <w:proofErr w:type="spellStart"/>
      <w:r>
        <w:t>betrueget</w:t>
      </w:r>
      <w:proofErr w:type="spellEnd"/>
      <w:r>
        <w:t xml:space="preserve"> der euch nicht? Wenn nun einer euch </w:t>
      </w:r>
      <w:proofErr w:type="spellStart"/>
      <w:r>
        <w:t>abkauffet</w:t>
      </w:r>
      <w:proofErr w:type="spellEnd"/>
      <w:r>
        <w:t xml:space="preserve"> eines Jahres oder eines Tages Arbeit / und ihr durch eure Faulheit verrichtet </w:t>
      </w:r>
      <w:proofErr w:type="spellStart"/>
      <w:r>
        <w:t>ihme</w:t>
      </w:r>
      <w:proofErr w:type="spellEnd"/>
      <w:r>
        <w:t xml:space="preserve"> nur eines halben Jahres oder halben Tages Weck / </w:t>
      </w:r>
      <w:proofErr w:type="spellStart"/>
      <w:r>
        <w:t>betrieget</w:t>
      </w:r>
      <w:proofErr w:type="spellEnd"/>
      <w:r>
        <w:t xml:space="preserve"> ihr ihn nicht / und raubet </w:t>
      </w:r>
      <w:proofErr w:type="spellStart"/>
      <w:r>
        <w:t>ihme</w:t>
      </w:r>
      <w:proofErr w:type="spellEnd"/>
      <w:r>
        <w:t xml:space="preserve"> die ander </w:t>
      </w:r>
      <w:proofErr w:type="spellStart"/>
      <w:r>
        <w:t>Helffte</w:t>
      </w:r>
      <w:proofErr w:type="spellEnd"/>
      <w:r>
        <w:t xml:space="preserve">? Daß also die </w:t>
      </w:r>
      <w:proofErr w:type="spellStart"/>
      <w:r>
        <w:t>Faulentzer</w:t>
      </w:r>
      <w:proofErr w:type="spellEnd"/>
      <w:r>
        <w:t xml:space="preserve"> sich selber die Kirche Gottes / die Seelen der Menschen / das gemeine Wesen / und insonderheit diejenigen / welchen sie angehen / als ihre Herren / ihre Weib und Kinder / etc. bestehlen. </w:t>
      </w:r>
    </w:p>
    <w:p w14:paraId="7386B2B3" w14:textId="77777777" w:rsidR="006164D3" w:rsidRDefault="006164D3" w:rsidP="006164D3">
      <w:pPr>
        <w:pStyle w:val="StandardWeb"/>
      </w:pPr>
      <w:r>
        <w:t xml:space="preserve">6. So </w:t>
      </w:r>
      <w:proofErr w:type="spellStart"/>
      <w:r>
        <w:t>versuendiget</w:t>
      </w:r>
      <w:proofErr w:type="spellEnd"/>
      <w:r>
        <w:t xml:space="preserve"> ihr euch auch an die liebe Armuth / </w:t>
      </w:r>
      <w:proofErr w:type="spellStart"/>
      <w:r>
        <w:t>indeme</w:t>
      </w:r>
      <w:proofErr w:type="spellEnd"/>
      <w:r>
        <w:t xml:space="preserve"> ihr euch selber </w:t>
      </w:r>
      <w:proofErr w:type="spellStart"/>
      <w:r>
        <w:t>untuechtig</w:t>
      </w:r>
      <w:proofErr w:type="spellEnd"/>
      <w:r>
        <w:t xml:space="preserve"> machet ihnen zu </w:t>
      </w:r>
      <w:proofErr w:type="spellStart"/>
      <w:r>
        <w:t>helffen</w:t>
      </w:r>
      <w:proofErr w:type="spellEnd"/>
      <w:r>
        <w:t xml:space="preserve">; </w:t>
      </w:r>
      <w:proofErr w:type="spellStart"/>
      <w:r>
        <w:t>inmassen</w:t>
      </w:r>
      <w:proofErr w:type="spellEnd"/>
      <w:r>
        <w:t xml:space="preserve"> GOtt der HErr euch nicht allein befohlen hat / darum mit euren </w:t>
      </w:r>
      <w:proofErr w:type="spellStart"/>
      <w:r>
        <w:t>Haenden</w:t>
      </w:r>
      <w:proofErr w:type="spellEnd"/>
      <w:r>
        <w:t xml:space="preserve"> etwas redliches zu schaffen / daß ihr vor euch selber haben </w:t>
      </w:r>
      <w:proofErr w:type="spellStart"/>
      <w:r>
        <w:t>moechtet</w:t>
      </w:r>
      <w:proofErr w:type="spellEnd"/>
      <w:r>
        <w:t xml:space="preserve"> / sondern daß ihr auch </w:t>
      </w:r>
      <w:proofErr w:type="spellStart"/>
      <w:r>
        <w:t>moechtet</w:t>
      </w:r>
      <w:proofErr w:type="spellEnd"/>
      <w:r>
        <w:t xml:space="preserve"> haben zu geben den </w:t>
      </w:r>
      <w:proofErr w:type="spellStart"/>
      <w:r>
        <w:t>Duerfftigen</w:t>
      </w:r>
      <w:proofErr w:type="spellEnd"/>
      <w:r>
        <w:t xml:space="preserve"> / Eph. 4/ 28. Wie / wenn es alle so machen </w:t>
      </w:r>
      <w:proofErr w:type="spellStart"/>
      <w:r>
        <w:t>wolten</w:t>
      </w:r>
      <w:proofErr w:type="spellEnd"/>
      <w:r>
        <w:t xml:space="preserve"> wie ihr / woher </w:t>
      </w:r>
      <w:proofErr w:type="spellStart"/>
      <w:r>
        <w:t>solte</w:t>
      </w:r>
      <w:proofErr w:type="spellEnd"/>
      <w:r>
        <w:t xml:space="preserve"> die Kirche / und das gemeine Beste erhalten werden? </w:t>
      </w:r>
    </w:p>
    <w:p w14:paraId="118281E1" w14:textId="77777777" w:rsidR="006164D3" w:rsidRDefault="006164D3" w:rsidP="006164D3">
      <w:pPr>
        <w:pStyle w:val="StandardWeb"/>
      </w:pPr>
      <w:r>
        <w:t xml:space="preserve">7. Ja das noch das </w:t>
      </w:r>
      <w:proofErr w:type="spellStart"/>
      <w:r>
        <w:t>aergeste</w:t>
      </w:r>
      <w:proofErr w:type="spellEnd"/>
      <w:r>
        <w:t xml:space="preserve"> ist / ihr beraubet GOtt selber / Ihme seyd ihr eure Arbeit schuldig / und Ihme </w:t>
      </w:r>
      <w:proofErr w:type="spellStart"/>
      <w:r>
        <w:t>solt</w:t>
      </w:r>
      <w:proofErr w:type="spellEnd"/>
      <w:r>
        <w:t xml:space="preserve"> ihr wuchern mit dem Pfund / das Er euch vertrauet hat: Faulheit aber ist untreu gegen GOTT vom Himmel / der euch befohlen hat zu arbeiten. Auch wenn ihr vor Menschen arbeitet / so muß doch euer Absehen seyn auf GOttes Ehre / Col. 3/ 22.23. Nicht mit Dienst vor Augen / als den Menschen zu gefallen / sondern mit </w:t>
      </w:r>
      <w:proofErr w:type="spellStart"/>
      <w:r>
        <w:t>Einfaeltigkeit</w:t>
      </w:r>
      <w:proofErr w:type="spellEnd"/>
      <w:r>
        <w:t xml:space="preserve"> des </w:t>
      </w:r>
      <w:proofErr w:type="spellStart"/>
      <w:r>
        <w:t>Hertzens</w:t>
      </w:r>
      <w:proofErr w:type="spellEnd"/>
      <w:r>
        <w:t xml:space="preserve"> / und mit Gottesfurcht / alles was ihr thut / das thut von </w:t>
      </w:r>
      <w:proofErr w:type="spellStart"/>
      <w:r>
        <w:t>Hertzen</w:t>
      </w:r>
      <w:proofErr w:type="spellEnd"/>
      <w:r>
        <w:t xml:space="preserve"> / als dem HErrn und nicht den Menschen / und wisset / daß ihr von dem HErrn empfangen werdet Vergeltung des Erbes / denn ihr dienet dem HErrn CHristo: Wer aber unrecht thut / der wird empfahen was er unrecht gethan hat / und gilt kein Ansehen der Person. Ist es nun </w:t>
      </w:r>
      <w:proofErr w:type="spellStart"/>
      <w:r>
        <w:t>suendlich</w:t>
      </w:r>
      <w:proofErr w:type="spellEnd"/>
      <w:r>
        <w:t xml:space="preserve"> / und soll </w:t>
      </w:r>
      <w:proofErr w:type="spellStart"/>
      <w:r>
        <w:t>gestraffet</w:t>
      </w:r>
      <w:proofErr w:type="spellEnd"/>
      <w:r>
        <w:t xml:space="preserve"> werden / wenn einer einem Menschen unrecht thut / was </w:t>
      </w:r>
      <w:proofErr w:type="spellStart"/>
      <w:r>
        <w:t>wil</w:t>
      </w:r>
      <w:proofErr w:type="spellEnd"/>
      <w:r>
        <w:t xml:space="preserve"> es seyn GOTT unrecht zu thun? Und wo man nicht muß </w:t>
      </w:r>
      <w:proofErr w:type="spellStart"/>
      <w:r>
        <w:t>faulentzen</w:t>
      </w:r>
      <w:proofErr w:type="spellEnd"/>
      <w:r>
        <w:t xml:space="preserve"> in eines Menschen Arbeit / was wird es </w:t>
      </w:r>
      <w:proofErr w:type="spellStart"/>
      <w:r>
        <w:t>fuer</w:t>
      </w:r>
      <w:proofErr w:type="spellEnd"/>
      <w:r>
        <w:t xml:space="preserve"> eine </w:t>
      </w:r>
      <w:proofErr w:type="spellStart"/>
      <w:r>
        <w:t>Suende</w:t>
      </w:r>
      <w:proofErr w:type="spellEnd"/>
      <w:r>
        <w:t xml:space="preserve"> seyn zu </w:t>
      </w:r>
      <w:proofErr w:type="spellStart"/>
      <w:r>
        <w:t>faulentzen</w:t>
      </w:r>
      <w:proofErr w:type="spellEnd"/>
      <w:r>
        <w:t xml:space="preserve"> in dem </w:t>
      </w:r>
      <w:proofErr w:type="spellStart"/>
      <w:r>
        <w:t>Werck</w:t>
      </w:r>
      <w:proofErr w:type="spellEnd"/>
      <w:r>
        <w:t xml:space="preserve"> / das GOtt einem befohlen hat? Je </w:t>
      </w:r>
      <w:proofErr w:type="spellStart"/>
      <w:r>
        <w:t>groesser</w:t>
      </w:r>
      <w:proofErr w:type="spellEnd"/>
      <w:r>
        <w:t xml:space="preserve"> euer Herr ist / je </w:t>
      </w:r>
      <w:proofErr w:type="spellStart"/>
      <w:r>
        <w:t>groesser</w:t>
      </w:r>
      <w:proofErr w:type="spellEnd"/>
      <w:r>
        <w:t xml:space="preserve"> </w:t>
      </w:r>
      <w:proofErr w:type="spellStart"/>
      <w:r>
        <w:t>Ubelthat</w:t>
      </w:r>
      <w:proofErr w:type="spellEnd"/>
      <w:r>
        <w:t xml:space="preserve"> ist es in seinem Dienst faul zu seyn. </w:t>
      </w:r>
      <w:proofErr w:type="spellStart"/>
      <w:r>
        <w:t>Bedencket</w:t>
      </w:r>
      <w:proofErr w:type="spellEnd"/>
      <w:r>
        <w:t xml:space="preserve"> den Fluch / der denen angethan wird / die das </w:t>
      </w:r>
      <w:proofErr w:type="spellStart"/>
      <w:r>
        <w:t>Werck</w:t>
      </w:r>
      <w:proofErr w:type="spellEnd"/>
      <w:r>
        <w:t xml:space="preserve"> des HErrn </w:t>
      </w:r>
      <w:proofErr w:type="spellStart"/>
      <w:r>
        <w:t>nachlaeßig</w:t>
      </w:r>
      <w:proofErr w:type="spellEnd"/>
      <w:r>
        <w:t xml:space="preserve"> thun / Jerem. 48/ 10. All eure Arbeit aber / die ihr zu verrichten habt / ist des HErrn </w:t>
      </w:r>
      <w:proofErr w:type="spellStart"/>
      <w:r>
        <w:t>Werck</w:t>
      </w:r>
      <w:proofErr w:type="spellEnd"/>
      <w:r>
        <w:t xml:space="preserve">. </w:t>
      </w:r>
    </w:p>
    <w:p w14:paraId="56BD4A29" w14:textId="77777777" w:rsidR="006164D3" w:rsidRDefault="006164D3" w:rsidP="006164D3">
      <w:pPr>
        <w:pStyle w:val="StandardWeb"/>
      </w:pPr>
      <w:r>
        <w:t xml:space="preserve">8. Ein </w:t>
      </w:r>
      <w:proofErr w:type="spellStart"/>
      <w:r>
        <w:t>Faulentzer</w:t>
      </w:r>
      <w:proofErr w:type="spellEnd"/>
      <w:r>
        <w:t xml:space="preserve"> </w:t>
      </w:r>
      <w:proofErr w:type="spellStart"/>
      <w:r>
        <w:t>verschertzet</w:t>
      </w:r>
      <w:proofErr w:type="spellEnd"/>
      <w:r>
        <w:t xml:space="preserve"> und macht sich selber verlustig des </w:t>
      </w:r>
      <w:proofErr w:type="spellStart"/>
      <w:r>
        <w:t>taeglichen</w:t>
      </w:r>
      <w:proofErr w:type="spellEnd"/>
      <w:r>
        <w:t xml:space="preserve"> </w:t>
      </w:r>
      <w:proofErr w:type="spellStart"/>
      <w:r>
        <w:t>Brodtes</w:t>
      </w:r>
      <w:proofErr w:type="spellEnd"/>
      <w:r>
        <w:t xml:space="preserve"> / des Schutzes und der Vorsehung GOttes. Denn soll euch GOTT erhalten und </w:t>
      </w:r>
      <w:proofErr w:type="spellStart"/>
      <w:r>
        <w:t>ernehren</w:t>
      </w:r>
      <w:proofErr w:type="spellEnd"/>
      <w:r>
        <w:t xml:space="preserve"> zu </w:t>
      </w:r>
      <w:proofErr w:type="spellStart"/>
      <w:r>
        <w:t>nichtes</w:t>
      </w:r>
      <w:proofErr w:type="spellEnd"/>
      <w:r>
        <w:t xml:space="preserve">? Er selber hat die </w:t>
      </w:r>
      <w:proofErr w:type="spellStart"/>
      <w:r>
        <w:t>Regul</w:t>
      </w:r>
      <w:proofErr w:type="spellEnd"/>
      <w:r>
        <w:t xml:space="preserve"> gegeben. Wer nicht </w:t>
      </w:r>
      <w:proofErr w:type="spellStart"/>
      <w:r>
        <w:t>wil</w:t>
      </w:r>
      <w:proofErr w:type="spellEnd"/>
      <w:r>
        <w:t xml:space="preserve"> arbeiten / soll auch nicht essen / 2 Thess. 3/ 10. soll er nicht essen / so </w:t>
      </w:r>
      <w:proofErr w:type="spellStart"/>
      <w:r>
        <w:t>duerffen</w:t>
      </w:r>
      <w:proofErr w:type="spellEnd"/>
      <w:r>
        <w:t xml:space="preserve"> wir </w:t>
      </w:r>
      <w:proofErr w:type="spellStart"/>
      <w:r>
        <w:t>ihme</w:t>
      </w:r>
      <w:proofErr w:type="spellEnd"/>
      <w:r>
        <w:t xml:space="preserve"> auch nicht </w:t>
      </w:r>
      <w:proofErr w:type="spellStart"/>
      <w:r>
        <w:t>helffen</w:t>
      </w:r>
      <w:proofErr w:type="spellEnd"/>
      <w:r>
        <w:t xml:space="preserve"> oder zu essen geben. </w:t>
      </w:r>
    </w:p>
    <w:p w14:paraId="36D2F44A" w14:textId="77777777" w:rsidR="006164D3" w:rsidRDefault="006164D3" w:rsidP="006164D3">
      <w:pPr>
        <w:pStyle w:val="StandardWeb"/>
      </w:pPr>
      <w:r>
        <w:t xml:space="preserve">9. Wenn Faulheit nicht eine grosse </w:t>
      </w:r>
      <w:proofErr w:type="spellStart"/>
      <w:r>
        <w:t>Suende</w:t>
      </w:r>
      <w:proofErr w:type="spellEnd"/>
      <w:r>
        <w:t xml:space="preserve"> </w:t>
      </w:r>
      <w:proofErr w:type="spellStart"/>
      <w:r>
        <w:t>waere</w:t>
      </w:r>
      <w:proofErr w:type="spellEnd"/>
      <w:r>
        <w:t xml:space="preserve"> / </w:t>
      </w:r>
      <w:proofErr w:type="spellStart"/>
      <w:r>
        <w:t>wuerde</w:t>
      </w:r>
      <w:proofErr w:type="spellEnd"/>
      <w:r>
        <w:t xml:space="preserve"> der Apostel die Christen nicht ermahnet haben / daß sie </w:t>
      </w:r>
      <w:proofErr w:type="spellStart"/>
      <w:r>
        <w:t>nichtes</w:t>
      </w:r>
      <w:proofErr w:type="spellEnd"/>
      <w:r>
        <w:t xml:space="preserve"> mit solchen </w:t>
      </w:r>
      <w:proofErr w:type="spellStart"/>
      <w:r>
        <w:t>solten</w:t>
      </w:r>
      <w:proofErr w:type="spellEnd"/>
      <w:r>
        <w:t xml:space="preserve"> zu schaffen haben / 2. Thess. 3/ 14. als welche nemlich nicht werth waren / daß ein Christ mit ihnen umgehen </w:t>
      </w:r>
      <w:proofErr w:type="spellStart"/>
      <w:r>
        <w:t>solte</w:t>
      </w:r>
      <w:proofErr w:type="spellEnd"/>
      <w:r>
        <w:t xml:space="preserve">. </w:t>
      </w:r>
    </w:p>
    <w:p w14:paraId="55F29C37" w14:textId="77777777" w:rsidR="006164D3" w:rsidRDefault="006164D3" w:rsidP="006164D3">
      <w:pPr>
        <w:pStyle w:val="StandardWeb"/>
      </w:pPr>
      <w:r>
        <w:t xml:space="preserve">10. </w:t>
      </w:r>
      <w:proofErr w:type="spellStart"/>
      <w:r>
        <w:t>Bedencke</w:t>
      </w:r>
      <w:proofErr w:type="spellEnd"/>
      <w:r>
        <w:t xml:space="preserve"> / wie viel und wie wichtige </w:t>
      </w:r>
      <w:proofErr w:type="spellStart"/>
      <w:r>
        <w:t>Wercke</w:t>
      </w:r>
      <w:proofErr w:type="spellEnd"/>
      <w:r>
        <w:t xml:space="preserve"> wir zu verrichten haben! O was haben wir all zu thun </w:t>
      </w:r>
      <w:proofErr w:type="spellStart"/>
      <w:r>
        <w:t>fuer</w:t>
      </w:r>
      <w:proofErr w:type="spellEnd"/>
      <w:r>
        <w:t xml:space="preserve"> unsere arme Seele / und </w:t>
      </w:r>
      <w:proofErr w:type="spellStart"/>
      <w:r>
        <w:t>fuer</w:t>
      </w:r>
      <w:proofErr w:type="spellEnd"/>
      <w:r>
        <w:t xml:space="preserve"> viele die um uns sind / neben all unser leiblich Arbeit in der Welt. Mir </w:t>
      </w:r>
      <w:proofErr w:type="spellStart"/>
      <w:r>
        <w:t>duencket</w:t>
      </w:r>
      <w:proofErr w:type="spellEnd"/>
      <w:r>
        <w:t xml:space="preserve"> / ein jeder der da weiß / warum er Mensch ist / und was es ist in einer (gleichsam) Spannen-langen Zeit so zu arbeiten / daß man ewig genug hat / der </w:t>
      </w:r>
      <w:proofErr w:type="spellStart"/>
      <w:r>
        <w:t>solte</w:t>
      </w:r>
      <w:proofErr w:type="spellEnd"/>
      <w:r>
        <w:t xml:space="preserve"> nimmer eine Stunde finden im </w:t>
      </w:r>
      <w:proofErr w:type="spellStart"/>
      <w:r>
        <w:t>gantzen</w:t>
      </w:r>
      <w:proofErr w:type="spellEnd"/>
      <w:r>
        <w:t xml:space="preserve"> Leben / darinnen er </w:t>
      </w:r>
      <w:proofErr w:type="spellStart"/>
      <w:r>
        <w:t>koente</w:t>
      </w:r>
      <w:proofErr w:type="spellEnd"/>
      <w:r>
        <w:t xml:space="preserve"> </w:t>
      </w:r>
      <w:proofErr w:type="spellStart"/>
      <w:r>
        <w:t>mueßig</w:t>
      </w:r>
      <w:proofErr w:type="spellEnd"/>
      <w:r>
        <w:t xml:space="preserve"> seyn / sondern allezeit </w:t>
      </w:r>
      <w:proofErr w:type="spellStart"/>
      <w:r>
        <w:t>ausruffen</w:t>
      </w:r>
      <w:proofErr w:type="spellEnd"/>
      <w:r>
        <w:t xml:space="preserve">; wie ist doch die Zeit so </w:t>
      </w:r>
      <w:proofErr w:type="spellStart"/>
      <w:r>
        <w:t>kurtz</w:t>
      </w:r>
      <w:proofErr w:type="spellEnd"/>
      <w:r>
        <w:t xml:space="preserve"> und geschwind / und hingegen der Arbeit so viel! Einer der mitten in der Feuerbrunst ist / oder einer der </w:t>
      </w:r>
      <w:proofErr w:type="spellStart"/>
      <w:r>
        <w:t>fuer</w:t>
      </w:r>
      <w:proofErr w:type="spellEnd"/>
      <w:r>
        <w:t xml:space="preserve"> sein Leben streitet / oder einer / der in eine </w:t>
      </w:r>
      <w:proofErr w:type="spellStart"/>
      <w:r>
        <w:t>loecherichten</w:t>
      </w:r>
      <w:proofErr w:type="spellEnd"/>
      <w:r>
        <w:t xml:space="preserve"> </w:t>
      </w:r>
      <w:proofErr w:type="spellStart"/>
      <w:r>
        <w:t>Schriffe</w:t>
      </w:r>
      <w:proofErr w:type="spellEnd"/>
      <w:r>
        <w:t xml:space="preserve"> </w:t>
      </w:r>
      <w:proofErr w:type="spellStart"/>
      <w:r>
        <w:t>faehret</w:t>
      </w:r>
      <w:proofErr w:type="spellEnd"/>
      <w:r>
        <w:t xml:space="preserve"> / daß alle Augenblick will unter- und </w:t>
      </w:r>
      <w:proofErr w:type="spellStart"/>
      <w:r>
        <w:t>nidersincken</w:t>
      </w:r>
      <w:proofErr w:type="spellEnd"/>
      <w:r>
        <w:t xml:space="preserve"> / der mag besser und sicherer </w:t>
      </w:r>
      <w:proofErr w:type="spellStart"/>
      <w:r>
        <w:t>faulentzen</w:t>
      </w:r>
      <w:proofErr w:type="spellEnd"/>
      <w:r>
        <w:t xml:space="preserve"> / als einer der da arbeitet </w:t>
      </w:r>
      <w:proofErr w:type="spellStart"/>
      <w:r>
        <w:t>fuer</w:t>
      </w:r>
      <w:proofErr w:type="spellEnd"/>
      <w:r>
        <w:t xml:space="preserve"> ein Leben das unendlich ist. </w:t>
      </w:r>
    </w:p>
    <w:p w14:paraId="575FC1F2" w14:textId="77777777" w:rsidR="006164D3" w:rsidRDefault="006164D3" w:rsidP="006164D3">
      <w:pPr>
        <w:pStyle w:val="StandardWeb"/>
      </w:pPr>
      <w:r>
        <w:t xml:space="preserve">11. Es ist die Faulheit ein </w:t>
      </w:r>
      <w:proofErr w:type="spellStart"/>
      <w:r>
        <w:t>schaendlich</w:t>
      </w:r>
      <w:proofErr w:type="spellEnd"/>
      <w:r>
        <w:t xml:space="preserve"> Laster; Ein Mensch ist darinnen gleich einem Block oder Stein / welcher allezeit </w:t>
      </w:r>
      <w:proofErr w:type="spellStart"/>
      <w:r>
        <w:t>liget</w:t>
      </w:r>
      <w:proofErr w:type="spellEnd"/>
      <w:r>
        <w:t xml:space="preserve"> / da hingegen dasjenige / wo Leben in ist / allezeit </w:t>
      </w:r>
      <w:proofErr w:type="spellStart"/>
      <w:r>
        <w:t>wil</w:t>
      </w:r>
      <w:proofErr w:type="spellEnd"/>
      <w:r>
        <w:t xml:space="preserve"> zu schaffen haben. </w:t>
      </w:r>
    </w:p>
    <w:p w14:paraId="0FA04433" w14:textId="77777777" w:rsidR="006164D3" w:rsidRDefault="006164D3" w:rsidP="006164D3">
      <w:pPr>
        <w:pStyle w:val="StandardWeb"/>
      </w:pPr>
      <w:r>
        <w:t xml:space="preserve">12. Und insgemein ist es eine solche </w:t>
      </w:r>
      <w:proofErr w:type="spellStart"/>
      <w:r>
        <w:t>Suende</w:t>
      </w:r>
      <w:proofErr w:type="spellEnd"/>
      <w:r>
        <w:t xml:space="preserve"> / die immer fort </w:t>
      </w:r>
      <w:proofErr w:type="spellStart"/>
      <w:r>
        <w:t>waehret</w:t>
      </w:r>
      <w:proofErr w:type="spellEnd"/>
      <w:r>
        <w:t xml:space="preserve"> / oder zum wenigsten verdirbet das </w:t>
      </w:r>
      <w:proofErr w:type="spellStart"/>
      <w:r>
        <w:t>groesseste</w:t>
      </w:r>
      <w:proofErr w:type="spellEnd"/>
      <w:r>
        <w:t xml:space="preserve"> Theil des Lebens derjenigen die ihr ergeben sind: Ein </w:t>
      </w:r>
      <w:proofErr w:type="spellStart"/>
      <w:r>
        <w:t>Trunckenbold</w:t>
      </w:r>
      <w:proofErr w:type="spellEnd"/>
      <w:r>
        <w:t xml:space="preserve"> ist nicht stets </w:t>
      </w:r>
      <w:proofErr w:type="spellStart"/>
      <w:r>
        <w:t>truncken</w:t>
      </w:r>
      <w:proofErr w:type="spellEnd"/>
      <w:r>
        <w:t xml:space="preserve"> / und ein </w:t>
      </w:r>
      <w:proofErr w:type="spellStart"/>
      <w:r>
        <w:t>Luegner</w:t>
      </w:r>
      <w:proofErr w:type="spellEnd"/>
      <w:r>
        <w:t xml:space="preserve"> lieget nicht immer / aber ein Fauler ist fast immer faul. </w:t>
      </w:r>
    </w:p>
    <w:p w14:paraId="1264FF7E" w14:textId="77777777" w:rsidR="006164D3" w:rsidRDefault="006164D3" w:rsidP="006164D3">
      <w:pPr>
        <w:pStyle w:val="StandardWeb"/>
      </w:pPr>
      <w:r>
        <w:t xml:space="preserve">Schließlich / so fasset </w:t>
      </w:r>
      <w:proofErr w:type="spellStart"/>
      <w:r>
        <w:t>diß</w:t>
      </w:r>
      <w:proofErr w:type="spellEnd"/>
      <w:r>
        <w:t xml:space="preserve"> zusammen / und </w:t>
      </w:r>
      <w:proofErr w:type="spellStart"/>
      <w:r>
        <w:t>bedecnket</w:t>
      </w:r>
      <w:proofErr w:type="spellEnd"/>
      <w:r>
        <w:t xml:space="preserve"> was </w:t>
      </w:r>
      <w:proofErr w:type="spellStart"/>
      <w:r>
        <w:t>fuer</w:t>
      </w:r>
      <w:proofErr w:type="spellEnd"/>
      <w:r>
        <w:t xml:space="preserve"> eine Rechnung ein </w:t>
      </w:r>
      <w:proofErr w:type="spellStart"/>
      <w:r>
        <w:t>Faulentzer</w:t>
      </w:r>
      <w:proofErr w:type="spellEnd"/>
      <w:r>
        <w:t xml:space="preserve"> wird zu geben haben / der durch diese seine </w:t>
      </w:r>
      <w:proofErr w:type="spellStart"/>
      <w:r>
        <w:t>Suende</w:t>
      </w:r>
      <w:proofErr w:type="spellEnd"/>
      <w:r>
        <w:t xml:space="preserve"> allezeit </w:t>
      </w:r>
      <w:proofErr w:type="spellStart"/>
      <w:r>
        <w:t>zuruecke</w:t>
      </w:r>
      <w:proofErr w:type="spellEnd"/>
      <w:r>
        <w:t xml:space="preserve"> gehet / und muß von der </w:t>
      </w:r>
      <w:proofErr w:type="spellStart"/>
      <w:r>
        <w:t>versaeumeten</w:t>
      </w:r>
      <w:proofErr w:type="spellEnd"/>
      <w:r>
        <w:t xml:space="preserve"> Zeit / von allen den Gnaden-Mitteln / und von allen </w:t>
      </w:r>
      <w:proofErr w:type="spellStart"/>
      <w:r>
        <w:t>Wolthaten</w:t>
      </w:r>
      <w:proofErr w:type="spellEnd"/>
      <w:r>
        <w:t xml:space="preserve"> GOttes / die </w:t>
      </w:r>
      <w:proofErr w:type="spellStart"/>
      <w:r>
        <w:t>ihme</w:t>
      </w:r>
      <w:proofErr w:type="spellEnd"/>
      <w:r>
        <w:t xml:space="preserve"> an Leib und Seele erwiesen / von </w:t>
      </w:r>
      <w:proofErr w:type="spellStart"/>
      <w:r>
        <w:t>ihme</w:t>
      </w:r>
      <w:proofErr w:type="spellEnd"/>
      <w:r>
        <w:t xml:space="preserve"> aber durch Faulheit mißbrauchet / Rede und Antwort geben. </w:t>
      </w:r>
    </w:p>
    <w:p w14:paraId="47AA49A2" w14:textId="77777777" w:rsidR="006164D3" w:rsidRDefault="006164D3" w:rsidP="006164D3">
      <w:pPr>
        <w:pStyle w:val="StandardWeb"/>
      </w:pPr>
      <w:r>
        <w:t xml:space="preserve">Wann ihr denn nun sehet die </w:t>
      </w:r>
      <w:proofErr w:type="spellStart"/>
      <w:r>
        <w:t>Groesse</w:t>
      </w:r>
      <w:proofErr w:type="spellEnd"/>
      <w:r>
        <w:t xml:space="preserve"> dieser </w:t>
      </w:r>
      <w:proofErr w:type="spellStart"/>
      <w:r>
        <w:t>Suende</w:t>
      </w:r>
      <w:proofErr w:type="spellEnd"/>
      <w:r>
        <w:t xml:space="preserve"> / so hasset dieselbe / und wachet auf von derselben. Ihr habt viel zu verrichten / und habet Seelen / um deren Seligkeit ihr euch </w:t>
      </w:r>
      <w:proofErr w:type="spellStart"/>
      <w:r>
        <w:t>bekuemmern</w:t>
      </w:r>
      <w:proofErr w:type="spellEnd"/>
      <w:r>
        <w:t xml:space="preserve"> </w:t>
      </w:r>
      <w:proofErr w:type="spellStart"/>
      <w:r>
        <w:t>muesset</w:t>
      </w:r>
      <w:proofErr w:type="spellEnd"/>
      <w:r>
        <w:t xml:space="preserve"> / unzeitig Gemach aber eures Fleisches und fleischlichen </w:t>
      </w:r>
      <w:proofErr w:type="spellStart"/>
      <w:r>
        <w:t>Gemuethes</w:t>
      </w:r>
      <w:proofErr w:type="spellEnd"/>
      <w:r>
        <w:t xml:space="preserve"> ist ein solches Ding / das eure Seligkeit hindert / und derowegen muß aus dem Wege </w:t>
      </w:r>
      <w:proofErr w:type="spellStart"/>
      <w:r>
        <w:t>geraeumet</w:t>
      </w:r>
      <w:proofErr w:type="spellEnd"/>
      <w:r>
        <w:t xml:space="preserve"> werden / eher und bevor ihr schaffen </w:t>
      </w:r>
      <w:proofErr w:type="spellStart"/>
      <w:r>
        <w:t>koent</w:t>
      </w:r>
      <w:proofErr w:type="spellEnd"/>
      <w:r>
        <w:t xml:space="preserve"> / daß ihr selig werdet. Ein </w:t>
      </w:r>
      <w:proofErr w:type="spellStart"/>
      <w:r>
        <w:t>Faulentzer</w:t>
      </w:r>
      <w:proofErr w:type="spellEnd"/>
      <w:r>
        <w:t xml:space="preserve"> ist allezeit so gesinnet / schlaffe noch ein wenig / schlummere noch ein wenig / nimm noch ein Gemach / und ist allezeit </w:t>
      </w:r>
      <w:proofErr w:type="spellStart"/>
      <w:r>
        <w:t>verzoegerlich</w:t>
      </w:r>
      <w:proofErr w:type="spellEnd"/>
      <w:r>
        <w:t xml:space="preserve"> in seinem Thun / auch denn / wenn er seine Gefahr und seine </w:t>
      </w:r>
      <w:proofErr w:type="spellStart"/>
      <w:r>
        <w:t>Gebuehr</w:t>
      </w:r>
      <w:proofErr w:type="spellEnd"/>
      <w:r>
        <w:t xml:space="preserve"> vor Augen siehet. Ob er schon weiß / er muß sich bekehren oder sterben / dennoch verziehet er / und schiebet es auf bis zur andern Zeit; Summa er hat kaum etwas zu verrichten / so stehet </w:t>
      </w:r>
      <w:proofErr w:type="spellStart"/>
      <w:r>
        <w:t>ihme</w:t>
      </w:r>
      <w:proofErr w:type="spellEnd"/>
      <w:r>
        <w:t xml:space="preserve"> allenthalben ein Zaun </w:t>
      </w:r>
      <w:proofErr w:type="spellStart"/>
      <w:r>
        <w:t>ode</w:t>
      </w:r>
      <w:proofErr w:type="spellEnd"/>
      <w:r>
        <w:t xml:space="preserve"> rein Loewe im Wege. </w:t>
      </w:r>
      <w:proofErr w:type="spellStart"/>
      <w:r>
        <w:t>Verlaeugne</w:t>
      </w:r>
      <w:proofErr w:type="spellEnd"/>
      <w:r>
        <w:t xml:space="preserve"> </w:t>
      </w:r>
      <w:proofErr w:type="spellStart"/>
      <w:r>
        <w:t>diß</w:t>
      </w:r>
      <w:proofErr w:type="spellEnd"/>
      <w:r>
        <w:t xml:space="preserve"> Gemach / und </w:t>
      </w:r>
      <w:proofErr w:type="spellStart"/>
      <w:r>
        <w:t>greiffe</w:t>
      </w:r>
      <w:proofErr w:type="spellEnd"/>
      <w:r>
        <w:t xml:space="preserve"> das </w:t>
      </w:r>
      <w:proofErr w:type="spellStart"/>
      <w:r>
        <w:t>Werck</w:t>
      </w:r>
      <w:proofErr w:type="spellEnd"/>
      <w:r>
        <w:t xml:space="preserve"> an mit Ernst. </w:t>
      </w:r>
    </w:p>
    <w:p w14:paraId="6AD7A2EA" w14:textId="77777777" w:rsidR="006164D3" w:rsidRDefault="006164D3" w:rsidP="006164D3">
      <w:pPr>
        <w:pStyle w:val="StandardWeb"/>
      </w:pPr>
      <w:r>
        <w:t xml:space="preserve">Da sind nun </w:t>
      </w:r>
      <w:proofErr w:type="spellStart"/>
      <w:r>
        <w:t>dreyerley</w:t>
      </w:r>
      <w:proofErr w:type="spellEnd"/>
      <w:r>
        <w:t xml:space="preserve"> Art Leute / die sonderlich und vor andern dieses Unterrichtes </w:t>
      </w:r>
      <w:proofErr w:type="spellStart"/>
      <w:r>
        <w:t>beduerffen</w:t>
      </w:r>
      <w:proofErr w:type="spellEnd"/>
      <w:r>
        <w:t xml:space="preserve">: Die ersten sind / die wegen phlegmatischer </w:t>
      </w:r>
      <w:proofErr w:type="spellStart"/>
      <w:r>
        <w:t>Feuchtigkeiten</w:t>
      </w:r>
      <w:proofErr w:type="spellEnd"/>
      <w:r>
        <w:t xml:space="preserve"> vor andern geneiget sind zu </w:t>
      </w:r>
      <w:proofErr w:type="spellStart"/>
      <w:r>
        <w:t>Schlaeffrigkeit</w:t>
      </w:r>
      <w:proofErr w:type="spellEnd"/>
      <w:r>
        <w:t xml:space="preserve"> und Faulheit: Solche / je mehr sie zu dem Laster geneiget sind / je mehr </w:t>
      </w:r>
      <w:proofErr w:type="spellStart"/>
      <w:r>
        <w:t>solten</w:t>
      </w:r>
      <w:proofErr w:type="spellEnd"/>
      <w:r>
        <w:t xml:space="preserve"> sie dagegen wachen / und </w:t>
      </w:r>
      <w:proofErr w:type="spellStart"/>
      <w:r>
        <w:t>ihme</w:t>
      </w:r>
      <w:proofErr w:type="spellEnd"/>
      <w:r>
        <w:t xml:space="preserve"> widerstreben. Die andern sind Bettler / und andere Ledig-</w:t>
      </w:r>
      <w:proofErr w:type="spellStart"/>
      <w:r>
        <w:t>Gaenger</w:t>
      </w:r>
      <w:proofErr w:type="spellEnd"/>
      <w:r>
        <w:t xml:space="preserve"> / die ein </w:t>
      </w:r>
      <w:proofErr w:type="spellStart"/>
      <w:r>
        <w:t>Handwerck</w:t>
      </w:r>
      <w:proofErr w:type="spellEnd"/>
      <w:r>
        <w:t xml:space="preserve"> machen vom </w:t>
      </w:r>
      <w:proofErr w:type="spellStart"/>
      <w:r>
        <w:t>Muessiggang</w:t>
      </w:r>
      <w:proofErr w:type="spellEnd"/>
      <w:r>
        <w:t xml:space="preserve"> / als da sind die neuen Zeitungen herum singen / </w:t>
      </w:r>
      <w:proofErr w:type="spellStart"/>
      <w:r>
        <w:t>Gauckler</w:t>
      </w:r>
      <w:proofErr w:type="spellEnd"/>
      <w:r>
        <w:t xml:space="preserve"> / </w:t>
      </w:r>
      <w:proofErr w:type="spellStart"/>
      <w:r>
        <w:t>Comoedianten</w:t>
      </w:r>
      <w:proofErr w:type="spellEnd"/>
      <w:r>
        <w:t xml:space="preserve"> / </w:t>
      </w:r>
      <w:proofErr w:type="spellStart"/>
      <w:r>
        <w:t>Marckschreyer</w:t>
      </w:r>
      <w:proofErr w:type="spellEnd"/>
      <w:r>
        <w:t xml:space="preserve"> / und dergleichen / darunter auch zu rechen die meisten Wirthe / Bier- und </w:t>
      </w:r>
      <w:proofErr w:type="spellStart"/>
      <w:r>
        <w:t>Weinschencken</w:t>
      </w:r>
      <w:proofErr w:type="spellEnd"/>
      <w:r>
        <w:t xml:space="preserve"> / die ihre Zeit hinbringen mit </w:t>
      </w:r>
      <w:proofErr w:type="spellStart"/>
      <w:r>
        <w:t>Trincken</w:t>
      </w:r>
      <w:proofErr w:type="spellEnd"/>
      <w:r>
        <w:t xml:space="preserve"> / Plaudern und </w:t>
      </w:r>
      <w:proofErr w:type="spellStart"/>
      <w:r>
        <w:t>Schwaetzen</w:t>
      </w:r>
      <w:proofErr w:type="spellEnd"/>
      <w:r>
        <w:t xml:space="preserve"> mit ihren </w:t>
      </w:r>
      <w:proofErr w:type="spellStart"/>
      <w:r>
        <w:t>Gaesten</w:t>
      </w:r>
      <w:proofErr w:type="spellEnd"/>
      <w:r>
        <w:t xml:space="preserve">; wie auch diejenigen / die </w:t>
      </w:r>
      <w:proofErr w:type="spellStart"/>
      <w:r>
        <w:t>gantze</w:t>
      </w:r>
      <w:proofErr w:type="spellEnd"/>
      <w:r>
        <w:t xml:space="preserve"> Stunden / ja Tage zubringen / </w:t>
      </w:r>
      <w:proofErr w:type="spellStart"/>
      <w:r>
        <w:t>indeme</w:t>
      </w:r>
      <w:proofErr w:type="spellEnd"/>
      <w:r>
        <w:t xml:space="preserve"> sie von anderer Leute </w:t>
      </w:r>
      <w:proofErr w:type="spellStart"/>
      <w:r>
        <w:t>Geschaeffte</w:t>
      </w:r>
      <w:proofErr w:type="spellEnd"/>
      <w:r>
        <w:t xml:space="preserve"> reden. Alle diese leben nach dem Gefallen ihres Fleisches / und also in </w:t>
      </w:r>
      <w:proofErr w:type="spellStart"/>
      <w:r>
        <w:t>erschroecklicher</w:t>
      </w:r>
      <w:proofErr w:type="spellEnd"/>
      <w:r>
        <w:t xml:space="preserve"> </w:t>
      </w:r>
      <w:proofErr w:type="spellStart"/>
      <w:r>
        <w:t>Suende</w:t>
      </w:r>
      <w:proofErr w:type="spellEnd"/>
      <w:r>
        <w:t xml:space="preserve"> / und </w:t>
      </w:r>
      <w:proofErr w:type="spellStart"/>
      <w:r>
        <w:t>muessen</w:t>
      </w:r>
      <w:proofErr w:type="spellEnd"/>
      <w:r>
        <w:t xml:space="preserve"> besser lernen die </w:t>
      </w:r>
      <w:proofErr w:type="spellStart"/>
      <w:r>
        <w:t>Lueste</w:t>
      </w:r>
      <w:proofErr w:type="spellEnd"/>
      <w:r>
        <w:t xml:space="preserve"> ihres Fleisches zu </w:t>
      </w:r>
      <w:proofErr w:type="spellStart"/>
      <w:r>
        <w:t>verlaeugnen</w:t>
      </w:r>
      <w:proofErr w:type="spellEnd"/>
      <w:r>
        <w:t xml:space="preserve"> / eher sie rechte </w:t>
      </w:r>
      <w:proofErr w:type="spellStart"/>
      <w:r>
        <w:t>Juenger</w:t>
      </w:r>
      <w:proofErr w:type="spellEnd"/>
      <w:r>
        <w:t xml:space="preserve"> Christi werden </w:t>
      </w:r>
      <w:proofErr w:type="spellStart"/>
      <w:r>
        <w:t>koennen</w:t>
      </w:r>
      <w:proofErr w:type="spellEnd"/>
      <w:r>
        <w:t xml:space="preserve">. Dazu seyd ihr nicht von GOtt in seinen Weinberg </w:t>
      </w:r>
      <w:proofErr w:type="spellStart"/>
      <w:r>
        <w:t>beruffen</w:t>
      </w:r>
      <w:proofErr w:type="spellEnd"/>
      <w:r>
        <w:t xml:space="preserve"> / dazu seyd ihr nicht in die Welt geboren / daß ihr die </w:t>
      </w:r>
      <w:proofErr w:type="spellStart"/>
      <w:r>
        <w:t>kurtze</w:t>
      </w:r>
      <w:proofErr w:type="spellEnd"/>
      <w:r>
        <w:t xml:space="preserve"> Zeit eures Lebens sollet zubringen in Essen und </w:t>
      </w:r>
      <w:proofErr w:type="spellStart"/>
      <w:r>
        <w:t>Trincken</w:t>
      </w:r>
      <w:proofErr w:type="spellEnd"/>
      <w:r>
        <w:t xml:space="preserve"> / im </w:t>
      </w:r>
      <w:proofErr w:type="spellStart"/>
      <w:r>
        <w:t>Schwaetzen</w:t>
      </w:r>
      <w:proofErr w:type="spellEnd"/>
      <w:r>
        <w:t xml:space="preserve"> / und anderer Art </w:t>
      </w:r>
      <w:proofErr w:type="spellStart"/>
      <w:r>
        <w:t>Mueßiggang</w:t>
      </w:r>
      <w:proofErr w:type="spellEnd"/>
      <w:r>
        <w:t xml:space="preserve"> / und man </w:t>
      </w:r>
      <w:proofErr w:type="spellStart"/>
      <w:r>
        <w:t>solte</w:t>
      </w:r>
      <w:proofErr w:type="spellEnd"/>
      <w:r>
        <w:t xml:space="preserve"> solches auch nicht leiden in einem </w:t>
      </w:r>
      <w:proofErr w:type="spellStart"/>
      <w:r>
        <w:t>wolbestellten</w:t>
      </w:r>
      <w:proofErr w:type="spellEnd"/>
      <w:r>
        <w:t xml:space="preserve"> Regiment. Die dritte Art sind die meisten Frey-Herren / Edelleute / </w:t>
      </w:r>
      <w:proofErr w:type="spellStart"/>
      <w:r>
        <w:t>Rentenierer</w:t>
      </w:r>
      <w:proofErr w:type="spellEnd"/>
      <w:r>
        <w:t xml:space="preserve"> / und reiche Leute / welche weil sie </w:t>
      </w:r>
      <w:proofErr w:type="spellStart"/>
      <w:r>
        <w:t>meynen</w:t>
      </w:r>
      <w:proofErr w:type="spellEnd"/>
      <w:r>
        <w:t xml:space="preserve"> / sie haben genug zu leben / daß es ihnen auch frey stehe im </w:t>
      </w:r>
      <w:proofErr w:type="spellStart"/>
      <w:r>
        <w:t>Mueßiggang</w:t>
      </w:r>
      <w:proofErr w:type="spellEnd"/>
      <w:r>
        <w:t xml:space="preserve"> ihre Zeit hinzubringen; und wo sie noch etwas thun / damit dem gemeinen </w:t>
      </w:r>
      <w:proofErr w:type="spellStart"/>
      <w:r>
        <w:t>Wsen</w:t>
      </w:r>
      <w:proofErr w:type="spellEnd"/>
      <w:r>
        <w:t xml:space="preserve"> gedienet ist / so </w:t>
      </w:r>
      <w:proofErr w:type="spellStart"/>
      <w:r>
        <w:t>geschicht</w:t>
      </w:r>
      <w:proofErr w:type="spellEnd"/>
      <w:r>
        <w:t xml:space="preserve"> es von ihnen mehr zur Lust / als daß sie </w:t>
      </w:r>
      <w:proofErr w:type="spellStart"/>
      <w:r>
        <w:t>meynen</w:t>
      </w:r>
      <w:proofErr w:type="spellEnd"/>
      <w:r>
        <w:t xml:space="preserve"> / sie seyen dazu </w:t>
      </w:r>
      <w:proofErr w:type="spellStart"/>
      <w:r>
        <w:t>beruffen</w:t>
      </w:r>
      <w:proofErr w:type="spellEnd"/>
      <w:r>
        <w:t xml:space="preserve">; Aufs </w:t>
      </w:r>
      <w:proofErr w:type="spellStart"/>
      <w:r>
        <w:t>hoechste</w:t>
      </w:r>
      <w:proofErr w:type="spellEnd"/>
      <w:r>
        <w:t xml:space="preserve"> </w:t>
      </w:r>
      <w:proofErr w:type="spellStart"/>
      <w:r>
        <w:t>moegen</w:t>
      </w:r>
      <w:proofErr w:type="spellEnd"/>
      <w:r>
        <w:t xml:space="preserve"> sie dazu denn und wenn eine Stunde mitten unter ihrer Lust und </w:t>
      </w:r>
      <w:proofErr w:type="spellStart"/>
      <w:r>
        <w:t>Mueßiggang</w:t>
      </w:r>
      <w:proofErr w:type="spellEnd"/>
      <w:r>
        <w:t xml:space="preserve"> anwenden. Es ist ein Elend Leben / das solche Leute </w:t>
      </w:r>
      <w:proofErr w:type="spellStart"/>
      <w:r>
        <w:t>fuehren</w:t>
      </w:r>
      <w:proofErr w:type="spellEnd"/>
      <w:r>
        <w:t xml:space="preserve"> / es sind die </w:t>
      </w:r>
      <w:proofErr w:type="spellStart"/>
      <w:r>
        <w:t>Suende</w:t>
      </w:r>
      <w:proofErr w:type="spellEnd"/>
      <w:r>
        <w:t xml:space="preserve"> Sodoms (die auch um solche Straffe / als </w:t>
      </w:r>
      <w:proofErr w:type="spellStart"/>
      <w:r>
        <w:t>ueber</w:t>
      </w:r>
      <w:proofErr w:type="spellEnd"/>
      <w:r>
        <w:t xml:space="preserve"> Sodom </w:t>
      </w:r>
      <w:proofErr w:type="spellStart"/>
      <w:r>
        <w:t>ergieng</w:t>
      </w:r>
      <w:proofErr w:type="spellEnd"/>
      <w:r>
        <w:t xml:space="preserve"> / gen Himmel </w:t>
      </w:r>
      <w:proofErr w:type="spellStart"/>
      <w:r>
        <w:t>schreyen</w:t>
      </w:r>
      <w:proofErr w:type="spellEnd"/>
      <w:r>
        <w:t xml:space="preserve"> /) Hoffart / alles Vollauf / und </w:t>
      </w:r>
      <w:proofErr w:type="spellStart"/>
      <w:r>
        <w:t>Muessiggang</w:t>
      </w:r>
      <w:proofErr w:type="spellEnd"/>
      <w:r>
        <w:t xml:space="preserve">: Als wenn diejenigen / die das meiste Arbeits-Lohn bekommen / </w:t>
      </w:r>
      <w:proofErr w:type="spellStart"/>
      <w:r>
        <w:t>solten</w:t>
      </w:r>
      <w:proofErr w:type="spellEnd"/>
      <w:r>
        <w:t xml:space="preserve"> die geringste Arbeit thun; und die das </w:t>
      </w:r>
      <w:proofErr w:type="spellStart"/>
      <w:r>
        <w:t>groesseste</w:t>
      </w:r>
      <w:proofErr w:type="spellEnd"/>
      <w:r>
        <w:t xml:space="preserve"> Pfund von GOtt haben / Ihme am wenigsten damit wuchern </w:t>
      </w:r>
      <w:proofErr w:type="spellStart"/>
      <w:r>
        <w:t>solten</w:t>
      </w:r>
      <w:proofErr w:type="spellEnd"/>
      <w:r>
        <w:t xml:space="preserve">; und die / an welchen GOtt so grosse Gnade an zeitlichen Dingen gewendet hat / am wenigsten thun </w:t>
      </w:r>
      <w:proofErr w:type="spellStart"/>
      <w:r>
        <w:t>muesten</w:t>
      </w:r>
      <w:proofErr w:type="spellEnd"/>
      <w:r>
        <w:t xml:space="preserve"> / ihre </w:t>
      </w:r>
      <w:proofErr w:type="spellStart"/>
      <w:r>
        <w:t>Danckbarkeit</w:t>
      </w:r>
      <w:proofErr w:type="spellEnd"/>
      <w:r>
        <w:t xml:space="preserve"> und Treue Ihme zu beweisen! Wie ist doch dieses so ungereimt? Wer </w:t>
      </w:r>
      <w:proofErr w:type="spellStart"/>
      <w:r>
        <w:t>solte</w:t>
      </w:r>
      <w:proofErr w:type="spellEnd"/>
      <w:r>
        <w:t xml:space="preserve"> </w:t>
      </w:r>
      <w:proofErr w:type="spellStart"/>
      <w:r>
        <w:t>wol</w:t>
      </w:r>
      <w:proofErr w:type="spellEnd"/>
      <w:r>
        <w:t xml:space="preserve"> fleißiger seyn / und mehr sich </w:t>
      </w:r>
      <w:proofErr w:type="spellStart"/>
      <w:r>
        <w:t>bemuehen</w:t>
      </w:r>
      <w:proofErr w:type="spellEnd"/>
      <w:r>
        <w:t xml:space="preserve"> Nutzen zu schaffen / als diejenigen / die die </w:t>
      </w:r>
      <w:proofErr w:type="spellStart"/>
      <w:r>
        <w:t>groesseste</w:t>
      </w:r>
      <w:proofErr w:type="spellEnd"/>
      <w:r>
        <w:t xml:space="preserve"> Rechenschafft zu geben haben / und die andern </w:t>
      </w:r>
      <w:proofErr w:type="spellStart"/>
      <w:r>
        <w:t>solten</w:t>
      </w:r>
      <w:proofErr w:type="spellEnd"/>
      <w:r>
        <w:t xml:space="preserve"> gute Exempel geben? Warlich / ihr Herren / ich muß </w:t>
      </w:r>
      <w:proofErr w:type="spellStart"/>
      <w:r>
        <w:t>auffrichtig</w:t>
      </w:r>
      <w:proofErr w:type="spellEnd"/>
      <w:r>
        <w:t xml:space="preserve"> mit euch handeln / und sagen / daß der </w:t>
      </w:r>
      <w:proofErr w:type="spellStart"/>
      <w:r>
        <w:t>Mueßiggang</w:t>
      </w:r>
      <w:proofErr w:type="spellEnd"/>
      <w:r>
        <w:t xml:space="preserve"> / welchen die meisten unter euch </w:t>
      </w:r>
      <w:proofErr w:type="spellStart"/>
      <w:r>
        <w:t>ueben</w:t>
      </w:r>
      <w:proofErr w:type="spellEnd"/>
      <w:r>
        <w:t xml:space="preserve"> zu Jagen / Vogelfangen / </w:t>
      </w:r>
      <w:proofErr w:type="spellStart"/>
      <w:r>
        <w:t>Complementiren</w:t>
      </w:r>
      <w:proofErr w:type="spellEnd"/>
      <w:r>
        <w:t xml:space="preserve"> / </w:t>
      </w:r>
      <w:proofErr w:type="spellStart"/>
      <w:r>
        <w:t>unnuetzen</w:t>
      </w:r>
      <w:proofErr w:type="spellEnd"/>
      <w:r>
        <w:t xml:space="preserve"> und oft </w:t>
      </w:r>
      <w:proofErr w:type="spellStart"/>
      <w:r>
        <w:t>suendlichen</w:t>
      </w:r>
      <w:proofErr w:type="spellEnd"/>
      <w:r>
        <w:t xml:space="preserve"> </w:t>
      </w:r>
      <w:proofErr w:type="spellStart"/>
      <w:r>
        <w:t>Besuchungen</w:t>
      </w:r>
      <w:proofErr w:type="spellEnd"/>
      <w:r>
        <w:t xml:space="preserve"> / </w:t>
      </w:r>
      <w:proofErr w:type="spellStart"/>
      <w:r>
        <w:t>eitelen</w:t>
      </w:r>
      <w:proofErr w:type="spellEnd"/>
      <w:r>
        <w:t xml:space="preserve"> </w:t>
      </w:r>
      <w:proofErr w:type="spellStart"/>
      <w:r>
        <w:t>Discursen</w:t>
      </w:r>
      <w:proofErr w:type="spellEnd"/>
      <w:r>
        <w:t xml:space="preserve"> / </w:t>
      </w:r>
      <w:proofErr w:type="spellStart"/>
      <w:r>
        <w:t>ueberflueßigem</w:t>
      </w:r>
      <w:proofErr w:type="spellEnd"/>
      <w:r>
        <w:t xml:space="preserve"> </w:t>
      </w:r>
      <w:proofErr w:type="spellStart"/>
      <w:r>
        <w:t>Trincken</w:t>
      </w:r>
      <w:proofErr w:type="spellEnd"/>
      <w:r>
        <w:t xml:space="preserve"> / langen und verdrießlichen Mahlzeiten / eine Schande ist eures Standes / und muß </w:t>
      </w:r>
      <w:proofErr w:type="spellStart"/>
      <w:r>
        <w:t>abgeleget</w:t>
      </w:r>
      <w:proofErr w:type="spellEnd"/>
      <w:r>
        <w:t xml:space="preserve"> werden von euch / eher eure Ehre bey GOtt </w:t>
      </w:r>
      <w:proofErr w:type="spellStart"/>
      <w:r>
        <w:t>kan</w:t>
      </w:r>
      <w:proofErr w:type="spellEnd"/>
      <w:r>
        <w:t xml:space="preserve"> erhalten / und eure Seele wiederum zurecht gebracht werden; und so weit ist es von mir / daß ich </w:t>
      </w:r>
      <w:proofErr w:type="spellStart"/>
      <w:r>
        <w:t>solte</w:t>
      </w:r>
      <w:proofErr w:type="spellEnd"/>
      <w:r>
        <w:t xml:space="preserve"> </w:t>
      </w:r>
      <w:proofErr w:type="spellStart"/>
      <w:r>
        <w:t>Partheyisch</w:t>
      </w:r>
      <w:proofErr w:type="spellEnd"/>
      <w:r>
        <w:t xml:space="preserve"> seyn / </w:t>
      </w:r>
      <w:proofErr w:type="spellStart"/>
      <w:r>
        <w:t>indeme</w:t>
      </w:r>
      <w:proofErr w:type="spellEnd"/>
      <w:r>
        <w:t xml:space="preserve"> ich euch deßwegen bestraffe / daß wenn ich einen meines (Geistlichen) Standes </w:t>
      </w:r>
      <w:proofErr w:type="spellStart"/>
      <w:r>
        <w:t>wueste</w:t>
      </w:r>
      <w:proofErr w:type="spellEnd"/>
      <w:r>
        <w:t xml:space="preserve"> / der den </w:t>
      </w:r>
      <w:proofErr w:type="spellStart"/>
      <w:r>
        <w:t>zehenden</w:t>
      </w:r>
      <w:proofErr w:type="spellEnd"/>
      <w:r>
        <w:t xml:space="preserve"> Theil schuldig </w:t>
      </w:r>
      <w:proofErr w:type="spellStart"/>
      <w:r>
        <w:t>waere</w:t>
      </w:r>
      <w:proofErr w:type="spellEnd"/>
      <w:r>
        <w:t xml:space="preserve"> am </w:t>
      </w:r>
      <w:proofErr w:type="spellStart"/>
      <w:r>
        <w:t>Mueßiggang</w:t>
      </w:r>
      <w:proofErr w:type="spellEnd"/>
      <w:r>
        <w:t xml:space="preserve"> / darinnen ihr lebet / ich </w:t>
      </w:r>
      <w:proofErr w:type="spellStart"/>
      <w:r>
        <w:t>wolte</w:t>
      </w:r>
      <w:proofErr w:type="spellEnd"/>
      <w:r>
        <w:t xml:space="preserve"> mein bestes thun / daß die Kirche seiner </w:t>
      </w:r>
      <w:proofErr w:type="spellStart"/>
      <w:r>
        <w:t>moechte</w:t>
      </w:r>
      <w:proofErr w:type="spellEnd"/>
      <w:r>
        <w:t xml:space="preserve"> </w:t>
      </w:r>
      <w:proofErr w:type="spellStart"/>
      <w:r>
        <w:t>loß</w:t>
      </w:r>
      <w:proofErr w:type="spellEnd"/>
      <w:r>
        <w:t xml:space="preserve"> werden / und er </w:t>
      </w:r>
      <w:proofErr w:type="spellStart"/>
      <w:r>
        <w:t>moechte</w:t>
      </w:r>
      <w:proofErr w:type="spellEnd"/>
      <w:r>
        <w:t xml:space="preserve"> </w:t>
      </w:r>
      <w:proofErr w:type="spellStart"/>
      <w:r>
        <w:t>ausgeworffen</w:t>
      </w:r>
      <w:proofErr w:type="spellEnd"/>
      <w:r>
        <w:t xml:space="preserve"> werden mit den Heuchlern. Es ist ein </w:t>
      </w:r>
      <w:proofErr w:type="spellStart"/>
      <w:r>
        <w:t>unvernuenfftig</w:t>
      </w:r>
      <w:proofErr w:type="spellEnd"/>
      <w:r>
        <w:t xml:space="preserve"> / </w:t>
      </w:r>
      <w:proofErr w:type="spellStart"/>
      <w:r>
        <w:t>unverstaendig</w:t>
      </w:r>
      <w:proofErr w:type="spellEnd"/>
      <w:r>
        <w:t xml:space="preserve"> / und </w:t>
      </w:r>
      <w:proofErr w:type="spellStart"/>
      <w:r>
        <w:t>undanckbar</w:t>
      </w:r>
      <w:proofErr w:type="spellEnd"/>
      <w:r>
        <w:t xml:space="preserve"> Einbilden von einem Menschen / daß er </w:t>
      </w:r>
      <w:proofErr w:type="spellStart"/>
      <w:r>
        <w:t>moege</w:t>
      </w:r>
      <w:proofErr w:type="spellEnd"/>
      <w:r>
        <w:t xml:space="preserve"> im </w:t>
      </w:r>
      <w:proofErr w:type="spellStart"/>
      <w:r>
        <w:t>Mueßiggang</w:t>
      </w:r>
      <w:proofErr w:type="spellEnd"/>
      <w:r>
        <w:t xml:space="preserve"> leben / weil er reich ist. Die Reichesten </w:t>
      </w:r>
      <w:proofErr w:type="spellStart"/>
      <w:r>
        <w:t>muessen</w:t>
      </w:r>
      <w:proofErr w:type="spellEnd"/>
      <w:r>
        <w:t xml:space="preserve"> so </w:t>
      </w:r>
      <w:proofErr w:type="spellStart"/>
      <w:r>
        <w:t>wol</w:t>
      </w:r>
      <w:proofErr w:type="spellEnd"/>
      <w:r>
        <w:t xml:space="preserve"> arbeiten als die </w:t>
      </w:r>
      <w:proofErr w:type="spellStart"/>
      <w:r>
        <w:t>Aermesten</w:t>
      </w:r>
      <w:proofErr w:type="spellEnd"/>
      <w:r>
        <w:t xml:space="preserve"> / </w:t>
      </w:r>
      <w:proofErr w:type="spellStart"/>
      <w:r>
        <w:t>obwol</w:t>
      </w:r>
      <w:proofErr w:type="spellEnd"/>
      <w:r>
        <w:t xml:space="preserve"> nicht alle auf einerley Art und Weise. Allein die Reichen </w:t>
      </w:r>
      <w:proofErr w:type="spellStart"/>
      <w:r>
        <w:t>meynen</w:t>
      </w:r>
      <w:proofErr w:type="spellEnd"/>
      <w:r>
        <w:t xml:space="preserve"> / sie </w:t>
      </w:r>
      <w:proofErr w:type="spellStart"/>
      <w:r>
        <w:t>habens</w:t>
      </w:r>
      <w:proofErr w:type="spellEnd"/>
      <w:r>
        <w:t xml:space="preserve"> nicht </w:t>
      </w:r>
      <w:proofErr w:type="spellStart"/>
      <w:r>
        <w:t>noethig</w:t>
      </w:r>
      <w:proofErr w:type="spellEnd"/>
      <w:r>
        <w:t xml:space="preserve"> / weil sie doch genug haben / und an den Armen </w:t>
      </w:r>
      <w:proofErr w:type="spellStart"/>
      <w:r>
        <w:t>kan</w:t>
      </w:r>
      <w:proofErr w:type="spellEnd"/>
      <w:r>
        <w:t xml:space="preserve"> man oft sehen / daß sie derselbigen </w:t>
      </w:r>
      <w:proofErr w:type="spellStart"/>
      <w:r>
        <w:t>Meynung</w:t>
      </w:r>
      <w:proofErr w:type="spellEnd"/>
      <w:r>
        <w:t xml:space="preserve"> sind / und wenn sie die </w:t>
      </w:r>
      <w:proofErr w:type="spellStart"/>
      <w:r>
        <w:t>schwereste</w:t>
      </w:r>
      <w:proofErr w:type="spellEnd"/>
      <w:r>
        <w:t xml:space="preserve"> Arbeit thun / doch in GOttes Augen </w:t>
      </w:r>
      <w:proofErr w:type="spellStart"/>
      <w:r>
        <w:t>mueßig</w:t>
      </w:r>
      <w:proofErr w:type="spellEnd"/>
      <w:r>
        <w:t xml:space="preserve"> sind / weil sie gerne </w:t>
      </w:r>
      <w:proofErr w:type="spellStart"/>
      <w:r>
        <w:t>wolten</w:t>
      </w:r>
      <w:proofErr w:type="spellEnd"/>
      <w:r>
        <w:t xml:space="preserve"> im </w:t>
      </w:r>
      <w:proofErr w:type="spellStart"/>
      <w:r>
        <w:t>Mueßiggang</w:t>
      </w:r>
      <w:proofErr w:type="spellEnd"/>
      <w:r>
        <w:t xml:space="preserve"> leben / wenn sie nur </w:t>
      </w:r>
      <w:proofErr w:type="spellStart"/>
      <w:r>
        <w:t>koenten</w:t>
      </w:r>
      <w:proofErr w:type="spellEnd"/>
      <w:r>
        <w:t xml:space="preserve"> / </w:t>
      </w:r>
      <w:proofErr w:type="spellStart"/>
      <w:r>
        <w:t>massen</w:t>
      </w:r>
      <w:proofErr w:type="spellEnd"/>
      <w:r>
        <w:t xml:space="preserve"> nicht die Lust oder Gehorsam zu GOttes Ordnung / sondern die Noth sie treibet zur Arbeit: Daher </w:t>
      </w:r>
      <w:proofErr w:type="spellStart"/>
      <w:r>
        <w:t>hoeret</w:t>
      </w:r>
      <w:proofErr w:type="spellEnd"/>
      <w:r>
        <w:t xml:space="preserve"> man sie oft sagen / sie begehrten nicht zu arbeiten / </w:t>
      </w:r>
      <w:proofErr w:type="spellStart"/>
      <w:r>
        <w:t>haetten</w:t>
      </w:r>
      <w:proofErr w:type="spellEnd"/>
      <w:r>
        <w:t xml:space="preserve"> sie nur Geld genug / etc. Gott achtet diese als </w:t>
      </w:r>
      <w:proofErr w:type="spellStart"/>
      <w:r>
        <w:t>Mueßiggaenger</w:t>
      </w:r>
      <w:proofErr w:type="spellEnd"/>
      <w:r>
        <w:t xml:space="preserve"> / denn Er nimmt den Willen vor die That. Wer aber recht arbeiten </w:t>
      </w:r>
      <w:proofErr w:type="spellStart"/>
      <w:r>
        <w:t>wil</w:t>
      </w:r>
      <w:proofErr w:type="spellEnd"/>
      <w:r>
        <w:t xml:space="preserve"> / der muß arbeiten im Gehorsam gegen GOttes Ordnung / und als ein Knecht GOttes / und dasselbe mit aller Freude und Lust / und </w:t>
      </w:r>
      <w:proofErr w:type="spellStart"/>
      <w:r>
        <w:t>verlaeugnen</w:t>
      </w:r>
      <w:proofErr w:type="spellEnd"/>
      <w:r>
        <w:t xml:space="preserve"> die </w:t>
      </w:r>
      <w:proofErr w:type="spellStart"/>
      <w:r>
        <w:t>Lueste</w:t>
      </w:r>
      <w:proofErr w:type="spellEnd"/>
      <w:r>
        <w:t xml:space="preserve"> des Fleisches / welches gerne </w:t>
      </w:r>
      <w:proofErr w:type="spellStart"/>
      <w:r>
        <w:t>wolte</w:t>
      </w:r>
      <w:proofErr w:type="spellEnd"/>
      <w:r>
        <w:t xml:space="preserve"> gute Tage haben / wofern er hoffet zu haben die himmlische Belohnung. </w:t>
      </w:r>
    </w:p>
    <w:p w14:paraId="6D91EDC1" w14:textId="77777777" w:rsidR="006164D3" w:rsidRDefault="006164D3" w:rsidP="006164D3">
      <w:pPr>
        <w:spacing w:after="0" w:line="240" w:lineRule="auto"/>
      </w:pPr>
      <w:r>
        <w:br w:type="page"/>
      </w:r>
    </w:p>
    <w:p w14:paraId="125B03F8" w14:textId="77777777" w:rsidR="006164D3" w:rsidRDefault="006164D3" w:rsidP="006164D3">
      <w:pPr>
        <w:pStyle w:val="berschrift1"/>
        <w:rPr>
          <w:sz w:val="48"/>
        </w:rPr>
      </w:pPr>
      <w:r>
        <w:t>Das XXVIII. Capitel.</w:t>
      </w:r>
    </w:p>
    <w:p w14:paraId="48B40880" w14:textId="77777777" w:rsidR="006164D3" w:rsidRDefault="006164D3" w:rsidP="006164D3">
      <w:pPr>
        <w:pStyle w:val="StandardWeb"/>
      </w:pPr>
      <w:r>
        <w:rPr>
          <w:rStyle w:val="Fett"/>
          <w:rFonts w:eastAsiaTheme="majorEastAsia"/>
        </w:rPr>
        <w:t xml:space="preserve">Die Lust zu </w:t>
      </w:r>
      <w:proofErr w:type="spellStart"/>
      <w:r>
        <w:rPr>
          <w:rStyle w:val="Fett"/>
          <w:rFonts w:eastAsiaTheme="majorEastAsia"/>
        </w:rPr>
        <w:t>Wolergehen</w:t>
      </w:r>
      <w:proofErr w:type="spellEnd"/>
      <w:r>
        <w:rPr>
          <w:rStyle w:val="Fett"/>
          <w:rFonts w:eastAsiaTheme="majorEastAsia"/>
        </w:rPr>
        <w:t xml:space="preserve"> und </w:t>
      </w:r>
      <w:proofErr w:type="spellStart"/>
      <w:r>
        <w:rPr>
          <w:rStyle w:val="Fett"/>
          <w:rFonts w:eastAsiaTheme="majorEastAsia"/>
        </w:rPr>
        <w:t>Glueckseligkeit</w:t>
      </w:r>
      <w:proofErr w:type="spellEnd"/>
      <w:r>
        <w:rPr>
          <w:rStyle w:val="Fett"/>
          <w:rFonts w:eastAsiaTheme="majorEastAsia"/>
        </w:rPr>
        <w:t xml:space="preserve"> etc.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3DB6F450" w14:textId="77777777" w:rsidR="006164D3" w:rsidRDefault="006164D3" w:rsidP="006164D3">
      <w:pPr>
        <w:pStyle w:val="StandardWeb"/>
      </w:pPr>
      <w:r>
        <w:t xml:space="preserve">Es ist auch weiter ein fleischlich </w:t>
      </w:r>
      <w:proofErr w:type="spellStart"/>
      <w:r>
        <w:t>Stueck</w:t>
      </w:r>
      <w:proofErr w:type="spellEnd"/>
      <w:r>
        <w:t xml:space="preserve"> / das </w:t>
      </w:r>
      <w:proofErr w:type="spellStart"/>
      <w:r>
        <w:t>verlaeugnet</w:t>
      </w:r>
      <w:proofErr w:type="spellEnd"/>
      <w:r>
        <w:t xml:space="preserve"> werden muß / wenn man sich daran zu sehr </w:t>
      </w:r>
      <w:proofErr w:type="spellStart"/>
      <w:r>
        <w:t>ergoetzet</w:t>
      </w:r>
      <w:proofErr w:type="spellEnd"/>
      <w:r>
        <w:t xml:space="preserve"> / daß es einem </w:t>
      </w:r>
      <w:proofErr w:type="spellStart"/>
      <w:r>
        <w:t>gluecklich</w:t>
      </w:r>
      <w:proofErr w:type="spellEnd"/>
      <w:r>
        <w:t xml:space="preserve"> und </w:t>
      </w:r>
      <w:proofErr w:type="spellStart"/>
      <w:r>
        <w:t>wol</w:t>
      </w:r>
      <w:proofErr w:type="spellEnd"/>
      <w:r>
        <w:t xml:space="preserve"> ergehet / daß einem alle </w:t>
      </w:r>
      <w:proofErr w:type="spellStart"/>
      <w:r>
        <w:t>Anschlaege</w:t>
      </w:r>
      <w:proofErr w:type="spellEnd"/>
      <w:r>
        <w:t xml:space="preserve"> in weltlichen Dingen </w:t>
      </w:r>
      <w:proofErr w:type="spellStart"/>
      <w:r>
        <w:t>wol</w:t>
      </w:r>
      <w:proofErr w:type="spellEnd"/>
      <w:r>
        <w:t xml:space="preserve"> gelingen. Die Besitzung der weltlich- und </w:t>
      </w:r>
      <w:proofErr w:type="spellStart"/>
      <w:r>
        <w:t>irrdischen</w:t>
      </w:r>
      <w:proofErr w:type="spellEnd"/>
      <w:r>
        <w:t xml:space="preserve"> Dinge erfreuet nicht so sehr / als die Hoffnung und die </w:t>
      </w:r>
      <w:proofErr w:type="spellStart"/>
      <w:r>
        <w:t>Nachjagung</w:t>
      </w:r>
      <w:proofErr w:type="spellEnd"/>
      <w:r>
        <w:t xml:space="preserve"> dieselbe zu erlangen: Die </w:t>
      </w:r>
      <w:proofErr w:type="spellStart"/>
      <w:r>
        <w:t>Gedancken</w:t>
      </w:r>
      <w:proofErr w:type="spellEnd"/>
      <w:r>
        <w:t xml:space="preserve"> / daß das Vornehmen </w:t>
      </w:r>
      <w:proofErr w:type="spellStart"/>
      <w:r>
        <w:t>gluecklich</w:t>
      </w:r>
      <w:proofErr w:type="spellEnd"/>
      <w:r>
        <w:t xml:space="preserve"> werde hinaus gehen / und daß es einem nach Willen ergehen werde / und daß man werde zu </w:t>
      </w:r>
      <w:proofErr w:type="spellStart"/>
      <w:r>
        <w:t>hoehern</w:t>
      </w:r>
      <w:proofErr w:type="spellEnd"/>
      <w:r>
        <w:t xml:space="preserve"> Dingen / nach welchen man strebet / gelangen </w:t>
      </w:r>
      <w:proofErr w:type="spellStart"/>
      <w:r>
        <w:t>koennen</w:t>
      </w:r>
      <w:proofErr w:type="spellEnd"/>
      <w:r>
        <w:t xml:space="preserve"> / die sind es </w:t>
      </w:r>
      <w:proofErr w:type="spellStart"/>
      <w:r>
        <w:t>vornemlich</w:t>
      </w:r>
      <w:proofErr w:type="spellEnd"/>
      <w:r>
        <w:t xml:space="preserve"> / darinnen die Weltlinge ihre beste Lust und Befriedigung suchen: Die Leute </w:t>
      </w:r>
      <w:proofErr w:type="spellStart"/>
      <w:r>
        <w:t>meynen</w:t>
      </w:r>
      <w:proofErr w:type="spellEnd"/>
      <w:r>
        <w:t xml:space="preserve"> / daß die Welt ihnen mehr thun oder geben </w:t>
      </w:r>
      <w:proofErr w:type="spellStart"/>
      <w:r>
        <w:t>kan</w:t>
      </w:r>
      <w:proofErr w:type="spellEnd"/>
      <w:r>
        <w:t xml:space="preserve"> / denn in der </w:t>
      </w:r>
      <w:proofErr w:type="spellStart"/>
      <w:r>
        <w:t>Warheit</w:t>
      </w:r>
      <w:proofErr w:type="spellEnd"/>
      <w:r>
        <w:t xml:space="preserve"> sie </w:t>
      </w:r>
      <w:proofErr w:type="spellStart"/>
      <w:r>
        <w:t>kan</w:t>
      </w:r>
      <w:proofErr w:type="spellEnd"/>
      <w:r>
        <w:t xml:space="preserve"> / und daß sie </w:t>
      </w:r>
      <w:proofErr w:type="spellStart"/>
      <w:r>
        <w:t>suesser</w:t>
      </w:r>
      <w:proofErr w:type="spellEnd"/>
      <w:r>
        <w:t xml:space="preserve"> und lieblicher ist / denn sie in der </w:t>
      </w:r>
      <w:proofErr w:type="spellStart"/>
      <w:r>
        <w:t>Warheit</w:t>
      </w:r>
      <w:proofErr w:type="spellEnd"/>
      <w:r>
        <w:t xml:space="preserve"> ist / und darum </w:t>
      </w:r>
      <w:proofErr w:type="spellStart"/>
      <w:r>
        <w:t>bemuehen</w:t>
      </w:r>
      <w:proofErr w:type="spellEnd"/>
      <w:r>
        <w:t xml:space="preserve"> sie sich mit grossem Ernst und Eifer dieselbe zu erjagen / und machen ihnen selber Freude mit den </w:t>
      </w:r>
      <w:proofErr w:type="spellStart"/>
      <w:r>
        <w:t>Gedancken</w:t>
      </w:r>
      <w:proofErr w:type="spellEnd"/>
      <w:r>
        <w:t xml:space="preserve"> ihrer eingebildeten </w:t>
      </w:r>
      <w:proofErr w:type="spellStart"/>
      <w:r>
        <w:t>Glueckseligkeit</w:t>
      </w:r>
      <w:proofErr w:type="spellEnd"/>
      <w:r>
        <w:t xml:space="preserve">: Wenn sie aber nun erlanget haben was sie so </w:t>
      </w:r>
      <w:proofErr w:type="spellStart"/>
      <w:r>
        <w:t>hefftig</w:t>
      </w:r>
      <w:proofErr w:type="spellEnd"/>
      <w:r>
        <w:t xml:space="preserve"> gesuchet und begehret haben / so befinden sie / daß es bey weitem nicht so ist / wie sie es sich eingebildet hatten: </w:t>
      </w:r>
      <w:proofErr w:type="spellStart"/>
      <w:r>
        <w:t>Mitler</w:t>
      </w:r>
      <w:proofErr w:type="spellEnd"/>
      <w:r>
        <w:t xml:space="preserve"> weile aber speisen sie sich immer mit Hoffnung / und </w:t>
      </w:r>
      <w:proofErr w:type="spellStart"/>
      <w:r>
        <w:t>gedencken</w:t>
      </w:r>
      <w:proofErr w:type="spellEnd"/>
      <w:r>
        <w:t xml:space="preserve"> / obschon dieses / welches sie erlanget haben / sie nicht </w:t>
      </w:r>
      <w:proofErr w:type="spellStart"/>
      <w:r>
        <w:t>moechte</w:t>
      </w:r>
      <w:proofErr w:type="spellEnd"/>
      <w:r>
        <w:t xml:space="preserve"> befriedigen / so werde es dennoch dieses oder jenes thun; Wenn sie denn das haben / so ist es doch noch etwas anders / wenn sie das </w:t>
      </w:r>
      <w:proofErr w:type="spellStart"/>
      <w:r>
        <w:t>haetten</w:t>
      </w:r>
      <w:proofErr w:type="spellEnd"/>
      <w:r>
        <w:t xml:space="preserve"> / so </w:t>
      </w:r>
      <w:proofErr w:type="spellStart"/>
      <w:r>
        <w:t>koenten</w:t>
      </w:r>
      <w:proofErr w:type="spellEnd"/>
      <w:r>
        <w:t xml:space="preserve"> sie recht zu frieden seyn; und ob sie schon nimmer finden die </w:t>
      </w:r>
      <w:proofErr w:type="spellStart"/>
      <w:r>
        <w:t>Glueckseligkeit</w:t>
      </w:r>
      <w:proofErr w:type="spellEnd"/>
      <w:r>
        <w:t xml:space="preserve"> und Befriedigung / derer sie sich vermuthet </w:t>
      </w:r>
      <w:proofErr w:type="spellStart"/>
      <w:r>
        <w:t>haetten</w:t>
      </w:r>
      <w:proofErr w:type="spellEnd"/>
      <w:r>
        <w:t xml:space="preserve"> / dennoch erfreuen sie sich / daß sie auf dem Wege sind selbige zu </w:t>
      </w:r>
      <w:proofErr w:type="spellStart"/>
      <w:r>
        <w:t>ueberkommen</w:t>
      </w:r>
      <w:proofErr w:type="spellEnd"/>
      <w:r>
        <w:t xml:space="preserve"> / sonderlich / wenn sie sehen / daß ihre </w:t>
      </w:r>
      <w:proofErr w:type="spellStart"/>
      <w:r>
        <w:t>Anschlaege</w:t>
      </w:r>
      <w:proofErr w:type="spellEnd"/>
      <w:r>
        <w:t xml:space="preserve"> ihnen gelingen. Ein armer Mann / der nach einem geringen Dinge strebet / freuet sich / wenn er siehet / daß er nicht weit davon sey dasselbe zu erlangen: Vielmehr aber freuet sich ein Reicher / wenn er siehet / wie alles sein Vornehmen </w:t>
      </w:r>
      <w:proofErr w:type="spellStart"/>
      <w:r>
        <w:t>ihme</w:t>
      </w:r>
      <w:proofErr w:type="spellEnd"/>
      <w:r>
        <w:t xml:space="preserve"> </w:t>
      </w:r>
      <w:proofErr w:type="spellStart"/>
      <w:r>
        <w:t>gluecklich</w:t>
      </w:r>
      <w:proofErr w:type="spellEnd"/>
      <w:r>
        <w:t xml:space="preserve"> hinaus gehet / und sein Reichthum vermehret wird. Solcher </w:t>
      </w:r>
      <w:proofErr w:type="spellStart"/>
      <w:r>
        <w:t>gestalt</w:t>
      </w:r>
      <w:proofErr w:type="spellEnd"/>
      <w:r>
        <w:t xml:space="preserve"> nun gehet an / was Salomon saget / was die Albern </w:t>
      </w:r>
      <w:proofErr w:type="spellStart"/>
      <w:r>
        <w:t>geluestet</w:t>
      </w:r>
      <w:proofErr w:type="spellEnd"/>
      <w:r>
        <w:t xml:space="preserve"> / </w:t>
      </w:r>
      <w:proofErr w:type="spellStart"/>
      <w:r>
        <w:t>toedtet</w:t>
      </w:r>
      <w:proofErr w:type="spellEnd"/>
      <w:r>
        <w:t xml:space="preserve"> sie / und der Ruchlosen </w:t>
      </w:r>
      <w:proofErr w:type="spellStart"/>
      <w:r>
        <w:t>Glueck</w:t>
      </w:r>
      <w:proofErr w:type="spellEnd"/>
      <w:r>
        <w:t xml:space="preserve"> bringet sie um / Prov. 1/ 32. Sticht ihre </w:t>
      </w:r>
      <w:proofErr w:type="spellStart"/>
      <w:r>
        <w:t>Glueckseligkeit</w:t>
      </w:r>
      <w:proofErr w:type="spellEnd"/>
      <w:r>
        <w:t xml:space="preserve"> die Gottseligen selber in die Augen / wenn sie im Stande der Versuchung sind / und urtheilen nach dem Fleisch / so ist kein Wunder / wenn dieselbe groß in ihren eigenen Augen geachtet wird / </w:t>
      </w:r>
      <w:proofErr w:type="spellStart"/>
      <w:r>
        <w:t>Psalmm</w:t>
      </w:r>
      <w:proofErr w:type="spellEnd"/>
      <w:r>
        <w:t xml:space="preserve"> 73/ 3. Sind die besten in Gefahr / daß sie sich fleischlicher Weise </w:t>
      </w:r>
      <w:proofErr w:type="spellStart"/>
      <w:r>
        <w:t>ergoetzen</w:t>
      </w:r>
      <w:proofErr w:type="spellEnd"/>
      <w:r>
        <w:t xml:space="preserve"> / und bauen auf das / welches sie erjagen </w:t>
      </w:r>
      <w:proofErr w:type="spellStart"/>
      <w:r>
        <w:t>moechten</w:t>
      </w:r>
      <w:proofErr w:type="spellEnd"/>
      <w:r>
        <w:t xml:space="preserve"> / und </w:t>
      </w:r>
      <w:proofErr w:type="spellStart"/>
      <w:r>
        <w:t>sgen</w:t>
      </w:r>
      <w:proofErr w:type="spellEnd"/>
      <w:r>
        <w:t xml:space="preserve"> in ihren </w:t>
      </w:r>
      <w:proofErr w:type="spellStart"/>
      <w:r>
        <w:t>Wolergehen</w:t>
      </w:r>
      <w:proofErr w:type="spellEnd"/>
      <w:r>
        <w:t xml:space="preserve"> / ich werde nimmermehr danieder liegen / Psal. 30/ 6. so ist kein Wunder / wenn andere in weit </w:t>
      </w:r>
      <w:proofErr w:type="spellStart"/>
      <w:r>
        <w:t>groesser</w:t>
      </w:r>
      <w:proofErr w:type="spellEnd"/>
      <w:r>
        <w:t xml:space="preserve"> Gefahr deswegen sind. </w:t>
      </w:r>
      <w:proofErr w:type="spellStart"/>
      <w:r>
        <w:t>Glueckseligkeit</w:t>
      </w:r>
      <w:proofErr w:type="spellEnd"/>
      <w:r>
        <w:t xml:space="preserve"> und </w:t>
      </w:r>
      <w:proofErr w:type="spellStart"/>
      <w:r>
        <w:t>Wolergehen</w:t>
      </w:r>
      <w:proofErr w:type="spellEnd"/>
      <w:r>
        <w:t xml:space="preserve"> ist manchen eben so eine </w:t>
      </w:r>
      <w:proofErr w:type="spellStart"/>
      <w:r>
        <w:t>starcke</w:t>
      </w:r>
      <w:proofErr w:type="spellEnd"/>
      <w:r>
        <w:t xml:space="preserve"> Versuchung als Creutz und </w:t>
      </w:r>
      <w:proofErr w:type="spellStart"/>
      <w:r>
        <w:t>Truebsal</w:t>
      </w:r>
      <w:proofErr w:type="spellEnd"/>
      <w:r>
        <w:t xml:space="preserve">. O wie ist das Fleisch so </w:t>
      </w:r>
      <w:proofErr w:type="spellStart"/>
      <w:r>
        <w:t>eiferig</w:t>
      </w:r>
      <w:proofErr w:type="spellEnd"/>
      <w:r>
        <w:t xml:space="preserve"> und begierig nach dem Angel / und wie </w:t>
      </w:r>
      <w:proofErr w:type="spellStart"/>
      <w:r>
        <w:t>vest</w:t>
      </w:r>
      <w:proofErr w:type="spellEnd"/>
      <w:r>
        <w:t xml:space="preserve"> </w:t>
      </w:r>
      <w:proofErr w:type="spellStart"/>
      <w:r>
        <w:t>haelt</w:t>
      </w:r>
      <w:proofErr w:type="spellEnd"/>
      <w:r>
        <w:t xml:space="preserve"> es dasjenige / welches es erreichet! </w:t>
      </w:r>
    </w:p>
    <w:p w14:paraId="2EC7646D" w14:textId="77777777" w:rsidR="006164D3" w:rsidRDefault="006164D3" w:rsidP="006164D3">
      <w:pPr>
        <w:pStyle w:val="StandardWeb"/>
      </w:pPr>
      <w:r>
        <w:t xml:space="preserve">Darum sehet zu / daß ihr euch selbst in diesem </w:t>
      </w:r>
      <w:proofErr w:type="spellStart"/>
      <w:r>
        <w:t>Stuecke</w:t>
      </w:r>
      <w:proofErr w:type="spellEnd"/>
      <w:r>
        <w:t xml:space="preserve"> </w:t>
      </w:r>
      <w:proofErr w:type="spellStart"/>
      <w:r>
        <w:t>verlaeugnen</w:t>
      </w:r>
      <w:proofErr w:type="spellEnd"/>
      <w:r>
        <w:t xml:space="preserve"> </w:t>
      </w:r>
      <w:proofErr w:type="spellStart"/>
      <w:r>
        <w:t>moeget</w:t>
      </w:r>
      <w:proofErr w:type="spellEnd"/>
      <w:r>
        <w:t xml:space="preserve">: Nicht daß ihr </w:t>
      </w:r>
      <w:proofErr w:type="spellStart"/>
      <w:r>
        <w:t>soltet</w:t>
      </w:r>
      <w:proofErr w:type="spellEnd"/>
      <w:r>
        <w:t xml:space="preserve"> </w:t>
      </w:r>
      <w:proofErr w:type="spellStart"/>
      <w:r>
        <w:t>Glueckseligkeit</w:t>
      </w:r>
      <w:proofErr w:type="spellEnd"/>
      <w:r>
        <w:t xml:space="preserve"> und </w:t>
      </w:r>
      <w:proofErr w:type="spellStart"/>
      <w:r>
        <w:t>Wolergehen</w:t>
      </w:r>
      <w:proofErr w:type="spellEnd"/>
      <w:r>
        <w:t xml:space="preserve"> </w:t>
      </w:r>
      <w:proofErr w:type="spellStart"/>
      <w:r>
        <w:t>verwerffen</w:t>
      </w:r>
      <w:proofErr w:type="spellEnd"/>
      <w:r>
        <w:t xml:space="preserve"> oder von euch </w:t>
      </w:r>
      <w:proofErr w:type="spellStart"/>
      <w:r>
        <w:t>stossen</w:t>
      </w:r>
      <w:proofErr w:type="spellEnd"/>
      <w:r>
        <w:t xml:space="preserve"> / wenn GOtt der HErr dasselbe euch </w:t>
      </w:r>
      <w:proofErr w:type="spellStart"/>
      <w:r>
        <w:t>giebt</w:t>
      </w:r>
      <w:proofErr w:type="spellEnd"/>
      <w:r>
        <w:t xml:space="preserve">; sondern daß ihr euch </w:t>
      </w:r>
      <w:proofErr w:type="spellStart"/>
      <w:r>
        <w:t>huetet</w:t>
      </w:r>
      <w:proofErr w:type="spellEnd"/>
      <w:r>
        <w:t xml:space="preserve"> </w:t>
      </w:r>
      <w:proofErr w:type="spellStart"/>
      <w:r>
        <w:t>fuer</w:t>
      </w:r>
      <w:proofErr w:type="spellEnd"/>
      <w:r>
        <w:t xml:space="preserve"> die fleischliche Lust und </w:t>
      </w:r>
      <w:proofErr w:type="spellStart"/>
      <w:r>
        <w:t>Ergoetzung</w:t>
      </w:r>
      <w:proofErr w:type="spellEnd"/>
      <w:r>
        <w:t xml:space="preserve"> / die das Fleisch darinnen suchet seine Begierden zu </w:t>
      </w:r>
      <w:proofErr w:type="spellStart"/>
      <w:r>
        <w:t>vollenbringen</w:t>
      </w:r>
      <w:proofErr w:type="spellEnd"/>
      <w:r>
        <w:t xml:space="preserve">. Nicht daß ihr </w:t>
      </w:r>
      <w:proofErr w:type="spellStart"/>
      <w:r>
        <w:t>soltet</w:t>
      </w:r>
      <w:proofErr w:type="spellEnd"/>
      <w:r>
        <w:t xml:space="preserve"> eure </w:t>
      </w:r>
      <w:proofErr w:type="spellStart"/>
      <w:r>
        <w:t>Haeuser</w:t>
      </w:r>
      <w:proofErr w:type="spellEnd"/>
      <w:r>
        <w:t xml:space="preserve"> </w:t>
      </w:r>
      <w:proofErr w:type="spellStart"/>
      <w:r>
        <w:t>niederreissen</w:t>
      </w:r>
      <w:proofErr w:type="spellEnd"/>
      <w:r>
        <w:t xml:space="preserve"> / oder eure </w:t>
      </w:r>
      <w:proofErr w:type="spellStart"/>
      <w:r>
        <w:t>Gueter</w:t>
      </w:r>
      <w:proofErr w:type="spellEnd"/>
      <w:r>
        <w:t xml:space="preserve"> </w:t>
      </w:r>
      <w:proofErr w:type="spellStart"/>
      <w:r>
        <w:t>wegwerffen</w:t>
      </w:r>
      <w:proofErr w:type="spellEnd"/>
      <w:r>
        <w:t xml:space="preserve"> / oder verhindern euer gutes </w:t>
      </w:r>
      <w:proofErr w:type="spellStart"/>
      <w:r>
        <w:t>Gedeyen</w:t>
      </w:r>
      <w:proofErr w:type="spellEnd"/>
      <w:r>
        <w:t xml:space="preserve"> und Zunehmen / sondern 1. Sehet zu / daß ihr euch nicht zu grosse Hoffnung machet von den Creaturen: Habet nicht allzu hohe </w:t>
      </w:r>
      <w:proofErr w:type="spellStart"/>
      <w:r>
        <w:t>Gedancken</w:t>
      </w:r>
      <w:proofErr w:type="spellEnd"/>
      <w:r>
        <w:t xml:space="preserve"> von einem </w:t>
      </w:r>
      <w:proofErr w:type="spellStart"/>
      <w:r>
        <w:t>glueckseligen</w:t>
      </w:r>
      <w:proofErr w:type="spellEnd"/>
      <w:r>
        <w:t xml:space="preserve"> Zustande: Urtheilet nicht davon als es dem Fleisch behaget / und bequemlich fallen </w:t>
      </w:r>
      <w:proofErr w:type="spellStart"/>
      <w:r>
        <w:t>moechte</w:t>
      </w:r>
      <w:proofErr w:type="spellEnd"/>
      <w:r>
        <w:t xml:space="preserve"> / sondern </w:t>
      </w:r>
      <w:proofErr w:type="spellStart"/>
      <w:r>
        <w:t>nachdeme</w:t>
      </w:r>
      <w:proofErr w:type="spellEnd"/>
      <w:r>
        <w:t xml:space="preserve"> es euch </w:t>
      </w:r>
      <w:proofErr w:type="spellStart"/>
      <w:r>
        <w:t>kan</w:t>
      </w:r>
      <w:proofErr w:type="spellEnd"/>
      <w:r>
        <w:t xml:space="preserve"> hinderlich oder </w:t>
      </w:r>
      <w:proofErr w:type="spellStart"/>
      <w:r>
        <w:t>befoerderlich</w:t>
      </w:r>
      <w:proofErr w:type="spellEnd"/>
      <w:r>
        <w:t xml:space="preserve"> seyn zur Seligkeit. Alsdenn werdet ihr befinden / daß es den Besten eine schwere Last ist / wo nicht eine </w:t>
      </w:r>
      <w:proofErr w:type="spellStart"/>
      <w:r>
        <w:t>gefaehrliche</w:t>
      </w:r>
      <w:proofErr w:type="spellEnd"/>
      <w:r>
        <w:t xml:space="preserve"> Versuchung. Ach daß ihr nur </w:t>
      </w:r>
      <w:proofErr w:type="spellStart"/>
      <w:r>
        <w:t>moechtet</w:t>
      </w:r>
      <w:proofErr w:type="spellEnd"/>
      <w:r>
        <w:t xml:space="preserve"> wissen / wie theuer viel ihre </w:t>
      </w:r>
      <w:proofErr w:type="spellStart"/>
      <w:r>
        <w:t>Glueckseligkeit</w:t>
      </w:r>
      <w:proofErr w:type="spellEnd"/>
      <w:r>
        <w:t xml:space="preserve"> bezahlen </w:t>
      </w:r>
      <w:proofErr w:type="spellStart"/>
      <w:r>
        <w:t>muessen</w:t>
      </w:r>
      <w:proofErr w:type="spellEnd"/>
      <w:r>
        <w:t xml:space="preserve"> / ihr </w:t>
      </w:r>
      <w:proofErr w:type="spellStart"/>
      <w:r>
        <w:t>wuerdet</w:t>
      </w:r>
      <w:proofErr w:type="spellEnd"/>
      <w:r>
        <w:t xml:space="preserve"> sie beklagen / und geringere </w:t>
      </w:r>
      <w:proofErr w:type="spellStart"/>
      <w:r>
        <w:t>Gedancken</w:t>
      </w:r>
      <w:proofErr w:type="spellEnd"/>
      <w:r>
        <w:t xml:space="preserve"> vom </w:t>
      </w:r>
      <w:proofErr w:type="spellStart"/>
      <w:r>
        <w:t>irrdischen</w:t>
      </w:r>
      <w:proofErr w:type="spellEnd"/>
      <w:r>
        <w:t xml:space="preserve"> </w:t>
      </w:r>
      <w:proofErr w:type="spellStart"/>
      <w:r>
        <w:t>Wolergehen</w:t>
      </w:r>
      <w:proofErr w:type="spellEnd"/>
      <w:r>
        <w:t xml:space="preserve"> haben. 2. Strebet nicht zu </w:t>
      </w:r>
      <w:proofErr w:type="spellStart"/>
      <w:r>
        <w:t>eiferig</w:t>
      </w:r>
      <w:proofErr w:type="spellEnd"/>
      <w:r>
        <w:t xml:space="preserve"> darnach / daß es euch </w:t>
      </w:r>
      <w:proofErr w:type="spellStart"/>
      <w:r>
        <w:t>moege</w:t>
      </w:r>
      <w:proofErr w:type="spellEnd"/>
      <w:r>
        <w:t xml:space="preserve"> in der Welt </w:t>
      </w:r>
      <w:proofErr w:type="spellStart"/>
      <w:r>
        <w:t>wol</w:t>
      </w:r>
      <w:proofErr w:type="spellEnd"/>
      <w:r>
        <w:t xml:space="preserve"> ergehen: Trachtet am ersten nach dem Reich GOttes und nach seiner </w:t>
      </w:r>
      <w:proofErr w:type="spellStart"/>
      <w:r>
        <w:t>Gerechtigketi</w:t>
      </w:r>
      <w:proofErr w:type="spellEnd"/>
      <w:r>
        <w:t xml:space="preserve"> / und </w:t>
      </w:r>
      <w:proofErr w:type="spellStart"/>
      <w:r>
        <w:t>faellt</w:t>
      </w:r>
      <w:proofErr w:type="spellEnd"/>
      <w:r>
        <w:t xml:space="preserve"> euch denn etwas anders zu / so nehmet es mit </w:t>
      </w:r>
      <w:proofErr w:type="spellStart"/>
      <w:r>
        <w:t>Danck</w:t>
      </w:r>
      <w:proofErr w:type="spellEnd"/>
      <w:r>
        <w:t xml:space="preserve"> an / doch in heiliger Furcht / und daß ihr euch selber nicht zu viel trauet / allezeit euer Hertz </w:t>
      </w:r>
      <w:proofErr w:type="spellStart"/>
      <w:r>
        <w:t>verdaechtig</w:t>
      </w:r>
      <w:proofErr w:type="spellEnd"/>
      <w:r>
        <w:t xml:space="preserve"> haltet / aber jaget und rennet nicht darnach. </w:t>
      </w:r>
      <w:proofErr w:type="spellStart"/>
      <w:r>
        <w:t>Wircket</w:t>
      </w:r>
      <w:proofErr w:type="spellEnd"/>
      <w:r>
        <w:t xml:space="preserve"> nicht Speise die </w:t>
      </w:r>
      <w:proofErr w:type="spellStart"/>
      <w:r>
        <w:t>vergaenglich</w:t>
      </w:r>
      <w:proofErr w:type="spellEnd"/>
      <w:r>
        <w:t xml:space="preserve"> ist / sondern die da bleibet in das ewige Leben / Joh. 6/ 27. und denn nehmet an euer </w:t>
      </w:r>
      <w:proofErr w:type="spellStart"/>
      <w:r>
        <w:t>taeglich</w:t>
      </w:r>
      <w:proofErr w:type="spellEnd"/>
      <w:r>
        <w:t xml:space="preserve"> Brod / als von der Vorsorge eures himmlischen Vaters: Arbeitet in der Welt / und gehet mit der Welt um in Gehorsam zu GOtt / aber arbeitet nicht um die Welt als euer Ende und Ziel. 3. Wenn GOtt der HErr euch </w:t>
      </w:r>
      <w:proofErr w:type="spellStart"/>
      <w:r>
        <w:t>Glueck</w:t>
      </w:r>
      <w:proofErr w:type="spellEnd"/>
      <w:r>
        <w:t xml:space="preserve"> gibt / so sehet vor allen Dingen zu / wie ihr dasselbe gebrauchet. Lasset euer fleischlich Selbst und eure verdorbene Begierde dessen </w:t>
      </w:r>
      <w:proofErr w:type="spellStart"/>
      <w:r>
        <w:t>nichtes</w:t>
      </w:r>
      <w:proofErr w:type="spellEnd"/>
      <w:r>
        <w:t xml:space="preserve"> gebessert seyn / ob ihr auch das </w:t>
      </w:r>
      <w:proofErr w:type="spellStart"/>
      <w:r>
        <w:t>gantze</w:t>
      </w:r>
      <w:proofErr w:type="spellEnd"/>
      <w:r>
        <w:t xml:space="preserve"> Land </w:t>
      </w:r>
      <w:proofErr w:type="spellStart"/>
      <w:r>
        <w:t>haetet</w:t>
      </w:r>
      <w:proofErr w:type="spellEnd"/>
      <w:r>
        <w:t xml:space="preserve">; oder </w:t>
      </w:r>
      <w:proofErr w:type="spellStart"/>
      <w:r>
        <w:t>waeret</w:t>
      </w:r>
      <w:proofErr w:type="spellEnd"/>
      <w:r>
        <w:t xml:space="preserve"> </w:t>
      </w:r>
      <w:proofErr w:type="spellStart"/>
      <w:r>
        <w:t>Furesten</w:t>
      </w:r>
      <w:proofErr w:type="spellEnd"/>
      <w:r>
        <w:t xml:space="preserve"> der Welt: Sondern wie ihrs von GOtt habet / so </w:t>
      </w:r>
      <w:proofErr w:type="spellStart"/>
      <w:r>
        <w:t>gedencket</w:t>
      </w:r>
      <w:proofErr w:type="spellEnd"/>
      <w:r>
        <w:t xml:space="preserve"> daß ihr es auch vor GOtt habet / und vor GOtt gebrauchen </w:t>
      </w:r>
      <w:proofErr w:type="spellStart"/>
      <w:r>
        <w:t>muesset</w:t>
      </w:r>
      <w:proofErr w:type="spellEnd"/>
      <w:r>
        <w:t xml:space="preserve">: Wenn das Fleisch </w:t>
      </w:r>
      <w:proofErr w:type="spellStart"/>
      <w:r>
        <w:t>wolte</w:t>
      </w:r>
      <w:proofErr w:type="spellEnd"/>
      <w:r>
        <w:t xml:space="preserve"> bedienet und erhaben seyn entweder mit niedlichen Essen und </w:t>
      </w:r>
      <w:proofErr w:type="spellStart"/>
      <w:r>
        <w:t>Trincken</w:t>
      </w:r>
      <w:proofErr w:type="spellEnd"/>
      <w:r>
        <w:t xml:space="preserve"> / oder fleischlicher Pracht / Ruhm und Ehre / oder mit </w:t>
      </w:r>
      <w:proofErr w:type="spellStart"/>
      <w:r>
        <w:t>Wolleben</w:t>
      </w:r>
      <w:proofErr w:type="spellEnd"/>
      <w:r>
        <w:t xml:space="preserve"> / </w:t>
      </w:r>
      <w:proofErr w:type="spellStart"/>
      <w:r>
        <w:t>Mueßiggang</w:t>
      </w:r>
      <w:proofErr w:type="spellEnd"/>
      <w:r>
        <w:t xml:space="preserve"> / und andern </w:t>
      </w:r>
      <w:proofErr w:type="spellStart"/>
      <w:r>
        <w:t>suendlichen</w:t>
      </w:r>
      <w:proofErr w:type="spellEnd"/>
      <w:r>
        <w:t xml:space="preserve"> </w:t>
      </w:r>
      <w:proofErr w:type="spellStart"/>
      <w:r>
        <w:t>Luesten</w:t>
      </w:r>
      <w:proofErr w:type="spellEnd"/>
      <w:r>
        <w:t xml:space="preserve"> / so versaget </w:t>
      </w:r>
      <w:proofErr w:type="spellStart"/>
      <w:r>
        <w:t>ihme</w:t>
      </w:r>
      <w:proofErr w:type="spellEnd"/>
      <w:r>
        <w:t xml:space="preserve"> solche Begierde / eben als wenn ihr keinen Reichthum </w:t>
      </w:r>
      <w:proofErr w:type="spellStart"/>
      <w:r>
        <w:t>haettet</w:t>
      </w:r>
      <w:proofErr w:type="spellEnd"/>
      <w:r>
        <w:t xml:space="preserve"> / und gebrauchet nichts davon als zu eurer Gesundheit / und zum Dienst GOttes / und saget dem Fleisch: GOtt hat mich nicht gesegnet oder </w:t>
      </w:r>
      <w:proofErr w:type="spellStart"/>
      <w:r>
        <w:t>Glueck</w:t>
      </w:r>
      <w:proofErr w:type="spellEnd"/>
      <w:r>
        <w:t xml:space="preserve"> bescheret / daß ich dir dienen und deine </w:t>
      </w:r>
      <w:proofErr w:type="spellStart"/>
      <w:r>
        <w:t>Lueste</w:t>
      </w:r>
      <w:proofErr w:type="spellEnd"/>
      <w:r>
        <w:t xml:space="preserve"> </w:t>
      </w:r>
      <w:proofErr w:type="spellStart"/>
      <w:r>
        <w:t>vollenbringen</w:t>
      </w:r>
      <w:proofErr w:type="spellEnd"/>
      <w:r>
        <w:t xml:space="preserve"> </w:t>
      </w:r>
      <w:proofErr w:type="spellStart"/>
      <w:r>
        <w:t>solte</w:t>
      </w:r>
      <w:proofErr w:type="spellEnd"/>
      <w:r>
        <w:t xml:space="preserve"> / sondern er hat es gethan um sein selbst willen; Derowegen muß und will ich nicht dir dienen oder zu gefallen leben in meinem </w:t>
      </w:r>
      <w:proofErr w:type="spellStart"/>
      <w:r>
        <w:t>Wolstande</w:t>
      </w:r>
      <w:proofErr w:type="spellEnd"/>
      <w:r>
        <w:t xml:space="preserve"> / sondern </w:t>
      </w:r>
      <w:proofErr w:type="spellStart"/>
      <w:r>
        <w:t>deme</w:t>
      </w:r>
      <w:proofErr w:type="spellEnd"/>
      <w:r>
        <w:t xml:space="preserve"> / der ihn mir verliehen hat. </w:t>
      </w:r>
      <w:proofErr w:type="spellStart"/>
      <w:r>
        <w:t>Meynet</w:t>
      </w:r>
      <w:proofErr w:type="spellEnd"/>
      <w:r>
        <w:t xml:space="preserve"> nur nicht / daß ihr mehr </w:t>
      </w:r>
      <w:proofErr w:type="spellStart"/>
      <w:r>
        <w:t>Freyheit</w:t>
      </w:r>
      <w:proofErr w:type="spellEnd"/>
      <w:r>
        <w:t xml:space="preserve"> habet euren Appetit zu gefallen / in Essen und </w:t>
      </w:r>
      <w:proofErr w:type="spellStart"/>
      <w:r>
        <w:t>Trincken</w:t>
      </w:r>
      <w:proofErr w:type="spellEnd"/>
      <w:r>
        <w:t xml:space="preserve"> / oder eurem Fleisch zu gefallen in unordentlichem Schlaff / Gemach / </w:t>
      </w:r>
      <w:proofErr w:type="spellStart"/>
      <w:r>
        <w:t>Kurtzweil</w:t>
      </w:r>
      <w:proofErr w:type="spellEnd"/>
      <w:r>
        <w:t xml:space="preserve"> / </w:t>
      </w:r>
      <w:proofErr w:type="spellStart"/>
      <w:r>
        <w:t>Muessiggang</w:t>
      </w:r>
      <w:proofErr w:type="spellEnd"/>
      <w:r>
        <w:t xml:space="preserve"> / weil ihr reich seyd; sondern lasset das Fleisch von euren Reichthum nicht mehr gebessert seyn / als wenn ihr wenig </w:t>
      </w:r>
      <w:proofErr w:type="spellStart"/>
      <w:r>
        <w:t>haettet</w:t>
      </w:r>
      <w:proofErr w:type="spellEnd"/>
      <w:r>
        <w:t xml:space="preserve"> und nur eben so viel / als euch </w:t>
      </w:r>
      <w:proofErr w:type="spellStart"/>
      <w:r>
        <w:t>moechte</w:t>
      </w:r>
      <w:proofErr w:type="spellEnd"/>
      <w:r>
        <w:t xml:space="preserve"> </w:t>
      </w:r>
      <w:proofErr w:type="spellStart"/>
      <w:r>
        <w:t>noethig</w:t>
      </w:r>
      <w:proofErr w:type="spellEnd"/>
      <w:r>
        <w:t xml:space="preserve"> seyn / euch zum Dienste GOttes geschickt zu machen. </w:t>
      </w:r>
    </w:p>
    <w:p w14:paraId="32646864" w14:textId="77777777" w:rsidR="006164D3" w:rsidRDefault="006164D3" w:rsidP="006164D3">
      <w:pPr>
        <w:pStyle w:val="StandardWeb"/>
      </w:pPr>
      <w:r>
        <w:t xml:space="preserve">Da </w:t>
      </w:r>
      <w:proofErr w:type="spellStart"/>
      <w:r>
        <w:t>moechte</w:t>
      </w:r>
      <w:proofErr w:type="spellEnd"/>
      <w:r>
        <w:t xml:space="preserve"> aber einer fragen: Wie / mag dann ein vornehmer reicher Mann nicht besser leben / mag er nicht mehr Zeit anwenden auf sein gut Gemach und </w:t>
      </w:r>
      <w:proofErr w:type="spellStart"/>
      <w:r>
        <w:t>Ergoetzung</w:t>
      </w:r>
      <w:proofErr w:type="spellEnd"/>
      <w:r>
        <w:t xml:space="preserve"> als ein Armer? oder mag er sich nicht </w:t>
      </w:r>
      <w:proofErr w:type="spellStart"/>
      <w:r>
        <w:t>praechtiger</w:t>
      </w:r>
      <w:proofErr w:type="spellEnd"/>
      <w:r>
        <w:t xml:space="preserve"> kleiden / als ein Armer? Darauf ist die Antwort / 1. Ein reicher Mann der ein groß Haushalten hat / muß mehr haben / so viele zu versorgen / als ein Armer der wenig zu versorgen hat. Was aber die </w:t>
      </w:r>
      <w:proofErr w:type="spellStart"/>
      <w:r>
        <w:t>Qualitaeten</w:t>
      </w:r>
      <w:proofErr w:type="spellEnd"/>
      <w:r>
        <w:t xml:space="preserve"> anlanget / oder wie es muß beschaffen seyn; so ist zu wissen / daß viele Arme / wegen ihrer </w:t>
      </w:r>
      <w:proofErr w:type="spellStart"/>
      <w:r>
        <w:t>Nothduerfftigkeit</w:t>
      </w:r>
      <w:proofErr w:type="spellEnd"/>
      <w:r>
        <w:t xml:space="preserve"> und Armuth nicht haben </w:t>
      </w:r>
      <w:proofErr w:type="spellStart"/>
      <w:r>
        <w:t>koennen</w:t>
      </w:r>
      <w:proofErr w:type="spellEnd"/>
      <w:r>
        <w:t xml:space="preserve"> dasjenige / welches ihnen doch zu ihrer Gesundheit </w:t>
      </w:r>
      <w:proofErr w:type="spellStart"/>
      <w:r>
        <w:t>wol</w:t>
      </w:r>
      <w:proofErr w:type="spellEnd"/>
      <w:r>
        <w:t xml:space="preserve"> </w:t>
      </w:r>
      <w:proofErr w:type="spellStart"/>
      <w:r>
        <w:t>noethig</w:t>
      </w:r>
      <w:proofErr w:type="spellEnd"/>
      <w:r>
        <w:t xml:space="preserve"> </w:t>
      </w:r>
      <w:proofErr w:type="spellStart"/>
      <w:r>
        <w:t>waere</w:t>
      </w:r>
      <w:proofErr w:type="spellEnd"/>
      <w:r>
        <w:t xml:space="preserve"> / und da ist es einem Reichen zugelassen / daß er </w:t>
      </w:r>
      <w:proofErr w:type="spellStart"/>
      <w:r>
        <w:t>moege</w:t>
      </w:r>
      <w:proofErr w:type="spellEnd"/>
      <w:r>
        <w:t xml:space="preserve"> weiter gehen / und so viel gebrauchen von den Creaturen als </w:t>
      </w:r>
      <w:proofErr w:type="spellStart"/>
      <w:r>
        <w:t>ihme</w:t>
      </w:r>
      <w:proofErr w:type="spellEnd"/>
      <w:r>
        <w:t xml:space="preserve"> am besten dienet seine Gesundheit zu erhalten / und ihn zum Dienst Gottes geschickt zu machen. Unterdessen aber hat der </w:t>
      </w:r>
      <w:proofErr w:type="spellStart"/>
      <w:r>
        <w:t>Reicheste</w:t>
      </w:r>
      <w:proofErr w:type="spellEnd"/>
      <w:r>
        <w:t xml:space="preserve"> nicht mehr Macht von GOtt zu essen oder zu </w:t>
      </w:r>
      <w:proofErr w:type="spellStart"/>
      <w:r>
        <w:t>trincken</w:t>
      </w:r>
      <w:proofErr w:type="spellEnd"/>
      <w:r>
        <w:t xml:space="preserve"> einen Bissen / oder einen </w:t>
      </w:r>
      <w:proofErr w:type="spellStart"/>
      <w:r>
        <w:t>Truncke</w:t>
      </w:r>
      <w:proofErr w:type="spellEnd"/>
      <w:r>
        <w:t xml:space="preserve"> allein seinem Fleisch zu gefallen ohne weiter Absehen denn der </w:t>
      </w:r>
      <w:proofErr w:type="spellStart"/>
      <w:r>
        <w:t>Alleraermeste</w:t>
      </w:r>
      <w:proofErr w:type="spellEnd"/>
      <w:r>
        <w:t xml:space="preserve"> haben mag / thun sie mehr / so </w:t>
      </w:r>
      <w:proofErr w:type="spellStart"/>
      <w:r>
        <w:t>suendigen</w:t>
      </w:r>
      <w:proofErr w:type="spellEnd"/>
      <w:r>
        <w:t xml:space="preserve"> sie </w:t>
      </w:r>
      <w:proofErr w:type="spellStart"/>
      <w:r>
        <w:t>beyderseits</w:t>
      </w:r>
      <w:proofErr w:type="spellEnd"/>
      <w:r>
        <w:t xml:space="preserve">. Der in der </w:t>
      </w:r>
      <w:proofErr w:type="spellStart"/>
      <w:r>
        <w:t>Hoellen</w:t>
      </w:r>
      <w:proofErr w:type="spellEnd"/>
      <w:r>
        <w:t xml:space="preserve"> </w:t>
      </w:r>
      <w:proofErr w:type="spellStart"/>
      <w:r>
        <w:t>gepeiniget</w:t>
      </w:r>
      <w:proofErr w:type="spellEnd"/>
      <w:r>
        <w:t xml:space="preserve"> wird / weil er sich kleidet in Purpur und </w:t>
      </w:r>
      <w:proofErr w:type="spellStart"/>
      <w:r>
        <w:t>koestlichen</w:t>
      </w:r>
      <w:proofErr w:type="spellEnd"/>
      <w:r>
        <w:t xml:space="preserve"> Leinwand / und lebet alle Tage herrlich und in Freuden / das war ein reicher Mann / Luc. 16/ 9. 2. Also auch / wenn ein armer Mann wegen seiner </w:t>
      </w:r>
      <w:proofErr w:type="spellStart"/>
      <w:r>
        <w:t>Nothdurfft</w:t>
      </w:r>
      <w:proofErr w:type="spellEnd"/>
      <w:r>
        <w:t xml:space="preserve"> / nicht </w:t>
      </w:r>
      <w:proofErr w:type="spellStart"/>
      <w:r>
        <w:t>kan</w:t>
      </w:r>
      <w:proofErr w:type="spellEnd"/>
      <w:r>
        <w:t xml:space="preserve"> haben das Gemach / oder Schlaff / oder </w:t>
      </w:r>
      <w:proofErr w:type="spellStart"/>
      <w:r>
        <w:t>Ergoetzung</w:t>
      </w:r>
      <w:proofErr w:type="spellEnd"/>
      <w:r>
        <w:t xml:space="preserve"> / die ihn </w:t>
      </w:r>
      <w:proofErr w:type="spellStart"/>
      <w:r>
        <w:t>moechte</w:t>
      </w:r>
      <w:proofErr w:type="spellEnd"/>
      <w:r>
        <w:t xml:space="preserve"> geschickt machen zum Dienste Gottes; so mag doch ein Reicher desselben sich gebrauchen / aber auch nicht mehr. Er hat nicht die Macht eine Stunde </w:t>
      </w:r>
      <w:proofErr w:type="spellStart"/>
      <w:r>
        <w:t>laenger</w:t>
      </w:r>
      <w:proofErr w:type="spellEnd"/>
      <w:r>
        <w:t xml:space="preserve"> sich auf dem Bette zu strecken / oder eine Stunde mehr in </w:t>
      </w:r>
      <w:proofErr w:type="spellStart"/>
      <w:r>
        <w:t>eitelen</w:t>
      </w:r>
      <w:proofErr w:type="spellEnd"/>
      <w:r>
        <w:t xml:space="preserve"> </w:t>
      </w:r>
      <w:proofErr w:type="spellStart"/>
      <w:r>
        <w:t>Geschwaetz</w:t>
      </w:r>
      <w:proofErr w:type="spellEnd"/>
      <w:r>
        <w:t xml:space="preserve"> / oder </w:t>
      </w:r>
      <w:proofErr w:type="spellStart"/>
      <w:r>
        <w:t>Kurtzweil</w:t>
      </w:r>
      <w:proofErr w:type="spellEnd"/>
      <w:r>
        <w:t xml:space="preserve"> / oder langen Mahlzeiten zuzubringen / denn sich schicken </w:t>
      </w:r>
      <w:proofErr w:type="spellStart"/>
      <w:r>
        <w:t>moechte</w:t>
      </w:r>
      <w:proofErr w:type="spellEnd"/>
      <w:r>
        <w:t xml:space="preserve"> zu seinem Christlichen Ende / nemlich der Ehre GOttes / und sich zu </w:t>
      </w:r>
      <w:proofErr w:type="spellStart"/>
      <w:r>
        <w:t>Befoerderung</w:t>
      </w:r>
      <w:proofErr w:type="spellEnd"/>
      <w:r>
        <w:t xml:space="preserve"> derselben geschickt zu machen / er sey so reich er wolle. Die Reichen haben eben so viel zu thun als Arme / eben so viel zu wachen / zu beten / zu fasten / zu lernen / wie sie sich sollen gegen Tod und das herannahende Gericht bereiten / an welchem sie nicht werden verschonet werden / weil sie reich sind. Gehet es viel schwerer zu / daß ein Reicher ins Reich GOttes kommt / als ein Armer / nach Christi selbst eigenen </w:t>
      </w:r>
      <w:proofErr w:type="spellStart"/>
      <w:r>
        <w:t>Zeugnues</w:t>
      </w:r>
      <w:proofErr w:type="spellEnd"/>
      <w:r>
        <w:t xml:space="preserve"> / so ist ja offenbar / daß reiche Leute sich am meisten </w:t>
      </w:r>
      <w:proofErr w:type="spellStart"/>
      <w:r>
        <w:t>bemuehen</w:t>
      </w:r>
      <w:proofErr w:type="spellEnd"/>
      <w:r>
        <w:t xml:space="preserve"> </w:t>
      </w:r>
      <w:proofErr w:type="spellStart"/>
      <w:r>
        <w:t>muessen</w:t>
      </w:r>
      <w:proofErr w:type="spellEnd"/>
      <w:r>
        <w:t xml:space="preserve"> solche Gefahr und Schwierigkeit zu </w:t>
      </w:r>
      <w:proofErr w:type="spellStart"/>
      <w:r>
        <w:t>ueberkommen</w:t>
      </w:r>
      <w:proofErr w:type="spellEnd"/>
      <w:r>
        <w:t xml:space="preserve"> / und dasjenige in Richtigkeit zu bringen / darauf ihre ewige Seligkeit beruhet. 3. Was nun weiter betrifft ihre Kleidung / so gebe ich zu / daß reiche Leute / welche entweder in Obrigkeitlichen Ehren / oder in solchem Stande sind / daß sie Ehren und Standes halber etwas besser sich kleiden </w:t>
      </w:r>
      <w:proofErr w:type="spellStart"/>
      <w:r>
        <w:t>muessen</w:t>
      </w:r>
      <w:proofErr w:type="spellEnd"/>
      <w:r>
        <w:t xml:space="preserve"> / </w:t>
      </w:r>
      <w:proofErr w:type="spellStart"/>
      <w:r>
        <w:t>moegen</w:t>
      </w:r>
      <w:proofErr w:type="spellEnd"/>
      <w:r>
        <w:t xml:space="preserve"> bessere und </w:t>
      </w:r>
      <w:proofErr w:type="spellStart"/>
      <w:r>
        <w:t>koestlicher</w:t>
      </w:r>
      <w:proofErr w:type="spellEnd"/>
      <w:r>
        <w:t xml:space="preserve"> Kleider tragen als Arme; Allein </w:t>
      </w:r>
      <w:proofErr w:type="spellStart"/>
      <w:r>
        <w:t>diß</w:t>
      </w:r>
      <w:proofErr w:type="spellEnd"/>
      <w:r>
        <w:t xml:space="preserve"> muß nicht im geringsten seyn ihren fleischlichen Sinn / Stoltz und Hochmuth dadurch zu gefallen / sondern allein Gesundheit halber / und solcher Zierde wegen / als nothwendig ihr Ehren-Stand von ihnen erfordert / welcher Ehren-Stand auch muß gebrauchet werden zu GOttes Ehren / daß also GOtt und nicht Selbst das Ende und Ziel in allen </w:t>
      </w:r>
      <w:proofErr w:type="spellStart"/>
      <w:r>
        <w:t>Stueckens</w:t>
      </w:r>
      <w:proofErr w:type="spellEnd"/>
      <w:r>
        <w:t xml:space="preserve"> ey. Liese </w:t>
      </w:r>
      <w:proofErr w:type="spellStart"/>
      <w:r>
        <w:t>Stueck</w:t>
      </w:r>
      <w:proofErr w:type="spellEnd"/>
      <w:r>
        <w:t xml:space="preserve"> in Esther / </w:t>
      </w:r>
      <w:proofErr w:type="spellStart"/>
      <w:r>
        <w:t>cap</w:t>
      </w:r>
      <w:proofErr w:type="spellEnd"/>
      <w:r>
        <w:t xml:space="preserve">. 2. v. 16. Du weist HErr / daß </w:t>
      </w:r>
      <w:proofErr w:type="spellStart"/>
      <w:r>
        <w:t>ichs</w:t>
      </w:r>
      <w:proofErr w:type="spellEnd"/>
      <w:r>
        <w:t xml:space="preserve"> thun muß / und nicht achte den herrlichen Schmuck / den ich auf meinem Haupte trage / etc. Derowegen werdet klug an dem Verderben so vieler tausend / die die </w:t>
      </w:r>
      <w:proofErr w:type="spellStart"/>
      <w:r>
        <w:t>Glueckseligkeit</w:t>
      </w:r>
      <w:proofErr w:type="spellEnd"/>
      <w:r>
        <w:t xml:space="preserve"> </w:t>
      </w:r>
      <w:proofErr w:type="spellStart"/>
      <w:r>
        <w:t>gestuertzet</w:t>
      </w:r>
      <w:proofErr w:type="spellEnd"/>
      <w:r>
        <w:t xml:space="preserve"> hat / und lernet aus vielen Oertern der Heiligen </w:t>
      </w:r>
      <w:proofErr w:type="spellStart"/>
      <w:r>
        <w:t>Schrifft</w:t>
      </w:r>
      <w:proofErr w:type="spellEnd"/>
      <w:r>
        <w:t xml:space="preserve"> verstehen die Gefahr derselben / und sehet zu / daß wenn euer Thun und Vornehmen euch in weltlichen Dingen </w:t>
      </w:r>
      <w:proofErr w:type="spellStart"/>
      <w:r>
        <w:t>wol</w:t>
      </w:r>
      <w:proofErr w:type="spellEnd"/>
      <w:r>
        <w:t xml:space="preserve"> </w:t>
      </w:r>
      <w:proofErr w:type="spellStart"/>
      <w:r>
        <w:t>geraethet</w:t>
      </w:r>
      <w:proofErr w:type="spellEnd"/>
      <w:r>
        <w:t xml:space="preserve"> / daß ihr solches alles GOtt wieder </w:t>
      </w:r>
      <w:proofErr w:type="spellStart"/>
      <w:r>
        <w:t>auffopffert</w:t>
      </w:r>
      <w:proofErr w:type="spellEnd"/>
      <w:r>
        <w:t xml:space="preserve"> / und euch selbst </w:t>
      </w:r>
      <w:proofErr w:type="spellStart"/>
      <w:r>
        <w:t>verlaeugnet</w:t>
      </w:r>
      <w:proofErr w:type="spellEnd"/>
      <w:r>
        <w:t xml:space="preserve"> / und lasset nicht das </w:t>
      </w:r>
      <w:proofErr w:type="spellStart"/>
      <w:r>
        <w:t>suendliche</w:t>
      </w:r>
      <w:proofErr w:type="spellEnd"/>
      <w:r>
        <w:t xml:space="preserve"> Fleisch davon gebessert seyn. </w:t>
      </w:r>
    </w:p>
    <w:p w14:paraId="5105800C" w14:textId="77777777" w:rsidR="006164D3" w:rsidRDefault="006164D3" w:rsidP="006164D3">
      <w:pPr>
        <w:spacing w:after="0" w:line="240" w:lineRule="auto"/>
      </w:pPr>
      <w:r>
        <w:br w:type="page"/>
      </w:r>
    </w:p>
    <w:p w14:paraId="5B0E1D48" w14:textId="77777777" w:rsidR="006164D3" w:rsidRDefault="006164D3" w:rsidP="006164D3">
      <w:pPr>
        <w:pStyle w:val="berschrift1"/>
        <w:rPr>
          <w:sz w:val="48"/>
        </w:rPr>
      </w:pPr>
      <w:r>
        <w:t>Das XXIX. Capitel.</w:t>
      </w:r>
    </w:p>
    <w:p w14:paraId="47863397" w14:textId="77777777" w:rsidR="006164D3" w:rsidRDefault="006164D3" w:rsidP="006164D3">
      <w:pPr>
        <w:pStyle w:val="StandardWeb"/>
      </w:pPr>
      <w:r>
        <w:rPr>
          <w:rStyle w:val="Fett"/>
          <w:rFonts w:eastAsiaTheme="majorEastAsia"/>
        </w:rPr>
        <w:t xml:space="preserve">Wie Kinder / Verwandten und Freunde </w:t>
      </w:r>
      <w:proofErr w:type="spellStart"/>
      <w:r>
        <w:rPr>
          <w:rStyle w:val="Fett"/>
          <w:rFonts w:eastAsiaTheme="majorEastAsia"/>
        </w:rPr>
        <w:t>muessen</w:t>
      </w:r>
      <w:proofErr w:type="spellEnd"/>
      <w:r>
        <w:rPr>
          <w:rStyle w:val="Fett"/>
          <w:rFonts w:eastAsiaTheme="majorEastAsia"/>
        </w:rPr>
        <w:t xml:space="preserve">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0275F8EF" w14:textId="77777777" w:rsidR="006164D3" w:rsidRDefault="006164D3" w:rsidP="006164D3">
      <w:pPr>
        <w:pStyle w:val="StandardWeb"/>
      </w:pPr>
      <w:r>
        <w:t xml:space="preserve">Es ist ferner ein </w:t>
      </w:r>
      <w:proofErr w:type="spellStart"/>
      <w:r>
        <w:t>Stueck</w:t>
      </w:r>
      <w:proofErr w:type="spellEnd"/>
      <w:r>
        <w:t xml:space="preserve"> der </w:t>
      </w:r>
      <w:proofErr w:type="spellStart"/>
      <w:r>
        <w:t>Selbheit</w:t>
      </w:r>
      <w:proofErr w:type="spellEnd"/>
      <w:r>
        <w:t xml:space="preserve"> / welches muß </w:t>
      </w:r>
      <w:proofErr w:type="spellStart"/>
      <w:r>
        <w:t>verlaeugnet</w:t>
      </w:r>
      <w:proofErr w:type="spellEnd"/>
      <w:r>
        <w:t xml:space="preserve"> werden / welches bestehet in Kindern / Freunden / Verwandten / oder die uns in andern </w:t>
      </w:r>
      <w:proofErr w:type="spellStart"/>
      <w:r>
        <w:t>Respecten</w:t>
      </w:r>
      <w:proofErr w:type="spellEnd"/>
      <w:r>
        <w:t xml:space="preserve"> </w:t>
      </w:r>
      <w:proofErr w:type="spellStart"/>
      <w:r>
        <w:t>moechten</w:t>
      </w:r>
      <w:proofErr w:type="spellEnd"/>
      <w:r>
        <w:t xml:space="preserve"> werth / lieb und angenehm seyn: </w:t>
      </w:r>
      <w:proofErr w:type="spellStart"/>
      <w:r>
        <w:t>Diß</w:t>
      </w:r>
      <w:proofErr w:type="spellEnd"/>
      <w:r>
        <w:t xml:space="preserve"> </w:t>
      </w:r>
      <w:proofErr w:type="spellStart"/>
      <w:r>
        <w:t>Stueck</w:t>
      </w:r>
      <w:proofErr w:type="spellEnd"/>
      <w:r>
        <w:t xml:space="preserve"> muß nun solcher </w:t>
      </w:r>
      <w:proofErr w:type="spellStart"/>
      <w:r>
        <w:t>gestalt</w:t>
      </w:r>
      <w:proofErr w:type="spellEnd"/>
      <w:r>
        <w:t xml:space="preserve"> </w:t>
      </w:r>
      <w:proofErr w:type="spellStart"/>
      <w:r>
        <w:t>verlaeugnet</w:t>
      </w:r>
      <w:proofErr w:type="spellEnd"/>
      <w:r>
        <w:t xml:space="preserve"> werden: Nicht daß man </w:t>
      </w:r>
      <w:proofErr w:type="spellStart"/>
      <w:r>
        <w:t>solte</w:t>
      </w:r>
      <w:proofErr w:type="spellEnd"/>
      <w:r>
        <w:t xml:space="preserve"> annehmen oder folgen der Lehr derjenigen </w:t>
      </w:r>
      <w:proofErr w:type="spellStart"/>
      <w:r>
        <w:t>unnatuerlichen</w:t>
      </w:r>
      <w:proofErr w:type="spellEnd"/>
      <w:r>
        <w:t xml:space="preserve"> Ketzer / die da wollen / daß Eltern / </w:t>
      </w:r>
      <w:proofErr w:type="spellStart"/>
      <w:r>
        <w:t>Brueder</w:t>
      </w:r>
      <w:proofErr w:type="spellEnd"/>
      <w:r>
        <w:t xml:space="preserve"> / Schwester / </w:t>
      </w:r>
      <w:proofErr w:type="spellStart"/>
      <w:r>
        <w:t>Maenner</w:t>
      </w:r>
      <w:proofErr w:type="spellEnd"/>
      <w:r>
        <w:t xml:space="preserve"> / Weiber / Obrigkeit / Unterthan nur eine fleischliche Relation zu uns haben / und </w:t>
      </w:r>
      <w:proofErr w:type="spellStart"/>
      <w:r>
        <w:t>muessen</w:t>
      </w:r>
      <w:proofErr w:type="spellEnd"/>
      <w:r>
        <w:t xml:space="preserve"> derowegen nicht weiter angesehen / geachtet / geliebet / oder geehret werden / als die Gerechtigkeit erfordert / daß man wieder erstatten soll demjenigen / der etwas auf einen gewandt hat. Nein / dieses ist </w:t>
      </w:r>
      <w:proofErr w:type="spellStart"/>
      <w:r>
        <w:t>aerger</w:t>
      </w:r>
      <w:proofErr w:type="spellEnd"/>
      <w:r>
        <w:t xml:space="preserve"> denn </w:t>
      </w:r>
      <w:proofErr w:type="spellStart"/>
      <w:r>
        <w:t>heydnische</w:t>
      </w:r>
      <w:proofErr w:type="spellEnd"/>
      <w:r>
        <w:t xml:space="preserve"> Gottlosigkeit / und ist nicht allein gegen das </w:t>
      </w:r>
      <w:proofErr w:type="spellStart"/>
      <w:r>
        <w:t>fuenffte</w:t>
      </w:r>
      <w:proofErr w:type="spellEnd"/>
      <w:r>
        <w:t xml:space="preserve"> Gebot / sondern viele Oerter H. </w:t>
      </w:r>
      <w:proofErr w:type="spellStart"/>
      <w:r>
        <w:t>Goettlicher</w:t>
      </w:r>
      <w:proofErr w:type="spellEnd"/>
      <w:r>
        <w:t xml:space="preserve"> </w:t>
      </w:r>
      <w:proofErr w:type="spellStart"/>
      <w:r>
        <w:t>Schrifft</w:t>
      </w:r>
      <w:proofErr w:type="spellEnd"/>
      <w:r>
        <w:t xml:space="preserve"> mehr. Denen Eltern ungehorsam / </w:t>
      </w:r>
      <w:proofErr w:type="spellStart"/>
      <w:r>
        <w:t>undanckbar</w:t>
      </w:r>
      <w:proofErr w:type="spellEnd"/>
      <w:r>
        <w:t xml:space="preserve"> / </w:t>
      </w:r>
      <w:proofErr w:type="spellStart"/>
      <w:r>
        <w:t>stoerrig</w:t>
      </w:r>
      <w:proofErr w:type="spellEnd"/>
      <w:r>
        <w:t xml:space="preserve"> seyn / ist zum </w:t>
      </w:r>
      <w:proofErr w:type="spellStart"/>
      <w:r>
        <w:t>theil</w:t>
      </w:r>
      <w:proofErr w:type="spellEnd"/>
      <w:r>
        <w:t xml:space="preserve"> mit ein Kennzeichen derer Gottlosen / von welchen der Apostel weissaget / 2. Tim. 3/ 2.3. Wenn Christliche Knechte </w:t>
      </w:r>
      <w:proofErr w:type="spellStart"/>
      <w:r>
        <w:t>heydnische</w:t>
      </w:r>
      <w:proofErr w:type="spellEnd"/>
      <w:r>
        <w:t xml:space="preserve"> Herren haben / die </w:t>
      </w:r>
      <w:proofErr w:type="spellStart"/>
      <w:r>
        <w:t>uessen</w:t>
      </w:r>
      <w:proofErr w:type="spellEnd"/>
      <w:r>
        <w:t xml:space="preserve"> deßwegen nicht das Joch von sich </w:t>
      </w:r>
      <w:proofErr w:type="spellStart"/>
      <w:r>
        <w:t>werffen</w:t>
      </w:r>
      <w:proofErr w:type="spellEnd"/>
      <w:r>
        <w:t xml:space="preserve"> / sondern halten sie aller Ehren werth / auf daß der </w:t>
      </w:r>
      <w:proofErr w:type="spellStart"/>
      <w:r>
        <w:t>Nahme</w:t>
      </w:r>
      <w:proofErr w:type="spellEnd"/>
      <w:r>
        <w:t xml:space="preserve"> GOttes / und seine Lehre nicht </w:t>
      </w:r>
      <w:proofErr w:type="spellStart"/>
      <w:r>
        <w:t>moegen</w:t>
      </w:r>
      <w:proofErr w:type="spellEnd"/>
      <w:r>
        <w:t xml:space="preserve"> </w:t>
      </w:r>
      <w:proofErr w:type="spellStart"/>
      <w:r>
        <w:t>gelaestert</w:t>
      </w:r>
      <w:proofErr w:type="spellEnd"/>
      <w:r>
        <w:t xml:space="preserve"> werden: Haben sie aber </w:t>
      </w:r>
      <w:proofErr w:type="spellStart"/>
      <w:r>
        <w:t>glaeubige</w:t>
      </w:r>
      <w:proofErr w:type="spellEnd"/>
      <w:r>
        <w:t xml:space="preserve"> Herren / so </w:t>
      </w:r>
      <w:proofErr w:type="spellStart"/>
      <w:r>
        <w:t>muessen</w:t>
      </w:r>
      <w:proofErr w:type="spellEnd"/>
      <w:r>
        <w:t xml:space="preserve"> sie dieselbe nicht deßwegen verachten / weil sie in Christo ihre </w:t>
      </w:r>
      <w:proofErr w:type="spellStart"/>
      <w:r>
        <w:t>Brueder</w:t>
      </w:r>
      <w:proofErr w:type="spellEnd"/>
      <w:r>
        <w:t xml:space="preserve"> sind / sondern ihnen desto lieber dienen / weil sie </w:t>
      </w:r>
      <w:proofErr w:type="spellStart"/>
      <w:r>
        <w:t>glaeubig</w:t>
      </w:r>
      <w:proofErr w:type="spellEnd"/>
      <w:r>
        <w:t xml:space="preserve"> sind. Dieses ist die Lehre des Evangelii / welche nicht </w:t>
      </w:r>
      <w:proofErr w:type="spellStart"/>
      <w:r>
        <w:t>auffloeset</w:t>
      </w:r>
      <w:proofErr w:type="spellEnd"/>
      <w:r>
        <w:t xml:space="preserve"> / sondern vielmehr </w:t>
      </w:r>
      <w:proofErr w:type="spellStart"/>
      <w:r>
        <w:t>bevestiget</w:t>
      </w:r>
      <w:proofErr w:type="spellEnd"/>
      <w:r>
        <w:t xml:space="preserve"> die </w:t>
      </w:r>
      <w:proofErr w:type="spellStart"/>
      <w:r>
        <w:t>Relationes</w:t>
      </w:r>
      <w:proofErr w:type="spellEnd"/>
      <w:r>
        <w:t xml:space="preserve"> der Eltern gegen die Kinder / Herren gegen die Knechte / etc. und so jemand anders lehret / der ist </w:t>
      </w:r>
      <w:proofErr w:type="spellStart"/>
      <w:r>
        <w:t>verduestert</w:t>
      </w:r>
      <w:proofErr w:type="spellEnd"/>
      <w:r>
        <w:t xml:space="preserve"> und weiß nichts / sondern ist </w:t>
      </w:r>
      <w:proofErr w:type="spellStart"/>
      <w:r>
        <w:t>seuchtig</w:t>
      </w:r>
      <w:proofErr w:type="spellEnd"/>
      <w:r>
        <w:t xml:space="preserve"> in Fragen und Wort kriegen / 1. Tim. 6/ 1.2.3.4. </w:t>
      </w:r>
      <w:proofErr w:type="spellStart"/>
      <w:r>
        <w:t>Glaeubige</w:t>
      </w:r>
      <w:proofErr w:type="spellEnd"/>
      <w:r>
        <w:t xml:space="preserve"> Weiber </w:t>
      </w:r>
      <w:proofErr w:type="spellStart"/>
      <w:r>
        <w:t>muessen</w:t>
      </w:r>
      <w:proofErr w:type="spellEnd"/>
      <w:r>
        <w:t xml:space="preserve"> bleiben auch bey ihren </w:t>
      </w:r>
      <w:proofErr w:type="spellStart"/>
      <w:r>
        <w:t>unglaeubigen</w:t>
      </w:r>
      <w:proofErr w:type="spellEnd"/>
      <w:r>
        <w:t xml:space="preserve"> </w:t>
      </w:r>
      <w:proofErr w:type="spellStart"/>
      <w:r>
        <w:t>Maennern</w:t>
      </w:r>
      <w:proofErr w:type="spellEnd"/>
      <w:r>
        <w:t xml:space="preserve"> / und gewinnen sie zu Christo durch ihren keuschen Wandel in der Furcht 1. Petr. 3/ 1.2.3.4.6. 1. Cor. 7/ 13.14. Eben dasselbe mag auch gesaget werden von andern </w:t>
      </w:r>
      <w:proofErr w:type="spellStart"/>
      <w:r>
        <w:t>Relationibus</w:t>
      </w:r>
      <w:proofErr w:type="spellEnd"/>
      <w:r>
        <w:t xml:space="preserve">. Es begehret auch GOtt nicht von uns / was die Papisten thun und vertheidigen / daß wir uns leiblich absondern </w:t>
      </w:r>
      <w:proofErr w:type="spellStart"/>
      <w:r>
        <w:t>solten</w:t>
      </w:r>
      <w:proofErr w:type="spellEnd"/>
      <w:r>
        <w:t xml:space="preserve"> von unsern Freunden / oder denen die uns nahe angehen </w:t>
      </w:r>
      <w:proofErr w:type="spellStart"/>
      <w:r>
        <w:t>moechten</w:t>
      </w:r>
      <w:proofErr w:type="spellEnd"/>
      <w:r>
        <w:t xml:space="preserve"> / unter dem Vorgeben / als daß wir uns </w:t>
      </w:r>
      <w:proofErr w:type="spellStart"/>
      <w:r>
        <w:t>ihme</w:t>
      </w:r>
      <w:proofErr w:type="spellEnd"/>
      <w:r>
        <w:t xml:space="preserve"> verloben und zu eigen geben wollen. Der Worte / 2. Cor. 5/ 16. mißbrauchen sie nur: Es ist war / wir </w:t>
      </w:r>
      <w:proofErr w:type="spellStart"/>
      <w:r>
        <w:t>muessen</w:t>
      </w:r>
      <w:proofErr w:type="spellEnd"/>
      <w:r>
        <w:t xml:space="preserve"> niemand kennen nach dem Fleisch / auch Christum selber nicht / das ist / als </w:t>
      </w:r>
      <w:proofErr w:type="spellStart"/>
      <w:r>
        <w:t>wolten</w:t>
      </w:r>
      <w:proofErr w:type="spellEnd"/>
      <w:r>
        <w:t xml:space="preserve"> wir ihn vornehmlich hoch halten wegen </w:t>
      </w:r>
      <w:proofErr w:type="spellStart"/>
      <w:r>
        <w:t>eienr</w:t>
      </w:r>
      <w:proofErr w:type="spellEnd"/>
      <w:r>
        <w:t xml:space="preserve"> fleischlichen Vortrefflichkeit (als da sind die Ansehnlichkeit der Person / vornehmer Stamm und Herkommen / etc.) oder wegen einig fleischlich End und Absehen / oder daß wir die leibliche und </w:t>
      </w:r>
      <w:proofErr w:type="spellStart"/>
      <w:r>
        <w:t>aeusserliche</w:t>
      </w:r>
      <w:proofErr w:type="spellEnd"/>
      <w:r>
        <w:t xml:space="preserve"> </w:t>
      </w:r>
      <w:proofErr w:type="spellStart"/>
      <w:r>
        <w:t>Wuerde</w:t>
      </w:r>
      <w:proofErr w:type="spellEnd"/>
      <w:r>
        <w:t xml:space="preserve"> / der geistlichen und innerlichen </w:t>
      </w:r>
      <w:proofErr w:type="spellStart"/>
      <w:r>
        <w:t>Wuerdigkeit</w:t>
      </w:r>
      <w:proofErr w:type="spellEnd"/>
      <w:r>
        <w:t xml:space="preserve"> </w:t>
      </w:r>
      <w:proofErr w:type="spellStart"/>
      <w:r>
        <w:t>wolten</w:t>
      </w:r>
      <w:proofErr w:type="spellEnd"/>
      <w:r>
        <w:t xml:space="preserve"> vorziehen etc. Solcher </w:t>
      </w:r>
      <w:proofErr w:type="spellStart"/>
      <w:r>
        <w:t>gestalt</w:t>
      </w:r>
      <w:proofErr w:type="spellEnd"/>
      <w:r>
        <w:t xml:space="preserve"> </w:t>
      </w:r>
      <w:proofErr w:type="spellStart"/>
      <w:r>
        <w:t>muessen</w:t>
      </w:r>
      <w:proofErr w:type="spellEnd"/>
      <w:r>
        <w:t xml:space="preserve"> wir weder Eltern noch Kinder / weder </w:t>
      </w:r>
      <w:proofErr w:type="spellStart"/>
      <w:r>
        <w:t>Maenner</w:t>
      </w:r>
      <w:proofErr w:type="spellEnd"/>
      <w:r>
        <w:t xml:space="preserve"> noch Weiber kennen nach dem Fleisch / so </w:t>
      </w:r>
      <w:proofErr w:type="spellStart"/>
      <w:r>
        <w:t>solte</w:t>
      </w:r>
      <w:proofErr w:type="spellEnd"/>
      <w:r>
        <w:t xml:space="preserve"> auch ein Christ nicht kennen oder thun einig Ding nach dem Fleisch als ein fleischlicher Mensch; dennoch aber gleichwie unsere Relation zu CHristo stets bleibet / daß wir sind seine </w:t>
      </w:r>
      <w:proofErr w:type="spellStart"/>
      <w:r>
        <w:t>Juenger</w:t>
      </w:r>
      <w:proofErr w:type="spellEnd"/>
      <w:r>
        <w:t xml:space="preserve"> / Knechte / Glieder / </w:t>
      </w:r>
      <w:proofErr w:type="spellStart"/>
      <w:r>
        <w:t>Erloesete</w:t>
      </w:r>
      <w:proofErr w:type="spellEnd"/>
      <w:r>
        <w:t xml:space="preserve"> / ob wir ihn schon nicht kennen nach dem Fleisch; also muß auch bleiben die Relation, die wir haben zu andern / und </w:t>
      </w:r>
      <w:proofErr w:type="spellStart"/>
      <w:r>
        <w:t>muessen</w:t>
      </w:r>
      <w:proofErr w:type="spellEnd"/>
      <w:r>
        <w:t xml:space="preserve"> mit Treue und Fleiß verrichten die Pflicht die solche </w:t>
      </w:r>
      <w:proofErr w:type="spellStart"/>
      <w:r>
        <w:t>Relationes</w:t>
      </w:r>
      <w:proofErr w:type="spellEnd"/>
      <w:r>
        <w:t xml:space="preserve"> von uns erfordern / und das nach dem Geist / und </w:t>
      </w:r>
      <w:proofErr w:type="spellStart"/>
      <w:r>
        <w:t>fuer</w:t>
      </w:r>
      <w:proofErr w:type="spellEnd"/>
      <w:r>
        <w:t xml:space="preserve"> GOtt. Daraus denn erhellet / daß es sind die </w:t>
      </w:r>
      <w:proofErr w:type="spellStart"/>
      <w:r>
        <w:t>Relationes</w:t>
      </w:r>
      <w:proofErr w:type="spellEnd"/>
      <w:r>
        <w:t xml:space="preserve"> </w:t>
      </w:r>
      <w:proofErr w:type="spellStart"/>
      <w:r>
        <w:t>carnaliter</w:t>
      </w:r>
      <w:proofErr w:type="spellEnd"/>
      <w:r>
        <w:t xml:space="preserve"> </w:t>
      </w:r>
      <w:proofErr w:type="spellStart"/>
      <w:r>
        <w:t>confideratz</w:t>
      </w:r>
      <w:proofErr w:type="spellEnd"/>
      <w:r>
        <w:t xml:space="preserve">, davon gesaget wird / daß wir sie nicht kennen / daß wir sie </w:t>
      </w:r>
      <w:proofErr w:type="spellStart"/>
      <w:r>
        <w:t>verlaeugnen</w:t>
      </w:r>
      <w:proofErr w:type="spellEnd"/>
      <w:r>
        <w:t xml:space="preserve"> sollen; das ist / als wir sie ansehen als ein </w:t>
      </w:r>
      <w:proofErr w:type="spellStart"/>
      <w:r>
        <w:t>Stueck</w:t>
      </w:r>
      <w:proofErr w:type="spellEnd"/>
      <w:r>
        <w:t xml:space="preserve"> der </w:t>
      </w:r>
      <w:proofErr w:type="spellStart"/>
      <w:r>
        <w:t>Selbheit</w:t>
      </w:r>
      <w:proofErr w:type="spellEnd"/>
      <w:r>
        <w:t xml:space="preserve"> / die ihr eigen End und ihr eigen Gott seyn </w:t>
      </w:r>
      <w:proofErr w:type="spellStart"/>
      <w:r>
        <w:t>wolte</w:t>
      </w:r>
      <w:proofErr w:type="spellEnd"/>
      <w:r>
        <w:t xml:space="preserve"> / und welche GOtt entgegen gesetzet / und nicht </w:t>
      </w:r>
      <w:proofErr w:type="spellStart"/>
      <w:r>
        <w:t>ihme</w:t>
      </w:r>
      <w:proofErr w:type="spellEnd"/>
      <w:r>
        <w:t xml:space="preserve"> untergeordnet ist. Wenn einer seine Kinder ansiehet als die mehr sein sind als GOttes / das ist ein fleischlich selbstisch </w:t>
      </w:r>
      <w:proofErr w:type="spellStart"/>
      <w:r>
        <w:t>gedencken</w:t>
      </w:r>
      <w:proofErr w:type="spellEnd"/>
      <w:r>
        <w:t xml:space="preserve">; dieselbe nun </w:t>
      </w:r>
      <w:proofErr w:type="spellStart"/>
      <w:r>
        <w:t>unordenlich</w:t>
      </w:r>
      <w:proofErr w:type="spellEnd"/>
      <w:r>
        <w:t xml:space="preserve"> zu lieben / und mehr weil sie euer / als weil sie GOttes sind / und zu lieben das Recht oder Theil / welches ihr an euren Kindern habet / mehr / als das Recht oder Theil welches GOtt daran hat / ist ein fleischlich Ansehen nach dem Fleisch. Gnade </w:t>
      </w:r>
      <w:proofErr w:type="spellStart"/>
      <w:r>
        <w:t>toedtet</w:t>
      </w:r>
      <w:proofErr w:type="spellEnd"/>
      <w:r>
        <w:t xml:space="preserve"> oder hebet nicht auf die Natur / und </w:t>
      </w:r>
      <w:proofErr w:type="spellStart"/>
      <w:r>
        <w:t>natuerliche</w:t>
      </w:r>
      <w:proofErr w:type="spellEnd"/>
      <w:r>
        <w:t xml:space="preserve"> Liebe / sondern sie heiliget dieselbe zu GOttes Ehren; oder hebet sie auf / wie das Anschauen GOttes in der Herrlichkeit </w:t>
      </w:r>
      <w:proofErr w:type="spellStart"/>
      <w:r>
        <w:t>auffhebet</w:t>
      </w:r>
      <w:proofErr w:type="spellEnd"/>
      <w:r>
        <w:t xml:space="preserve"> das </w:t>
      </w:r>
      <w:proofErr w:type="spellStart"/>
      <w:r>
        <w:t>Erkaentnis</w:t>
      </w:r>
      <w:proofErr w:type="spellEnd"/>
      <w:r>
        <w:t xml:space="preserve"> oder Wissen / welches </w:t>
      </w:r>
      <w:proofErr w:type="spellStart"/>
      <w:r>
        <w:t>Stueckwerck</w:t>
      </w:r>
      <w:proofErr w:type="spellEnd"/>
      <w:r>
        <w:t xml:space="preserve"> ist / nemlich daß es dasselbige </w:t>
      </w:r>
      <w:proofErr w:type="spellStart"/>
      <w:r>
        <w:t>vollenkommener</w:t>
      </w:r>
      <w:proofErr w:type="spellEnd"/>
      <w:r>
        <w:t xml:space="preserve"> machet. Ehe die Gnade GOttes uns heiliget / so kennen / ehren / lieben wir unsere Eltern / Kinder / </w:t>
      </w:r>
      <w:proofErr w:type="spellStart"/>
      <w:r>
        <w:t>Maenner</w:t>
      </w:r>
      <w:proofErr w:type="spellEnd"/>
      <w:r>
        <w:t xml:space="preserve"> / Weiber nur allein darum / weil sie eine solche Relation zu uns haben / das ist / weil sie unsere Eltern / Kinder / etc. sind / und also nach dem Fleisch / und gehen nicht </w:t>
      </w:r>
      <w:proofErr w:type="spellStart"/>
      <w:r>
        <w:t>hoeher</w:t>
      </w:r>
      <w:proofErr w:type="spellEnd"/>
      <w:r>
        <w:t xml:space="preserve">; Und wenn wir </w:t>
      </w:r>
      <w:proofErr w:type="spellStart"/>
      <w:r>
        <w:t>waeren</w:t>
      </w:r>
      <w:proofErr w:type="spellEnd"/>
      <w:r>
        <w:t xml:space="preserve"> mit CHristo umgegangen im Fleisch / </w:t>
      </w:r>
      <w:proofErr w:type="spellStart"/>
      <w:r>
        <w:t>haetten</w:t>
      </w:r>
      <w:proofErr w:type="spellEnd"/>
      <w:r>
        <w:t xml:space="preserve"> vor </w:t>
      </w:r>
      <w:proofErr w:type="spellStart"/>
      <w:r>
        <w:t>ihme</w:t>
      </w:r>
      <w:proofErr w:type="spellEnd"/>
      <w:r>
        <w:t xml:space="preserve"> gegessen und </w:t>
      </w:r>
      <w:proofErr w:type="spellStart"/>
      <w:r>
        <w:t>getruncken</w:t>
      </w:r>
      <w:proofErr w:type="spellEnd"/>
      <w:r>
        <w:t xml:space="preserve"> / und ihn nach dem Fleisch geliebet / so </w:t>
      </w:r>
      <w:proofErr w:type="spellStart"/>
      <w:r>
        <w:t>waere</w:t>
      </w:r>
      <w:proofErr w:type="spellEnd"/>
      <w:r>
        <w:t xml:space="preserve"> solches nur gewesen ein selbstisch kennen / Ehre / und Liebe / die uns wenig oder </w:t>
      </w:r>
      <w:proofErr w:type="spellStart"/>
      <w:r>
        <w:t>nichtes</w:t>
      </w:r>
      <w:proofErr w:type="spellEnd"/>
      <w:r>
        <w:t xml:space="preserve"> </w:t>
      </w:r>
      <w:proofErr w:type="spellStart"/>
      <w:r>
        <w:t>wuerde</w:t>
      </w:r>
      <w:proofErr w:type="spellEnd"/>
      <w:r>
        <w:t xml:space="preserve"> </w:t>
      </w:r>
      <w:proofErr w:type="spellStart"/>
      <w:r>
        <w:t>helffen</w:t>
      </w:r>
      <w:proofErr w:type="spellEnd"/>
      <w:r>
        <w:t xml:space="preserve"> </w:t>
      </w:r>
      <w:proofErr w:type="spellStart"/>
      <w:r>
        <w:t>koennen</w:t>
      </w:r>
      <w:proofErr w:type="spellEnd"/>
      <w:r>
        <w:t xml:space="preserve"> zur Seligkeit: Nachdem wir aber geheiliget sind / gleichwie GOtt als denn in unserer Seelen ist </w:t>
      </w:r>
      <w:proofErr w:type="spellStart"/>
      <w:r>
        <w:t>erhoehet</w:t>
      </w:r>
      <w:proofErr w:type="spellEnd"/>
      <w:r>
        <w:t xml:space="preserve"> worden / und Selbst / so weit es gegen GOtt sich setzet / herunter </w:t>
      </w:r>
      <w:proofErr w:type="spellStart"/>
      <w:r>
        <w:t>gestossen</w:t>
      </w:r>
      <w:proofErr w:type="spellEnd"/>
      <w:r>
        <w:t xml:space="preserve"> aus seiner </w:t>
      </w:r>
      <w:proofErr w:type="spellStart"/>
      <w:r>
        <w:t>Herrschafft</w:t>
      </w:r>
      <w:proofErr w:type="spellEnd"/>
      <w:r>
        <w:t xml:space="preserve"> / also sind auch alle Dinge / die zu Selbst oder zur </w:t>
      </w:r>
      <w:proofErr w:type="spellStart"/>
      <w:r>
        <w:t>Selbheit</w:t>
      </w:r>
      <w:proofErr w:type="spellEnd"/>
      <w:r>
        <w:t xml:space="preserve"> </w:t>
      </w:r>
      <w:proofErr w:type="spellStart"/>
      <w:r>
        <w:t>gehoeren</w:t>
      </w:r>
      <w:proofErr w:type="spellEnd"/>
      <w:r>
        <w:t xml:space="preserve"> / </w:t>
      </w:r>
      <w:proofErr w:type="spellStart"/>
      <w:r>
        <w:t>auffgehoben</w:t>
      </w:r>
      <w:proofErr w:type="spellEnd"/>
      <w:r>
        <w:t xml:space="preserve"> und abgethan. </w:t>
      </w:r>
      <w:proofErr w:type="spellStart"/>
      <w:r>
        <w:t>Dannenhero</w:t>
      </w:r>
      <w:proofErr w:type="spellEnd"/>
      <w:r>
        <w:t xml:space="preserve"> wenn wir </w:t>
      </w:r>
      <w:proofErr w:type="spellStart"/>
      <w:r>
        <w:t>haetten</w:t>
      </w:r>
      <w:proofErr w:type="spellEnd"/>
      <w:r>
        <w:t xml:space="preserve"> zuvor unsere Eltern oder Christum selber mit solcher selbstischen Liebe geliebet / so lieben wir dieselbe jetzund mit einer </w:t>
      </w:r>
      <w:proofErr w:type="spellStart"/>
      <w:r>
        <w:t>hoehern</w:t>
      </w:r>
      <w:proofErr w:type="spellEnd"/>
      <w:r>
        <w:t xml:space="preserve"> Liebe / die uns und alles zu GOtt </w:t>
      </w:r>
      <w:proofErr w:type="spellStart"/>
      <w:r>
        <w:t>fuehret</w:t>
      </w:r>
      <w:proofErr w:type="spellEnd"/>
      <w:r>
        <w:t xml:space="preserve">; dadurch zwar die fleischliche selbstische Liebe wird </w:t>
      </w:r>
      <w:proofErr w:type="spellStart"/>
      <w:r>
        <w:t>auffgehoben</w:t>
      </w:r>
      <w:proofErr w:type="spellEnd"/>
      <w:r>
        <w:t xml:space="preserve"> (so weit sie GOtt entgegen gesetzet ist) doch so / daß sie dadurch wird herrlicher gemacht / als die zum Dienst Gottes gerichtet ist. So ist auch die Liebe / damit wir unsere Freunde / Verwandten / oder Christum selber </w:t>
      </w:r>
      <w:proofErr w:type="spellStart"/>
      <w:r>
        <w:t>moechten</w:t>
      </w:r>
      <w:proofErr w:type="spellEnd"/>
      <w:r>
        <w:t xml:space="preserve"> geliebet haben (wie ihn etliche </w:t>
      </w:r>
      <w:proofErr w:type="spellStart"/>
      <w:r>
        <w:t>liebeten</w:t>
      </w:r>
      <w:proofErr w:type="spellEnd"/>
      <w:r>
        <w:t xml:space="preserve"> als ihren Bruder / oder Vettern / und doch nicht an ihn </w:t>
      </w:r>
      <w:proofErr w:type="spellStart"/>
      <w:r>
        <w:t>glaeubeten</w:t>
      </w:r>
      <w:proofErr w:type="spellEnd"/>
      <w:r>
        <w:t xml:space="preserve">) </w:t>
      </w:r>
      <w:proofErr w:type="spellStart"/>
      <w:r>
        <w:t>auffgehoben</w:t>
      </w:r>
      <w:proofErr w:type="spellEnd"/>
      <w:r>
        <w:t xml:space="preserve"> / aber so / daß sie durch solche </w:t>
      </w:r>
      <w:proofErr w:type="spellStart"/>
      <w:r>
        <w:t>Auffhebung</w:t>
      </w:r>
      <w:proofErr w:type="spellEnd"/>
      <w:r>
        <w:t xml:space="preserve"> ist </w:t>
      </w:r>
      <w:proofErr w:type="spellStart"/>
      <w:r>
        <w:t>erhoehet</w:t>
      </w:r>
      <w:proofErr w:type="spellEnd"/>
      <w:r>
        <w:t xml:space="preserve"> und vollkommener geworden. So weit Selbst in uns </w:t>
      </w:r>
      <w:proofErr w:type="spellStart"/>
      <w:r>
        <w:t>getoedtet</w:t>
      </w:r>
      <w:proofErr w:type="spellEnd"/>
      <w:r>
        <w:t xml:space="preserve"> ist / so weit ist das Kennen nach dem Fleisch / und unser Theil / den wir an unsern Freunden haben / und die Liebe die aus solchem Kennen entstehet / </w:t>
      </w:r>
      <w:proofErr w:type="spellStart"/>
      <w:r>
        <w:t>getoedtet</w:t>
      </w:r>
      <w:proofErr w:type="spellEnd"/>
      <w:r>
        <w:t xml:space="preserve"> / und wir selbst und sie sind alle zu GOtt erhoben / und </w:t>
      </w:r>
      <w:proofErr w:type="spellStart"/>
      <w:r>
        <w:t>deme</w:t>
      </w:r>
      <w:proofErr w:type="spellEnd"/>
      <w:r>
        <w:t xml:space="preserve"> geheiliget. Solcher </w:t>
      </w:r>
      <w:proofErr w:type="spellStart"/>
      <w:r>
        <w:t>gestalt</w:t>
      </w:r>
      <w:proofErr w:type="spellEnd"/>
      <w:r>
        <w:t xml:space="preserve"> muß der oben </w:t>
      </w:r>
      <w:proofErr w:type="spellStart"/>
      <w:r>
        <w:t>angefuehrte</w:t>
      </w:r>
      <w:proofErr w:type="spellEnd"/>
      <w:r>
        <w:t xml:space="preserve"> Ort des Apostels verstanden werden / und so muß die </w:t>
      </w:r>
      <w:proofErr w:type="spellStart"/>
      <w:r>
        <w:t>Selbheit</w:t>
      </w:r>
      <w:proofErr w:type="spellEnd"/>
      <w:r>
        <w:t xml:space="preserve"> </w:t>
      </w:r>
      <w:proofErr w:type="spellStart"/>
      <w:r>
        <w:t>verlaeugnet</w:t>
      </w:r>
      <w:proofErr w:type="spellEnd"/>
      <w:r>
        <w:t xml:space="preserve"> werden in Ansehung derjenigen / die uns nahe angehen. Weil aber hieran viel gelegen / so </w:t>
      </w:r>
      <w:proofErr w:type="spellStart"/>
      <w:r>
        <w:t>wil</w:t>
      </w:r>
      <w:proofErr w:type="spellEnd"/>
      <w:r>
        <w:t xml:space="preserve"> ich etwas </w:t>
      </w:r>
      <w:proofErr w:type="spellStart"/>
      <w:r>
        <w:t>weitlaeufftiger</w:t>
      </w:r>
      <w:proofErr w:type="spellEnd"/>
      <w:r>
        <w:t xml:space="preserve"> reden von den unterschiedlichen </w:t>
      </w:r>
      <w:proofErr w:type="spellStart"/>
      <w:r>
        <w:t>Stuecken</w:t>
      </w:r>
      <w:proofErr w:type="spellEnd"/>
      <w:r>
        <w:t xml:space="preserve"> dieses Theils der Selbst-</w:t>
      </w:r>
      <w:proofErr w:type="spellStart"/>
      <w:r>
        <w:t>Verlaeugnung</w:t>
      </w:r>
      <w:proofErr w:type="spellEnd"/>
      <w:r>
        <w:t xml:space="preserve"> / </w:t>
      </w:r>
      <w:proofErr w:type="spellStart"/>
      <w:r>
        <w:t>vornemlich</w:t>
      </w:r>
      <w:proofErr w:type="spellEnd"/>
      <w:r>
        <w:t xml:space="preserve"> aber den Eltern Unterricht geben / weil dieselben insgemein in diesem </w:t>
      </w:r>
      <w:proofErr w:type="spellStart"/>
      <w:r>
        <w:t>Stuecke</w:t>
      </w:r>
      <w:proofErr w:type="spellEnd"/>
      <w:r>
        <w:t xml:space="preserve"> sich versehen. </w:t>
      </w:r>
    </w:p>
    <w:p w14:paraId="02DB8A79" w14:textId="77777777" w:rsidR="006164D3" w:rsidRDefault="006164D3" w:rsidP="006164D3">
      <w:pPr>
        <w:pStyle w:val="StandardWeb"/>
      </w:pPr>
      <w:r>
        <w:t xml:space="preserve">1. Sehet / daß es mehr sey GOtt / denn ihr selbst / welchen ihr liebet an euren Kindern / oder andern die euch angehen. Zu dem Ende sehet was von GOtt in ihnen ist / so weit als sie seine Creaturen sind / als sie </w:t>
      </w:r>
      <w:proofErr w:type="spellStart"/>
      <w:r>
        <w:t>ihme</w:t>
      </w:r>
      <w:proofErr w:type="spellEnd"/>
      <w:r>
        <w:t xml:space="preserve"> geheiliget sind / als sie von </w:t>
      </w:r>
      <w:proofErr w:type="spellStart"/>
      <w:r>
        <w:t>ihme</w:t>
      </w:r>
      <w:proofErr w:type="spellEnd"/>
      <w:r>
        <w:t xml:space="preserve"> Gaben haben / Ihme zu dienen / etc. Derjenige / der einige Creatur liebet / ihr selbst wegen / und liebet nicht GOtt </w:t>
      </w:r>
      <w:proofErr w:type="spellStart"/>
      <w:r>
        <w:t>vornemlich</w:t>
      </w:r>
      <w:proofErr w:type="spellEnd"/>
      <w:r>
        <w:t xml:space="preserve"> in derselben / der liebet sie nur fleischlich. </w:t>
      </w:r>
    </w:p>
    <w:p w14:paraId="3B5BE66D" w14:textId="77777777" w:rsidR="006164D3" w:rsidRDefault="006164D3" w:rsidP="006164D3">
      <w:pPr>
        <w:pStyle w:val="StandardWeb"/>
      </w:pPr>
      <w:r>
        <w:t xml:space="preserve">2. Darum liebet die mehr / darinnen ihr das meiste findet von GOtt und seinen Gaben: Liebet ein krummes </w:t>
      </w:r>
      <w:proofErr w:type="spellStart"/>
      <w:r>
        <w:t>heßliches</w:t>
      </w:r>
      <w:proofErr w:type="spellEnd"/>
      <w:r>
        <w:t xml:space="preserve"> Kind / etc. welches gottselig ist / mehr / denn das </w:t>
      </w:r>
      <w:proofErr w:type="spellStart"/>
      <w:r>
        <w:t>schoeneste</w:t>
      </w:r>
      <w:proofErr w:type="spellEnd"/>
      <w:r>
        <w:t xml:space="preserve"> / geschickteste / verschmitzteste / das </w:t>
      </w:r>
      <w:proofErr w:type="spellStart"/>
      <w:r>
        <w:t>gottloß</w:t>
      </w:r>
      <w:proofErr w:type="spellEnd"/>
      <w:r>
        <w:t xml:space="preserve"> ist. Wenn Eltern / eine </w:t>
      </w:r>
      <w:proofErr w:type="spellStart"/>
      <w:r>
        <w:t>ungebuehrliche</w:t>
      </w:r>
      <w:proofErr w:type="spellEnd"/>
      <w:r>
        <w:t xml:space="preserve"> Liebe haben zu einem Kind </w:t>
      </w:r>
      <w:proofErr w:type="spellStart"/>
      <w:r>
        <w:t>ueber</w:t>
      </w:r>
      <w:proofErr w:type="spellEnd"/>
      <w:r>
        <w:t xml:space="preserve"> das ander / das ist nur eine fleischliche und selbstische Liebe. </w:t>
      </w:r>
    </w:p>
    <w:p w14:paraId="4FA3C35A" w14:textId="77777777" w:rsidR="006164D3" w:rsidRDefault="006164D3" w:rsidP="006164D3">
      <w:pPr>
        <w:pStyle w:val="StandardWeb"/>
      </w:pPr>
      <w:r>
        <w:t xml:space="preserve">3. Liebet keines </w:t>
      </w:r>
      <w:proofErr w:type="spellStart"/>
      <w:r>
        <w:t>unmaeßig</w:t>
      </w:r>
      <w:proofErr w:type="spellEnd"/>
      <w:r>
        <w:t xml:space="preserve">; sondern mit einer </w:t>
      </w:r>
      <w:proofErr w:type="spellStart"/>
      <w:r>
        <w:t>maeßigen</w:t>
      </w:r>
      <w:proofErr w:type="spellEnd"/>
      <w:r>
        <w:t xml:space="preserve"> </w:t>
      </w:r>
      <w:proofErr w:type="spellStart"/>
      <w:r>
        <w:t>gebuehrlichen</w:t>
      </w:r>
      <w:proofErr w:type="spellEnd"/>
      <w:r>
        <w:t xml:space="preserve"> Liebe / in welcher GOtt und die Heiligkeit den Vorzug hat / also / daß wenn ihr schon sehr die Eurigen liebet / GOtt den HErrn doch noch mehr liebet / zum wenigsten mehr von Ihme haltet / mehr vor Ihme thun </w:t>
      </w:r>
      <w:proofErr w:type="spellStart"/>
      <w:r>
        <w:t>koennet</w:t>
      </w:r>
      <w:proofErr w:type="spellEnd"/>
      <w:r>
        <w:t xml:space="preserve"> / und eure Seelen mehr an Ihme hangen. </w:t>
      </w:r>
    </w:p>
    <w:p w14:paraId="588A2B23" w14:textId="77777777" w:rsidR="006164D3" w:rsidRDefault="006164D3" w:rsidP="006164D3">
      <w:pPr>
        <w:pStyle w:val="StandardWeb"/>
      </w:pPr>
      <w:r>
        <w:t xml:space="preserve">4. Sehet zu / daß ihr sie bringet und </w:t>
      </w:r>
      <w:proofErr w:type="spellStart"/>
      <w:r>
        <w:t>fuehret</w:t>
      </w:r>
      <w:proofErr w:type="spellEnd"/>
      <w:r>
        <w:t xml:space="preserve"> unter das Reich Christi / und zu seinen Reichs-Genossen machet: </w:t>
      </w:r>
      <w:proofErr w:type="spellStart"/>
      <w:r>
        <w:t>Bemuehet</w:t>
      </w:r>
      <w:proofErr w:type="spellEnd"/>
      <w:r>
        <w:t xml:space="preserve"> euch alle / die euch angehen / Ihme </w:t>
      </w:r>
      <w:proofErr w:type="spellStart"/>
      <w:r>
        <w:t>zuzufuehren</w:t>
      </w:r>
      <w:proofErr w:type="spellEnd"/>
      <w:r>
        <w:t xml:space="preserve"> / absonderlich aber widmet eure Kinder Ihme bey Zeit / daß sie </w:t>
      </w:r>
      <w:proofErr w:type="spellStart"/>
      <w:r>
        <w:t>moegen</w:t>
      </w:r>
      <w:proofErr w:type="spellEnd"/>
      <w:r>
        <w:t xml:space="preserve"> so bald sein seyn als euer. So lange sie ihren eigenen Willen nicht gebrauchen </w:t>
      </w:r>
      <w:proofErr w:type="spellStart"/>
      <w:r>
        <w:t>koennen</w:t>
      </w:r>
      <w:proofErr w:type="spellEnd"/>
      <w:r>
        <w:t xml:space="preserve"> / ihnen etwas zu </w:t>
      </w:r>
      <w:proofErr w:type="spellStart"/>
      <w:r>
        <w:t>erwehlen</w:t>
      </w:r>
      <w:proofErr w:type="spellEnd"/>
      <w:r>
        <w:t xml:space="preserve"> / so </w:t>
      </w:r>
      <w:proofErr w:type="spellStart"/>
      <w:r>
        <w:t>muessen</w:t>
      </w:r>
      <w:proofErr w:type="spellEnd"/>
      <w:r>
        <w:t xml:space="preserve"> sie mit eurem Willen </w:t>
      </w:r>
      <w:proofErr w:type="spellStart"/>
      <w:r>
        <w:t>wehlen</w:t>
      </w:r>
      <w:proofErr w:type="spellEnd"/>
      <w:r>
        <w:t xml:space="preserve"> / das ist / ihr </w:t>
      </w:r>
      <w:proofErr w:type="spellStart"/>
      <w:r>
        <w:t>muesset</w:t>
      </w:r>
      <w:proofErr w:type="spellEnd"/>
      <w:r>
        <w:t xml:space="preserve"> vor sie zusehen / und vor ihnen </w:t>
      </w:r>
      <w:proofErr w:type="spellStart"/>
      <w:r>
        <w:t>wehlen</w:t>
      </w:r>
      <w:proofErr w:type="spellEnd"/>
      <w:r>
        <w:t xml:space="preserve">. Derowegen wo ihr von </w:t>
      </w:r>
      <w:proofErr w:type="spellStart"/>
      <w:r>
        <w:t>Hertzen</w:t>
      </w:r>
      <w:proofErr w:type="spellEnd"/>
      <w:r>
        <w:t xml:space="preserve"> sie GOtt den HErrn ergebet und </w:t>
      </w:r>
      <w:proofErr w:type="spellStart"/>
      <w:r>
        <w:t>auffopffert</w:t>
      </w:r>
      <w:proofErr w:type="spellEnd"/>
      <w:r>
        <w:t xml:space="preserve"> / so </w:t>
      </w:r>
      <w:proofErr w:type="spellStart"/>
      <w:r>
        <w:t>duerfftet</w:t>
      </w:r>
      <w:proofErr w:type="spellEnd"/>
      <w:r>
        <w:t xml:space="preserve"> ihr nicht </w:t>
      </w:r>
      <w:proofErr w:type="spellStart"/>
      <w:r>
        <w:t>zweiffeln</w:t>
      </w:r>
      <w:proofErr w:type="spellEnd"/>
      <w:r>
        <w:t xml:space="preserve"> / daß Er sie werde annehmen. Dieses thun virtualiter alle Eltern die gottselig sind; denn wer GOTT dem HErrn in der Heiligung sich ergeben hat / der </w:t>
      </w:r>
      <w:proofErr w:type="spellStart"/>
      <w:r>
        <w:t>ergiebt</w:t>
      </w:r>
      <w:proofErr w:type="spellEnd"/>
      <w:r>
        <w:t xml:space="preserve"> auch mit </w:t>
      </w:r>
      <w:proofErr w:type="spellStart"/>
      <w:r>
        <w:t>ihme</w:t>
      </w:r>
      <w:proofErr w:type="spellEnd"/>
      <w:r>
        <w:t xml:space="preserve"> selber alles dasjenige was er hat / und was er noch </w:t>
      </w:r>
      <w:proofErr w:type="spellStart"/>
      <w:r>
        <w:t>kuenfftig</w:t>
      </w:r>
      <w:proofErr w:type="spellEnd"/>
      <w:r>
        <w:t xml:space="preserve"> haben mag; und wo er sich recht besinnet / so thut ers auch </w:t>
      </w:r>
      <w:proofErr w:type="spellStart"/>
      <w:r>
        <w:t>actualiter</w:t>
      </w:r>
      <w:proofErr w:type="spellEnd"/>
      <w:r>
        <w:t xml:space="preserve"> in der That selber. </w:t>
      </w:r>
      <w:proofErr w:type="spellStart"/>
      <w:r>
        <w:t>Dannenhero</w:t>
      </w:r>
      <w:proofErr w:type="spellEnd"/>
      <w:r>
        <w:t xml:space="preserve"> wird der </w:t>
      </w:r>
      <w:proofErr w:type="spellStart"/>
      <w:r>
        <w:t>Saame</w:t>
      </w:r>
      <w:proofErr w:type="spellEnd"/>
      <w:r>
        <w:t xml:space="preserve"> des </w:t>
      </w:r>
      <w:proofErr w:type="spellStart"/>
      <w:r>
        <w:t>Glaeubigen</w:t>
      </w:r>
      <w:proofErr w:type="spellEnd"/>
      <w:r>
        <w:t xml:space="preserve"> (a) heilig genannt / nicht allein </w:t>
      </w:r>
      <w:proofErr w:type="spellStart"/>
      <w:r>
        <w:t>vornemlich</w:t>
      </w:r>
      <w:proofErr w:type="spellEnd"/>
      <w:r>
        <w:t xml:space="preserve"> darum / weil er geboren ist von dem Leibe des </w:t>
      </w:r>
      <w:proofErr w:type="spellStart"/>
      <w:r>
        <w:t>Glaeubigen</w:t>
      </w:r>
      <w:proofErr w:type="spellEnd"/>
      <w:r>
        <w:t xml:space="preserve"> / auch nicht wegen der Verheissung GOttes / sondern weil sie Kinder sind eines solchen / der sich selbst / und was er hat / GOtt ergeben / und zu denen Sacramenten der Kirchen freyen Zutritt hat / der auch </w:t>
      </w:r>
      <w:proofErr w:type="spellStart"/>
      <w:r>
        <w:t>wuercklich</w:t>
      </w:r>
      <w:proofErr w:type="spellEnd"/>
      <w:r>
        <w:t xml:space="preserve"> sein Kind GOtt dem HErrn </w:t>
      </w:r>
      <w:proofErr w:type="spellStart"/>
      <w:r>
        <w:t>aufopffert</w:t>
      </w:r>
      <w:proofErr w:type="spellEnd"/>
      <w:r>
        <w:t xml:space="preserve"> in der </w:t>
      </w:r>
      <w:proofErr w:type="spellStart"/>
      <w:r>
        <w:t>Tauffe</w:t>
      </w:r>
      <w:proofErr w:type="spellEnd"/>
      <w:r>
        <w:t xml:space="preserve"> / darinnen es in GOttes Bund </w:t>
      </w:r>
      <w:proofErr w:type="spellStart"/>
      <w:r>
        <w:t>auffgenommen</w:t>
      </w:r>
      <w:proofErr w:type="spellEnd"/>
      <w:r>
        <w:t xml:space="preserve"> wird. GOtt der HErr aber </w:t>
      </w:r>
      <w:proofErr w:type="spellStart"/>
      <w:r>
        <w:t>wil</w:t>
      </w:r>
      <w:proofErr w:type="spellEnd"/>
      <w:r>
        <w:t xml:space="preserve"> gewiß annehmen alles dasjenige / welches auf sein eigen Begehren Ihme ist geheiliget und </w:t>
      </w:r>
      <w:proofErr w:type="spellStart"/>
      <w:r>
        <w:t>aufgeopffert</w:t>
      </w:r>
      <w:proofErr w:type="spellEnd"/>
      <w:r>
        <w:t xml:space="preserve"> worden. </w:t>
      </w:r>
    </w:p>
    <w:p w14:paraId="47A5B694" w14:textId="77777777" w:rsidR="006164D3" w:rsidRDefault="006164D3" w:rsidP="006164D3">
      <w:pPr>
        <w:pStyle w:val="StandardWeb"/>
      </w:pPr>
      <w:r>
        <w:t xml:space="preserve">5. Sehet zu / daß ihr von Grund des </w:t>
      </w:r>
      <w:proofErr w:type="spellStart"/>
      <w:r>
        <w:t>Hertzens</w:t>
      </w:r>
      <w:proofErr w:type="spellEnd"/>
      <w:r>
        <w:t xml:space="preserve"> sie der Disposition GOttes untergebet; so daß / was er mit ihnen thun oder schaffen </w:t>
      </w:r>
      <w:proofErr w:type="spellStart"/>
      <w:r>
        <w:t>wil</w:t>
      </w:r>
      <w:proofErr w:type="spellEnd"/>
      <w:r>
        <w:t xml:space="preserve"> / es sey in </w:t>
      </w:r>
      <w:proofErr w:type="spellStart"/>
      <w:r>
        <w:t>Kranckheit</w:t>
      </w:r>
      <w:proofErr w:type="spellEnd"/>
      <w:r>
        <w:t xml:space="preserve"> oder Gesundheit / in Armuth oder Reichthum / in Ehre oder Unehre / Leben oder Todt / daß ihr solches </w:t>
      </w:r>
      <w:proofErr w:type="spellStart"/>
      <w:r>
        <w:t>gedultig</w:t>
      </w:r>
      <w:proofErr w:type="spellEnd"/>
      <w:r>
        <w:t xml:space="preserve"> ertragen und leiden </w:t>
      </w:r>
      <w:proofErr w:type="spellStart"/>
      <w:r>
        <w:t>koennet</w:t>
      </w:r>
      <w:proofErr w:type="spellEnd"/>
      <w:r>
        <w:t xml:space="preserve"> / und sagen mit Eli: Er ist der HErr / lasset Ihn thun / was Ihm </w:t>
      </w:r>
      <w:proofErr w:type="spellStart"/>
      <w:r>
        <w:t>wol</w:t>
      </w:r>
      <w:proofErr w:type="spellEnd"/>
      <w:r>
        <w:t xml:space="preserve"> </w:t>
      </w:r>
      <w:proofErr w:type="spellStart"/>
      <w:r>
        <w:t>gefaellt</w:t>
      </w:r>
      <w:proofErr w:type="spellEnd"/>
      <w:r>
        <w:t xml:space="preserve"> / 1 Sam. 3/ 18. Murret nicht wenn GOtt sie </w:t>
      </w:r>
      <w:proofErr w:type="spellStart"/>
      <w:r>
        <w:t>betruebet</w:t>
      </w:r>
      <w:proofErr w:type="spellEnd"/>
      <w:r>
        <w:t xml:space="preserve"> / oder hinweg nimmt / ja wenn er sie auch alle auf einmal wegnehme / wie dorten die Kinder Hiobs / oder wenn Er euch in und durch dieselben </w:t>
      </w:r>
      <w:proofErr w:type="spellStart"/>
      <w:r>
        <w:t>betrueben</w:t>
      </w:r>
      <w:proofErr w:type="spellEnd"/>
      <w:r>
        <w:t xml:space="preserve"> und plagen </w:t>
      </w:r>
      <w:proofErr w:type="spellStart"/>
      <w:r>
        <w:t>solte</w:t>
      </w:r>
      <w:proofErr w:type="spellEnd"/>
      <w:r>
        <w:t xml:space="preserve"> / wie Er dem David that / in und durch Ammon und </w:t>
      </w:r>
      <w:proofErr w:type="spellStart"/>
      <w:r>
        <w:t>Absolom</w:t>
      </w:r>
      <w:proofErr w:type="spellEnd"/>
      <w:r>
        <w:t xml:space="preserve">. </w:t>
      </w:r>
      <w:proofErr w:type="spellStart"/>
      <w:r>
        <w:t>Gedencket</w:t>
      </w:r>
      <w:proofErr w:type="spellEnd"/>
      <w:r>
        <w:t xml:space="preserve"> / daß gleichwie die </w:t>
      </w:r>
      <w:proofErr w:type="spellStart"/>
      <w:r>
        <w:t>Auffgebung</w:t>
      </w:r>
      <w:proofErr w:type="spellEnd"/>
      <w:r>
        <w:t xml:space="preserve"> des Lebens selbst ist das </w:t>
      </w:r>
      <w:proofErr w:type="spellStart"/>
      <w:r>
        <w:t>Stueck</w:t>
      </w:r>
      <w:proofErr w:type="spellEnd"/>
      <w:r>
        <w:t xml:space="preserve"> / dabey Christus im Evangelio </w:t>
      </w:r>
      <w:proofErr w:type="spellStart"/>
      <w:r>
        <w:t>pruefet</w:t>
      </w:r>
      <w:proofErr w:type="spellEnd"/>
      <w:r>
        <w:t xml:space="preserve"> den Glauben des Menschen / also </w:t>
      </w:r>
      <w:proofErr w:type="spellStart"/>
      <w:r>
        <w:t>wolte</w:t>
      </w:r>
      <w:proofErr w:type="spellEnd"/>
      <w:r>
        <w:t xml:space="preserve"> Er den Abraham </w:t>
      </w:r>
      <w:proofErr w:type="spellStart"/>
      <w:r>
        <w:t>pruefen</w:t>
      </w:r>
      <w:proofErr w:type="spellEnd"/>
      <w:r>
        <w:t xml:space="preserve"> und versuchen in </w:t>
      </w:r>
      <w:proofErr w:type="spellStart"/>
      <w:r>
        <w:t>Auffopfferung</w:t>
      </w:r>
      <w:proofErr w:type="spellEnd"/>
      <w:r>
        <w:t xml:space="preserve"> seines einigen Sohnes / der </w:t>
      </w:r>
      <w:proofErr w:type="spellStart"/>
      <w:r>
        <w:t>ihme</w:t>
      </w:r>
      <w:proofErr w:type="spellEnd"/>
      <w:r>
        <w:t xml:space="preserve"> so lieb war als sein Leben: Wollet ihr demnach Kinder Abrahams seyn / so </w:t>
      </w:r>
      <w:proofErr w:type="spellStart"/>
      <w:r>
        <w:t>muesset</w:t>
      </w:r>
      <w:proofErr w:type="spellEnd"/>
      <w:r>
        <w:t xml:space="preserve"> ihr wandeln in den </w:t>
      </w:r>
      <w:proofErr w:type="spellStart"/>
      <w:r>
        <w:t>Fußstapffen</w:t>
      </w:r>
      <w:proofErr w:type="spellEnd"/>
      <w:r>
        <w:t xml:space="preserve"> des </w:t>
      </w:r>
      <w:proofErr w:type="spellStart"/>
      <w:r>
        <w:t>glaeubigen</w:t>
      </w:r>
      <w:proofErr w:type="spellEnd"/>
      <w:r>
        <w:t xml:space="preserve"> Abrahams / und </w:t>
      </w:r>
      <w:proofErr w:type="spellStart"/>
      <w:r>
        <w:t>gedencken</w:t>
      </w:r>
      <w:proofErr w:type="spellEnd"/>
      <w:r>
        <w:t xml:space="preserve"> / daß eure Kinder nicht sind euer eigen / und zu frieden seyn / daß GOtt mit </w:t>
      </w:r>
      <w:proofErr w:type="spellStart"/>
      <w:r>
        <w:t>deme</w:t>
      </w:r>
      <w:proofErr w:type="spellEnd"/>
      <w:r>
        <w:t xml:space="preserve"> was sein ist / </w:t>
      </w:r>
      <w:proofErr w:type="spellStart"/>
      <w:r>
        <w:t>moege</w:t>
      </w:r>
      <w:proofErr w:type="spellEnd"/>
      <w:r>
        <w:t xml:space="preserve"> machen was Ihme </w:t>
      </w:r>
      <w:proofErr w:type="spellStart"/>
      <w:r>
        <w:t>gefaellet</w:t>
      </w:r>
      <w:proofErr w:type="spellEnd"/>
      <w:r>
        <w:t xml:space="preserve">. </w:t>
      </w:r>
    </w:p>
    <w:p w14:paraId="3B5A35F1" w14:textId="77777777" w:rsidR="006164D3" w:rsidRDefault="006164D3" w:rsidP="006164D3">
      <w:pPr>
        <w:pStyle w:val="StandardWeb"/>
      </w:pPr>
      <w:r>
        <w:t xml:space="preserve">6. So viel an euch ist / sehet zu / daß GOtt ihr Erbe sey / und </w:t>
      </w:r>
      <w:proofErr w:type="spellStart"/>
      <w:r>
        <w:t>bemuehet</w:t>
      </w:r>
      <w:proofErr w:type="spellEnd"/>
      <w:r>
        <w:t xml:space="preserve"> euch nicht / wie ihr sie geistlich als leiblich </w:t>
      </w:r>
      <w:proofErr w:type="spellStart"/>
      <w:r>
        <w:t>glueckselig</w:t>
      </w:r>
      <w:proofErr w:type="spellEnd"/>
      <w:r>
        <w:t xml:space="preserve"> machen wollet. Last sie ihren </w:t>
      </w:r>
      <w:proofErr w:type="spellStart"/>
      <w:r>
        <w:t>Schoepffer</w:t>
      </w:r>
      <w:proofErr w:type="spellEnd"/>
      <w:r>
        <w:t xml:space="preserve"> und </w:t>
      </w:r>
      <w:proofErr w:type="spellStart"/>
      <w:r>
        <w:t>Erloeser</w:t>
      </w:r>
      <w:proofErr w:type="spellEnd"/>
      <w:r>
        <w:t xml:space="preserve"> lernen erkennen in ihrer Jugend; und lasset sie von </w:t>
      </w:r>
      <w:proofErr w:type="spellStart"/>
      <w:r>
        <w:t>Kindauf</w:t>
      </w:r>
      <w:proofErr w:type="spellEnd"/>
      <w:r>
        <w:t xml:space="preserve"> lernen / daß die die </w:t>
      </w:r>
      <w:proofErr w:type="spellStart"/>
      <w:r>
        <w:t>allerglueckseligsten</w:t>
      </w:r>
      <w:proofErr w:type="spellEnd"/>
      <w:r>
        <w:t xml:space="preserve"> sind / die am heiligsten sind. </w:t>
      </w:r>
    </w:p>
    <w:p w14:paraId="0ED420CA" w14:textId="77777777" w:rsidR="006164D3" w:rsidRDefault="006164D3" w:rsidP="006164D3">
      <w:pPr>
        <w:pStyle w:val="StandardWeb"/>
      </w:pPr>
      <w:r>
        <w:t xml:space="preserve">7. Setzet eure Kinder in solchen </w:t>
      </w:r>
      <w:proofErr w:type="spellStart"/>
      <w:r>
        <w:t>Beruff</w:t>
      </w:r>
      <w:proofErr w:type="spellEnd"/>
      <w:r>
        <w:t xml:space="preserve"> und </w:t>
      </w:r>
      <w:proofErr w:type="spellStart"/>
      <w:r>
        <w:t>Handthierung</w:t>
      </w:r>
      <w:proofErr w:type="spellEnd"/>
      <w:r>
        <w:t xml:space="preserve"> / darinnen sie GOtt den besten Dienst leisten </w:t>
      </w:r>
      <w:proofErr w:type="spellStart"/>
      <w:r>
        <w:t>koennen</w:t>
      </w:r>
      <w:proofErr w:type="spellEnd"/>
      <w:r>
        <w:t xml:space="preserve">. Sehet zu / wozu sie geneiget sind / und wozu sie sich am besten schicken / und alsdenn fraget nicht lange / welche Art zum Leben ihnen am </w:t>
      </w:r>
      <w:proofErr w:type="spellStart"/>
      <w:r>
        <w:t>ruehmlichsten</w:t>
      </w:r>
      <w:proofErr w:type="spellEnd"/>
      <w:r>
        <w:t xml:space="preserve"> sey / oder welche ihnen am meisten eintrage / sondern in welchem </w:t>
      </w:r>
      <w:proofErr w:type="spellStart"/>
      <w:r>
        <w:t>Beruff</w:t>
      </w:r>
      <w:proofErr w:type="spellEnd"/>
      <w:r>
        <w:t xml:space="preserve"> / und in welcher Art zu leben sie GOtt am besten dienen </w:t>
      </w:r>
      <w:proofErr w:type="spellStart"/>
      <w:r>
        <w:t>moegen</w:t>
      </w:r>
      <w:proofErr w:type="spellEnd"/>
      <w:r>
        <w:t xml:space="preserve"> / und seiner Kirchen </w:t>
      </w:r>
      <w:proofErr w:type="spellStart"/>
      <w:r>
        <w:t>nuetzlich</w:t>
      </w:r>
      <w:proofErr w:type="spellEnd"/>
      <w:r>
        <w:t xml:space="preserve"> seyn / und zu demselben lasset sie sich begeben. </w:t>
      </w:r>
    </w:p>
    <w:p w14:paraId="7AFAAEBC" w14:textId="77777777" w:rsidR="006164D3" w:rsidRDefault="006164D3" w:rsidP="006164D3">
      <w:pPr>
        <w:pStyle w:val="StandardWeb"/>
      </w:pPr>
      <w:r>
        <w:t xml:space="preserve">8. </w:t>
      </w:r>
      <w:proofErr w:type="spellStart"/>
      <w:r>
        <w:t>Staercket</w:t>
      </w:r>
      <w:proofErr w:type="spellEnd"/>
      <w:r>
        <w:t xml:space="preserve"> und </w:t>
      </w:r>
      <w:proofErr w:type="spellStart"/>
      <w:r>
        <w:t>uebersehet</w:t>
      </w:r>
      <w:proofErr w:type="spellEnd"/>
      <w:r>
        <w:t xml:space="preserve"> sie nicht im Boesen: Lasset sie nicht verunehren GOtt / </w:t>
      </w:r>
      <w:proofErr w:type="spellStart"/>
      <w:r>
        <w:t>deme</w:t>
      </w:r>
      <w:proofErr w:type="spellEnd"/>
      <w:r>
        <w:t xml:space="preserve"> sie gewidmet und </w:t>
      </w:r>
      <w:proofErr w:type="spellStart"/>
      <w:r>
        <w:t>auffgeopffert</w:t>
      </w:r>
      <w:proofErr w:type="spellEnd"/>
      <w:r>
        <w:t xml:space="preserve"> sind: </w:t>
      </w:r>
      <w:proofErr w:type="spellStart"/>
      <w:r>
        <w:t>Gedencket</w:t>
      </w:r>
      <w:proofErr w:type="spellEnd"/>
      <w:r>
        <w:t xml:space="preserve"> an Eli sein Exempel; Eine gelinde und zarte Erinnerung an statt einer ernstlichen </w:t>
      </w:r>
      <w:proofErr w:type="spellStart"/>
      <w:r>
        <w:t>Zuechtigung</w:t>
      </w:r>
      <w:proofErr w:type="spellEnd"/>
      <w:r>
        <w:t xml:space="preserve"> und Straffe / nennet GOtt ihn verachten / und den Sohn mehr ehren als ihn / 1. Sam. 2/ 29.30. Eben darum / weil Eli </w:t>
      </w:r>
      <w:proofErr w:type="spellStart"/>
      <w:r>
        <w:t>wuste</w:t>
      </w:r>
      <w:proofErr w:type="spellEnd"/>
      <w:r>
        <w:t xml:space="preserve"> / wie seine Kinder sich </w:t>
      </w:r>
      <w:proofErr w:type="spellStart"/>
      <w:r>
        <w:t>schaendlich</w:t>
      </w:r>
      <w:proofErr w:type="spellEnd"/>
      <w:r>
        <w:t xml:space="preserve"> hielten / und hatte nicht </w:t>
      </w:r>
      <w:proofErr w:type="spellStart"/>
      <w:r>
        <w:t>einmahl</w:t>
      </w:r>
      <w:proofErr w:type="spellEnd"/>
      <w:r>
        <w:t xml:space="preserve"> sauer dazu gesehen / wollte der HErr Richter seyn </w:t>
      </w:r>
      <w:proofErr w:type="spellStart"/>
      <w:r>
        <w:t>ueber</w:t>
      </w:r>
      <w:proofErr w:type="spellEnd"/>
      <w:r>
        <w:t xml:space="preserve"> sein Haus ewiglich / 1. Sam. 3/ 13. </w:t>
      </w:r>
      <w:proofErr w:type="spellStart"/>
      <w:r>
        <w:t>Huetet</w:t>
      </w:r>
      <w:proofErr w:type="spellEnd"/>
      <w:r>
        <w:t xml:space="preserve"> euch / wo ihr euch selbst und sie liebet / daß ihr ihnen nicht </w:t>
      </w:r>
      <w:proofErr w:type="spellStart"/>
      <w:r>
        <w:t>beystehet</w:t>
      </w:r>
      <w:proofErr w:type="spellEnd"/>
      <w:r>
        <w:t xml:space="preserve"> gegen GOtt / und unterlasset die Straffe / und entschuldiget die </w:t>
      </w:r>
      <w:proofErr w:type="spellStart"/>
      <w:r>
        <w:t>Suende</w:t>
      </w:r>
      <w:proofErr w:type="spellEnd"/>
      <w:r>
        <w:t xml:space="preserve"> / mit welcher sie ihn verunehren. </w:t>
      </w:r>
    </w:p>
    <w:p w14:paraId="7E0E5BD4" w14:textId="77777777" w:rsidR="006164D3" w:rsidRDefault="006164D3" w:rsidP="006164D3">
      <w:pPr>
        <w:pStyle w:val="StandardWeb"/>
      </w:pPr>
      <w:r>
        <w:t xml:space="preserve">9. Gebet ihnen nicht / damit es ihnen fleischlich wohl ergehe in der Welt / das Theil eurer </w:t>
      </w:r>
      <w:proofErr w:type="spellStart"/>
      <w:r>
        <w:t>Gueter</w:t>
      </w:r>
      <w:proofErr w:type="spellEnd"/>
      <w:r>
        <w:t xml:space="preserve"> / welches ihr GOtt schuldig seyd. Ihme seyd ihr alles schuldig / denn alles ist sein / und ihr nur </w:t>
      </w:r>
      <w:proofErr w:type="spellStart"/>
      <w:r>
        <w:t>Haußhalter</w:t>
      </w:r>
      <w:proofErr w:type="spellEnd"/>
      <w:r>
        <w:t xml:space="preserve"> </w:t>
      </w:r>
      <w:proofErr w:type="spellStart"/>
      <w:r>
        <w:t>darueber</w:t>
      </w:r>
      <w:proofErr w:type="spellEnd"/>
      <w:r>
        <w:t xml:space="preserve">: In dieser </w:t>
      </w:r>
      <w:proofErr w:type="spellStart"/>
      <w:r>
        <w:t>Haußhaltung</w:t>
      </w:r>
      <w:proofErr w:type="spellEnd"/>
      <w:r>
        <w:t xml:space="preserve"> und Verwaltung seiner </w:t>
      </w:r>
      <w:proofErr w:type="spellStart"/>
      <w:r>
        <w:t>Gueter</w:t>
      </w:r>
      <w:proofErr w:type="spellEnd"/>
      <w:r>
        <w:t xml:space="preserve"> hat er euch geboten / ihr sollet von euch selber und dem Eurigen anfangen / und sorgen / daß eure Kinder </w:t>
      </w:r>
      <w:proofErr w:type="spellStart"/>
      <w:r>
        <w:t>moegen</w:t>
      </w:r>
      <w:proofErr w:type="spellEnd"/>
      <w:r>
        <w:t xml:space="preserve"> ihr </w:t>
      </w:r>
      <w:proofErr w:type="spellStart"/>
      <w:r>
        <w:t>taeglich</w:t>
      </w:r>
      <w:proofErr w:type="spellEnd"/>
      <w:r>
        <w:t xml:space="preserve"> Brodt haben / und neben </w:t>
      </w:r>
      <w:proofErr w:type="spellStart"/>
      <w:r>
        <w:t>deme</w:t>
      </w:r>
      <w:proofErr w:type="spellEnd"/>
      <w:r>
        <w:t xml:space="preserve"> so viel / als sie / wie getreue </w:t>
      </w:r>
      <w:proofErr w:type="spellStart"/>
      <w:r>
        <w:t>Haußhalter</w:t>
      </w:r>
      <w:proofErr w:type="spellEnd"/>
      <w:r>
        <w:t xml:space="preserve"> / </w:t>
      </w:r>
      <w:proofErr w:type="spellStart"/>
      <w:r>
        <w:t>moechten</w:t>
      </w:r>
      <w:proofErr w:type="spellEnd"/>
      <w:r>
        <w:t xml:space="preserve"> </w:t>
      </w:r>
      <w:proofErr w:type="spellStart"/>
      <w:r>
        <w:t>noethig</w:t>
      </w:r>
      <w:proofErr w:type="spellEnd"/>
      <w:r>
        <w:t xml:space="preserve"> haben vor GOtt und dessen Ehre zu gebrauchen. Allein wenn ihr sehet / daß das gemeine Beste / der Kirchen oder des Regiments euers </w:t>
      </w:r>
      <w:proofErr w:type="spellStart"/>
      <w:r>
        <w:t>Beystandes</w:t>
      </w:r>
      <w:proofErr w:type="spellEnd"/>
      <w:r>
        <w:t xml:space="preserve"> </w:t>
      </w:r>
      <w:proofErr w:type="spellStart"/>
      <w:r>
        <w:t>beduerfftig</w:t>
      </w:r>
      <w:proofErr w:type="spellEnd"/>
      <w:r>
        <w:t xml:space="preserve"> ist / und ihr wollet alsdenn fast alles euern Kindern geben / damit sie groß und reich seyn sollen in der Welt / und die Kirche oder gemeine Noth abspeisen / </w:t>
      </w:r>
      <w:proofErr w:type="spellStart"/>
      <w:r>
        <w:t>mmit</w:t>
      </w:r>
      <w:proofErr w:type="spellEnd"/>
      <w:r>
        <w:t xml:space="preserve"> einem schlechten </w:t>
      </w:r>
      <w:proofErr w:type="spellStart"/>
      <w:r>
        <w:t>Allmosen</w:t>
      </w:r>
      <w:proofErr w:type="spellEnd"/>
      <w:r>
        <w:t xml:space="preserve"> / oder </w:t>
      </w:r>
      <w:proofErr w:type="spellStart"/>
      <w:r>
        <w:t>indeme</w:t>
      </w:r>
      <w:proofErr w:type="spellEnd"/>
      <w:r>
        <w:t xml:space="preserve"> ihr eine unansehnliche Summa vermachen </w:t>
      </w:r>
      <w:proofErr w:type="spellStart"/>
      <w:r>
        <w:t>moechtet</w:t>
      </w:r>
      <w:proofErr w:type="spellEnd"/>
      <w:r>
        <w:t xml:space="preserve"> / das ist Selbst dem HErrn vorziehen / denn ihr </w:t>
      </w:r>
      <w:proofErr w:type="spellStart"/>
      <w:r>
        <w:t>gedencket</w:t>
      </w:r>
      <w:proofErr w:type="spellEnd"/>
      <w:r>
        <w:t xml:space="preserve"> der </w:t>
      </w:r>
      <w:proofErr w:type="spellStart"/>
      <w:r>
        <w:t>Gueter</w:t>
      </w:r>
      <w:proofErr w:type="spellEnd"/>
      <w:r>
        <w:t xml:space="preserve"> noch zu gebrauchen in euren Nachkommen euch Ruhm dadurch zu </w:t>
      </w:r>
      <w:proofErr w:type="spellStart"/>
      <w:r>
        <w:t>wege</w:t>
      </w:r>
      <w:proofErr w:type="spellEnd"/>
      <w:r>
        <w:t xml:space="preserve"> zu bringen / wenn ihr eurem </w:t>
      </w:r>
      <w:proofErr w:type="spellStart"/>
      <w:r>
        <w:t>natuerlichen</w:t>
      </w:r>
      <w:proofErr w:type="spellEnd"/>
      <w:r>
        <w:t xml:space="preserve"> Leben nach davon </w:t>
      </w:r>
      <w:proofErr w:type="spellStart"/>
      <w:r>
        <w:t>muesset</w:t>
      </w:r>
      <w:proofErr w:type="spellEnd"/>
      <w:r>
        <w:t xml:space="preserve">. Es ist Wunder / wie so viele Menschen / die heilig und GOtt ergeben scheinen / sich befriedigen / und ihre Gewissen </w:t>
      </w:r>
      <w:proofErr w:type="spellStart"/>
      <w:r>
        <w:t>besaenfftigen</w:t>
      </w:r>
      <w:proofErr w:type="spellEnd"/>
      <w:r>
        <w:t xml:space="preserve"> </w:t>
      </w:r>
      <w:proofErr w:type="spellStart"/>
      <w:r>
        <w:t>koennen</w:t>
      </w:r>
      <w:proofErr w:type="spellEnd"/>
      <w:r>
        <w:t xml:space="preserve"> / in einer so </w:t>
      </w:r>
      <w:proofErr w:type="spellStart"/>
      <w:r>
        <w:t>greifflichen</w:t>
      </w:r>
      <w:proofErr w:type="spellEnd"/>
      <w:r>
        <w:t xml:space="preserve"> </w:t>
      </w:r>
      <w:proofErr w:type="spellStart"/>
      <w:r>
        <w:t>Suende</w:t>
      </w:r>
      <w:proofErr w:type="spellEnd"/>
      <w:r>
        <w:t xml:space="preserve"> / als diese ist. Wenn einer / der </w:t>
      </w:r>
      <w:proofErr w:type="spellStart"/>
      <w:r>
        <w:t>jaehrlich</w:t>
      </w:r>
      <w:proofErr w:type="spellEnd"/>
      <w:r>
        <w:t xml:space="preserve"> ein ansehnlich Einkommen hat / den dritten oder </w:t>
      </w:r>
      <w:proofErr w:type="spellStart"/>
      <w:r>
        <w:t>vierdten</w:t>
      </w:r>
      <w:proofErr w:type="spellEnd"/>
      <w:r>
        <w:t xml:space="preserve"> Theil davon </w:t>
      </w:r>
      <w:proofErr w:type="spellStart"/>
      <w:r>
        <w:t>solte</w:t>
      </w:r>
      <w:proofErr w:type="spellEnd"/>
      <w:r>
        <w:t xml:space="preserve"> anwenden / zu heiligem und gottseligen Gebrauch / das </w:t>
      </w:r>
      <w:proofErr w:type="spellStart"/>
      <w:r>
        <w:t>waere</w:t>
      </w:r>
      <w:proofErr w:type="spellEnd"/>
      <w:r>
        <w:t xml:space="preserve"> ein Wunder / sondern wenn er eine schlechte </w:t>
      </w:r>
      <w:proofErr w:type="spellStart"/>
      <w:r>
        <w:t>Summam</w:t>
      </w:r>
      <w:proofErr w:type="spellEnd"/>
      <w:r>
        <w:t xml:space="preserve"> des Jahrs </w:t>
      </w:r>
      <w:proofErr w:type="spellStart"/>
      <w:r>
        <w:t>giebt</w:t>
      </w:r>
      <w:proofErr w:type="spellEnd"/>
      <w:r>
        <w:t xml:space="preserve"> den Armen / oder </w:t>
      </w:r>
      <w:proofErr w:type="spellStart"/>
      <w:r>
        <w:t>stifftet</w:t>
      </w:r>
      <w:proofErr w:type="spellEnd"/>
      <w:r>
        <w:t xml:space="preserve"> eine schlechte </w:t>
      </w:r>
      <w:proofErr w:type="spellStart"/>
      <w:r>
        <w:t>Praebendam</w:t>
      </w:r>
      <w:proofErr w:type="spellEnd"/>
      <w:r>
        <w:t xml:space="preserve"> vor arme Leute / </w:t>
      </w:r>
      <w:proofErr w:type="spellStart"/>
      <w:r>
        <w:t>meynet</w:t>
      </w:r>
      <w:proofErr w:type="spellEnd"/>
      <w:r>
        <w:t xml:space="preserve"> er / er habe genug gethan / das </w:t>
      </w:r>
      <w:proofErr w:type="spellStart"/>
      <w:r>
        <w:t>uebrige</w:t>
      </w:r>
      <w:proofErr w:type="spellEnd"/>
      <w:r>
        <w:t xml:space="preserve"> muß den </w:t>
      </w:r>
      <w:proofErr w:type="spellStart"/>
      <w:r>
        <w:t>Kindenr</w:t>
      </w:r>
      <w:proofErr w:type="spellEnd"/>
      <w:r>
        <w:t xml:space="preserve"> gelassen werden / daß die ja eben so groß und herrlich bleiben in der Welt. </w:t>
      </w:r>
    </w:p>
    <w:p w14:paraId="07E5C5D6" w14:textId="77777777" w:rsidR="006164D3" w:rsidRDefault="006164D3" w:rsidP="006164D3">
      <w:pPr>
        <w:pStyle w:val="StandardWeb"/>
      </w:pPr>
      <w:r>
        <w:t xml:space="preserve">10. Endlich / sehet wohl zu / daß ihr Selbst stets </w:t>
      </w:r>
      <w:proofErr w:type="spellStart"/>
      <w:r>
        <w:t>verdaechtig</w:t>
      </w:r>
      <w:proofErr w:type="spellEnd"/>
      <w:r>
        <w:t xml:space="preserve"> haltet / wenn ihr etwas vorhabt / das eure Kinder / Freunde oder Anverwandten angehet. Dann Selbst ist euch nahe / und will sich nicht leicht abweisen lassen / aus euren </w:t>
      </w:r>
      <w:proofErr w:type="spellStart"/>
      <w:r>
        <w:t>Anschlaegen</w:t>
      </w:r>
      <w:proofErr w:type="spellEnd"/>
      <w:r>
        <w:t xml:space="preserve"> / sondern </w:t>
      </w:r>
      <w:proofErr w:type="spellStart"/>
      <w:r>
        <w:t>wil</w:t>
      </w:r>
      <w:proofErr w:type="spellEnd"/>
      <w:r>
        <w:t xml:space="preserve"> allezeit </w:t>
      </w:r>
      <w:proofErr w:type="spellStart"/>
      <w:r>
        <w:t>mitrathen</w:t>
      </w:r>
      <w:proofErr w:type="spellEnd"/>
      <w:r>
        <w:t xml:space="preserve">. Derowegen / wenn etwas ist / das euch selber / eure Kinder / Freunde / Verwandten / etc. angehet / da gibt es </w:t>
      </w:r>
      <w:proofErr w:type="spellStart"/>
      <w:r>
        <w:t>Muehe</w:t>
      </w:r>
      <w:proofErr w:type="spellEnd"/>
      <w:r>
        <w:t xml:space="preserve"> / eher ihr die Versuchung </w:t>
      </w:r>
      <w:proofErr w:type="spellStart"/>
      <w:r>
        <w:t>ueberwinden</w:t>
      </w:r>
      <w:proofErr w:type="spellEnd"/>
      <w:r>
        <w:t xml:space="preserve"> </w:t>
      </w:r>
      <w:proofErr w:type="spellStart"/>
      <w:r>
        <w:t>koennet</w:t>
      </w:r>
      <w:proofErr w:type="spellEnd"/>
      <w:r>
        <w:t xml:space="preserve"> / daß ihr nicht </w:t>
      </w:r>
      <w:proofErr w:type="spellStart"/>
      <w:r>
        <w:t>partheyish</w:t>
      </w:r>
      <w:proofErr w:type="spellEnd"/>
      <w:r>
        <w:t xml:space="preserve"> seyd / wenn ihr auch der Heiligste auf Erden </w:t>
      </w:r>
      <w:proofErr w:type="spellStart"/>
      <w:r>
        <w:t>waeret</w:t>
      </w:r>
      <w:proofErr w:type="spellEnd"/>
      <w:r>
        <w:t>. (</w:t>
      </w:r>
      <w:proofErr w:type="spellStart"/>
      <w:r>
        <w:t>wiewol</w:t>
      </w:r>
      <w:proofErr w:type="spellEnd"/>
      <w:r>
        <w:t xml:space="preserve"> ihr solche Versuchungen meistentheils </w:t>
      </w:r>
      <w:proofErr w:type="spellStart"/>
      <w:r>
        <w:t>ueberwinden</w:t>
      </w:r>
      <w:proofErr w:type="spellEnd"/>
      <w:r>
        <w:t xml:space="preserve"> </w:t>
      </w:r>
      <w:proofErr w:type="spellStart"/>
      <w:r>
        <w:t>koennet</w:t>
      </w:r>
      <w:proofErr w:type="spellEnd"/>
      <w:r>
        <w:t xml:space="preserve"> und </w:t>
      </w:r>
      <w:proofErr w:type="spellStart"/>
      <w:r>
        <w:t>muesset</w:t>
      </w:r>
      <w:proofErr w:type="spellEnd"/>
      <w:r>
        <w:t xml:space="preserve"> / wo ihr anders rechte Gnaden bey euch habet /) Seyd ihr aber nur Mund-Christen / so werden solche Versuchungen meistentheils euch </w:t>
      </w:r>
      <w:proofErr w:type="spellStart"/>
      <w:r>
        <w:t>ueberwinden</w:t>
      </w:r>
      <w:proofErr w:type="spellEnd"/>
      <w:r>
        <w:t xml:space="preserve"> / und alle Welt wird sehen </w:t>
      </w:r>
      <w:proofErr w:type="spellStart"/>
      <w:r>
        <w:t>koennen</w:t>
      </w:r>
      <w:proofErr w:type="spellEnd"/>
      <w:r>
        <w:t xml:space="preserve"> / daß ihr selbstische / fleischliche Heuchler seyd / die mehr sehen auf ihre Kinder und Freunde / als auf GOTT. Zum Exempel / 1. wie </w:t>
      </w:r>
      <w:proofErr w:type="spellStart"/>
      <w:r>
        <w:t>offt</w:t>
      </w:r>
      <w:proofErr w:type="spellEnd"/>
      <w:r>
        <w:t xml:space="preserve"> haben wir gesehen / daß Leute / die den Schein der Gottseligkeit haben / und gerne sehen / daß Laster und Untugend </w:t>
      </w:r>
      <w:proofErr w:type="spellStart"/>
      <w:r>
        <w:t>gestraffet</w:t>
      </w:r>
      <w:proofErr w:type="spellEnd"/>
      <w:r>
        <w:t xml:space="preserve"> werden / und die Kirchen-Zucht </w:t>
      </w:r>
      <w:proofErr w:type="spellStart"/>
      <w:r>
        <w:t>geuebet</w:t>
      </w:r>
      <w:proofErr w:type="spellEnd"/>
      <w:r>
        <w:t xml:space="preserve"> </w:t>
      </w:r>
      <w:proofErr w:type="spellStart"/>
      <w:r>
        <w:t>weden</w:t>
      </w:r>
      <w:proofErr w:type="spellEnd"/>
      <w:r>
        <w:t xml:space="preserve"> </w:t>
      </w:r>
      <w:proofErr w:type="spellStart"/>
      <w:r>
        <w:t>moege</w:t>
      </w:r>
      <w:proofErr w:type="spellEnd"/>
      <w:r>
        <w:t xml:space="preserve"> / wenn ihre Kinder oder die ihnen nahe angehen / </w:t>
      </w:r>
      <w:proofErr w:type="spellStart"/>
      <w:r>
        <w:t>gestraffet</w:t>
      </w:r>
      <w:proofErr w:type="spellEnd"/>
      <w:r>
        <w:t xml:space="preserve"> und getroffen werden / nicht allein sich setzen gegen das / was sie an andern </w:t>
      </w:r>
      <w:proofErr w:type="spellStart"/>
      <w:r>
        <w:t>gebilliget</w:t>
      </w:r>
      <w:proofErr w:type="spellEnd"/>
      <w:r>
        <w:t xml:space="preserve"> / sondern fahren </w:t>
      </w:r>
      <w:proofErr w:type="spellStart"/>
      <w:r>
        <w:t>wol</w:t>
      </w:r>
      <w:proofErr w:type="spellEnd"/>
      <w:r>
        <w:t xml:space="preserve"> </w:t>
      </w:r>
      <w:proofErr w:type="spellStart"/>
      <w:r>
        <w:t>offt</w:t>
      </w:r>
      <w:proofErr w:type="spellEnd"/>
      <w:r>
        <w:t xml:space="preserve"> aus mit </w:t>
      </w:r>
      <w:proofErr w:type="spellStart"/>
      <w:r>
        <w:t>Schmaeh</w:t>
      </w:r>
      <w:proofErr w:type="spellEnd"/>
      <w:r>
        <w:t xml:space="preserve">- und Schelt-Worten gegen Obrigkeit / Prediger / oder andere / die diese Bestraffungen des Boesen haben </w:t>
      </w:r>
      <w:proofErr w:type="spellStart"/>
      <w:r>
        <w:t>befoerdern</w:t>
      </w:r>
      <w:proofErr w:type="spellEnd"/>
      <w:r>
        <w:t xml:space="preserve"> </w:t>
      </w:r>
      <w:proofErr w:type="spellStart"/>
      <w:r>
        <w:t>helffen</w:t>
      </w:r>
      <w:proofErr w:type="spellEnd"/>
      <w:r>
        <w:t xml:space="preserve">. Wie der ein Heuchler </w:t>
      </w:r>
      <w:proofErr w:type="spellStart"/>
      <w:r>
        <w:t>gepruefet</w:t>
      </w:r>
      <w:proofErr w:type="spellEnd"/>
      <w:r>
        <w:t xml:space="preserve"> wird / wenn er sich wegert vor Christo selbst zu leiden / also erweisen sich andere Heuchler / </w:t>
      </w:r>
      <w:proofErr w:type="spellStart"/>
      <w:r>
        <w:t>indeme</w:t>
      </w:r>
      <w:proofErr w:type="spellEnd"/>
      <w:r>
        <w:t xml:space="preserve"> sie ihre Kinder / ja </w:t>
      </w:r>
      <w:proofErr w:type="spellStart"/>
      <w:r>
        <w:t>suendliche</w:t>
      </w:r>
      <w:proofErr w:type="spellEnd"/>
      <w:r>
        <w:t xml:space="preserve"> und </w:t>
      </w:r>
      <w:proofErr w:type="spellStart"/>
      <w:r>
        <w:t>boese</w:t>
      </w:r>
      <w:proofErr w:type="spellEnd"/>
      <w:r>
        <w:t xml:space="preserve"> Kinder / ja das </w:t>
      </w:r>
      <w:proofErr w:type="spellStart"/>
      <w:r>
        <w:t>gegenwaertige</w:t>
      </w:r>
      <w:proofErr w:type="spellEnd"/>
      <w:r>
        <w:t xml:space="preserve"> Gemach / Ehre / oder Nutzen ihrer Kinder / GOtt / seiner Ehre und ihrer Pflicht vorziehen / und wollen lieber / daß Gott zum Zorn </w:t>
      </w:r>
      <w:proofErr w:type="spellStart"/>
      <w:r>
        <w:t>gereitzet</w:t>
      </w:r>
      <w:proofErr w:type="spellEnd"/>
      <w:r>
        <w:t xml:space="preserve"> / die </w:t>
      </w:r>
      <w:proofErr w:type="spellStart"/>
      <w:r>
        <w:t>Suende</w:t>
      </w:r>
      <w:proofErr w:type="spellEnd"/>
      <w:r>
        <w:t xml:space="preserve"> nicht </w:t>
      </w:r>
      <w:proofErr w:type="spellStart"/>
      <w:r>
        <w:t>gestraffet</w:t>
      </w:r>
      <w:proofErr w:type="spellEnd"/>
      <w:r>
        <w:t xml:space="preserve"> / und ihrer Kinder eigene Seligkeit in Gefahr gesetzet werde / denn daß sie </w:t>
      </w:r>
      <w:proofErr w:type="spellStart"/>
      <w:r>
        <w:t>solten</w:t>
      </w:r>
      <w:proofErr w:type="spellEnd"/>
      <w:r>
        <w:t xml:space="preserve"> zugeben / daß sie </w:t>
      </w:r>
      <w:proofErr w:type="spellStart"/>
      <w:r>
        <w:t>rechtmaessig</w:t>
      </w:r>
      <w:proofErr w:type="spellEnd"/>
      <w:r>
        <w:t xml:space="preserve"> </w:t>
      </w:r>
      <w:proofErr w:type="spellStart"/>
      <w:r>
        <w:t>moechten</w:t>
      </w:r>
      <w:proofErr w:type="spellEnd"/>
      <w:r>
        <w:t xml:space="preserve"> </w:t>
      </w:r>
      <w:proofErr w:type="spellStart"/>
      <w:r>
        <w:t>gezuechtiget</w:t>
      </w:r>
      <w:proofErr w:type="spellEnd"/>
      <w:r>
        <w:t xml:space="preserve"> werden; Ja etliche setzen sich auf als die </w:t>
      </w:r>
      <w:proofErr w:type="spellStart"/>
      <w:r>
        <w:t>aergesten</w:t>
      </w:r>
      <w:proofErr w:type="spellEnd"/>
      <w:r>
        <w:t xml:space="preserve"> </w:t>
      </w:r>
      <w:proofErr w:type="spellStart"/>
      <w:r>
        <w:t>Verlaeumbder</w:t>
      </w:r>
      <w:proofErr w:type="spellEnd"/>
      <w:r>
        <w:t xml:space="preserve"> und Feinde gegen die / die es thun. 2. Weiter / wenn GOtt der HErr dem Menschen etwas befohlen / wo nur ein fleischlicher Freund / oder Mann / oder Weib / oder Eltern es widersprechen / und mahnen oder rathen davon ab / was doch Gottes Wort befiehlet / wie gemeiniglich pflegen die Menschen da zu gehorchen / und warum? Ey es sind ihre Freunde / die es von ihnen begehren. 3. Ferner / wenn es so kommt / daß ein Mensch nicht </w:t>
      </w:r>
      <w:proofErr w:type="spellStart"/>
      <w:r>
        <w:t>kan</w:t>
      </w:r>
      <w:proofErr w:type="spellEnd"/>
      <w:r>
        <w:t xml:space="preserve"> Gott dienen / und seine Schuldigkeit in acht nehmen / seiner Seelen getreu zu seyn / es sey / er muß </w:t>
      </w:r>
      <w:proofErr w:type="spellStart"/>
      <w:r>
        <w:t>ihme</w:t>
      </w:r>
      <w:proofErr w:type="spellEnd"/>
      <w:r>
        <w:t xml:space="preserve"> </w:t>
      </w:r>
      <w:proofErr w:type="spellStart"/>
      <w:r>
        <w:t>Unfreunde</w:t>
      </w:r>
      <w:proofErr w:type="spellEnd"/>
      <w:r>
        <w:t xml:space="preserve"> machen / wie gemein ist es / daß alsdann GOtt </w:t>
      </w:r>
      <w:proofErr w:type="spellStart"/>
      <w:r>
        <w:t>verlaeugnet</w:t>
      </w:r>
      <w:proofErr w:type="spellEnd"/>
      <w:r>
        <w:t xml:space="preserve"> und </w:t>
      </w:r>
      <w:proofErr w:type="spellStart"/>
      <w:r>
        <w:t>beyseit</w:t>
      </w:r>
      <w:proofErr w:type="spellEnd"/>
      <w:r>
        <w:t xml:space="preserve"> gesetzt wird / damit nur die Freunde nicht </w:t>
      </w:r>
      <w:proofErr w:type="spellStart"/>
      <w:r>
        <w:t>verlohren</w:t>
      </w:r>
      <w:proofErr w:type="spellEnd"/>
      <w:r>
        <w:t xml:space="preserve"> werden? Wie </w:t>
      </w:r>
      <w:proofErr w:type="spellStart"/>
      <w:r>
        <w:t>offt</w:t>
      </w:r>
      <w:proofErr w:type="spellEnd"/>
      <w:r>
        <w:t xml:space="preserve"> wird das Gewissen verletzet / die Christliche </w:t>
      </w:r>
      <w:proofErr w:type="spellStart"/>
      <w:r>
        <w:t>Gebuehr</w:t>
      </w:r>
      <w:proofErr w:type="spellEnd"/>
      <w:r>
        <w:t xml:space="preserve"> </w:t>
      </w:r>
      <w:proofErr w:type="spellStart"/>
      <w:r>
        <w:t>beyseit</w:t>
      </w:r>
      <w:proofErr w:type="spellEnd"/>
      <w:r>
        <w:t xml:space="preserve"> gesetzet / nur damit des Freundes Gunst nicht </w:t>
      </w:r>
      <w:proofErr w:type="spellStart"/>
      <w:r>
        <w:t>moege</w:t>
      </w:r>
      <w:proofErr w:type="spellEnd"/>
      <w:r>
        <w:t xml:space="preserve"> </w:t>
      </w:r>
      <w:proofErr w:type="spellStart"/>
      <w:r>
        <w:t>verlohren</w:t>
      </w:r>
      <w:proofErr w:type="spellEnd"/>
      <w:r>
        <w:t xml:space="preserve"> werden. O saget mancher / das sind die Freunde / von welchen ich leben muß / denen ich so und so viel zu </w:t>
      </w:r>
      <w:proofErr w:type="spellStart"/>
      <w:r>
        <w:t>dancken</w:t>
      </w:r>
      <w:proofErr w:type="spellEnd"/>
      <w:r>
        <w:t xml:space="preserve"> habe; Wo soll ich hin / wenn ich sie mir zu Feinde gemacht! </w:t>
      </w:r>
      <w:proofErr w:type="spellStart"/>
      <w:r>
        <w:t>Wolan</w:t>
      </w:r>
      <w:proofErr w:type="spellEnd"/>
      <w:r>
        <w:t xml:space="preserve"> / so nimm sie denn hin / gebrauche sie / so lange und aufs beste als du immer </w:t>
      </w:r>
      <w:proofErr w:type="spellStart"/>
      <w:r>
        <w:t>kanst</w:t>
      </w:r>
      <w:proofErr w:type="spellEnd"/>
      <w:r>
        <w:t xml:space="preserve">: Wo du </w:t>
      </w:r>
      <w:proofErr w:type="spellStart"/>
      <w:r>
        <w:t>kanst</w:t>
      </w:r>
      <w:proofErr w:type="spellEnd"/>
      <w:r>
        <w:t xml:space="preserve"> besser ohne GOtt leben / als ohne sie / wo sie dir getreuere und bessere Freunde sind / als Christus ist / und wo sie dir </w:t>
      </w:r>
      <w:proofErr w:type="spellStart"/>
      <w:r>
        <w:t>hinfuehro</w:t>
      </w:r>
      <w:proofErr w:type="spellEnd"/>
      <w:r>
        <w:t xml:space="preserve"> getreuer und besser seyn werden / so laß </w:t>
      </w:r>
      <w:proofErr w:type="spellStart"/>
      <w:r>
        <w:t>dirs</w:t>
      </w:r>
      <w:proofErr w:type="spellEnd"/>
      <w:r>
        <w:t xml:space="preserve"> </w:t>
      </w:r>
      <w:proofErr w:type="spellStart"/>
      <w:r>
        <w:t>wol</w:t>
      </w:r>
      <w:proofErr w:type="spellEnd"/>
      <w:r>
        <w:t xml:space="preserve"> bekommen; Zu </w:t>
      </w:r>
      <w:proofErr w:type="spellStart"/>
      <w:r>
        <w:t>letzt</w:t>
      </w:r>
      <w:proofErr w:type="spellEnd"/>
      <w:r>
        <w:t xml:space="preserve"> aber wird sichs finden / ob der Freund / den du </w:t>
      </w:r>
      <w:proofErr w:type="spellStart"/>
      <w:r>
        <w:t>erwehlest</w:t>
      </w:r>
      <w:proofErr w:type="spellEnd"/>
      <w:r>
        <w:t xml:space="preserve"> / oder welchen du verachtet / dein bester Freund gewesen und in der meisten und </w:t>
      </w:r>
      <w:proofErr w:type="spellStart"/>
      <w:r>
        <w:t>hoechsten</w:t>
      </w:r>
      <w:proofErr w:type="spellEnd"/>
      <w:r>
        <w:t xml:space="preserve"> Noth dir </w:t>
      </w:r>
      <w:proofErr w:type="spellStart"/>
      <w:r>
        <w:t>beystehen</w:t>
      </w:r>
      <w:proofErr w:type="spellEnd"/>
      <w:r>
        <w:t xml:space="preserve"> </w:t>
      </w:r>
      <w:proofErr w:type="spellStart"/>
      <w:r>
        <w:t>koennen</w:t>
      </w:r>
      <w:proofErr w:type="spellEnd"/>
      <w:r>
        <w:t xml:space="preserve">. Christus hat eins vor allen den Schluß gemacht / daß wer Vater oder Mutter mehr liebet als ihn / der ist sein nicht werth / und </w:t>
      </w:r>
      <w:proofErr w:type="spellStart"/>
      <w:r>
        <w:t>kan</w:t>
      </w:r>
      <w:proofErr w:type="spellEnd"/>
      <w:r>
        <w:t xml:space="preserve"> auch nicht sein </w:t>
      </w:r>
      <w:proofErr w:type="spellStart"/>
      <w:r>
        <w:t>Juenger</w:t>
      </w:r>
      <w:proofErr w:type="spellEnd"/>
      <w:r>
        <w:t xml:space="preserve"> seyn: Ja wo er nicht hasset Vater und Mutter und alles / das ist / wo er nicht alles </w:t>
      </w:r>
      <w:proofErr w:type="spellStart"/>
      <w:r>
        <w:t>kan</w:t>
      </w:r>
      <w:proofErr w:type="spellEnd"/>
      <w:r>
        <w:t xml:space="preserve"> oder will </w:t>
      </w:r>
      <w:proofErr w:type="spellStart"/>
      <w:r>
        <w:t>wegwerffen</w:t>
      </w:r>
      <w:proofErr w:type="spellEnd"/>
      <w:r>
        <w:t xml:space="preserve"> / und </w:t>
      </w:r>
      <w:proofErr w:type="spellStart"/>
      <w:r>
        <w:t>verlaeugnen</w:t>
      </w:r>
      <w:proofErr w:type="spellEnd"/>
      <w:r>
        <w:t xml:space="preserve"> es / wie einer thut einem Ding / welches er hasset / eher er </w:t>
      </w:r>
      <w:proofErr w:type="spellStart"/>
      <w:r>
        <w:t>wolte</w:t>
      </w:r>
      <w:proofErr w:type="spellEnd"/>
      <w:r>
        <w:t xml:space="preserve"> verlassen Christum / und die Herrlichkeit / welche er </w:t>
      </w:r>
      <w:proofErr w:type="spellStart"/>
      <w:r>
        <w:t>ihme</w:t>
      </w:r>
      <w:proofErr w:type="spellEnd"/>
      <w:r>
        <w:t xml:space="preserve"> hat verheissen / Luc. 14/ 26.33. Derowegen weil ihr sehet / daß Christus als eine Probe sein </w:t>
      </w:r>
      <w:proofErr w:type="spellStart"/>
      <w:r>
        <w:t>Juenger</w:t>
      </w:r>
      <w:proofErr w:type="spellEnd"/>
      <w:r>
        <w:t xml:space="preserve"> zu seyn gesetzet hat die </w:t>
      </w:r>
      <w:proofErr w:type="spellStart"/>
      <w:r>
        <w:t>Verlaeugnung</w:t>
      </w:r>
      <w:proofErr w:type="spellEnd"/>
      <w:r>
        <w:t xml:space="preserve"> eines fleischlichen Freundes / so erhellet daraus / daß auch dieses ist ein vornehm </w:t>
      </w:r>
      <w:proofErr w:type="spellStart"/>
      <w:r>
        <w:t>Stueck</w:t>
      </w:r>
      <w:proofErr w:type="spellEnd"/>
      <w:r>
        <w:t xml:space="preserve"> der Selbst-</w:t>
      </w:r>
      <w:proofErr w:type="spellStart"/>
      <w:r>
        <w:t>Verlaeugnung</w:t>
      </w:r>
      <w:proofErr w:type="spellEnd"/>
      <w:r>
        <w:t xml:space="preserve">. Und </w:t>
      </w:r>
      <w:proofErr w:type="spellStart"/>
      <w:r>
        <w:t>zweiffels</w:t>
      </w:r>
      <w:proofErr w:type="spellEnd"/>
      <w:r>
        <w:t xml:space="preserve"> frey ist dieses ein </w:t>
      </w:r>
      <w:proofErr w:type="spellStart"/>
      <w:r>
        <w:t>Stueck</w:t>
      </w:r>
      <w:proofErr w:type="spellEnd"/>
      <w:r>
        <w:t xml:space="preserve"> / dadurch Christen gemeiniglich pflegen versuchet und </w:t>
      </w:r>
      <w:proofErr w:type="spellStart"/>
      <w:r>
        <w:t>geprueffet</w:t>
      </w:r>
      <w:proofErr w:type="spellEnd"/>
      <w:r>
        <w:t xml:space="preserve"> zu werden / denn </w:t>
      </w:r>
      <w:proofErr w:type="spellStart"/>
      <w:r>
        <w:t>sonsten</w:t>
      </w:r>
      <w:proofErr w:type="spellEnd"/>
      <w:r>
        <w:t xml:space="preserve"> </w:t>
      </w:r>
      <w:proofErr w:type="spellStart"/>
      <w:r>
        <w:t>wuerde</w:t>
      </w:r>
      <w:proofErr w:type="spellEnd"/>
      <w:r>
        <w:t xml:space="preserve"> </w:t>
      </w:r>
      <w:proofErr w:type="spellStart"/>
      <w:r>
        <w:t>Chrisuts</w:t>
      </w:r>
      <w:proofErr w:type="spellEnd"/>
      <w:r>
        <w:t xml:space="preserve"> dieses nicht als ein Exempel vorgestellet haben. Wenig sind / die sich recht zu CHristo bekehren / von welchen ihre fleischliche Freunde sich nicht abwenden </w:t>
      </w:r>
      <w:proofErr w:type="spellStart"/>
      <w:r>
        <w:t>solten</w:t>
      </w:r>
      <w:proofErr w:type="spellEnd"/>
      <w:r>
        <w:t xml:space="preserve">: Es </w:t>
      </w:r>
      <w:proofErr w:type="spellStart"/>
      <w:r>
        <w:t>kan</w:t>
      </w:r>
      <w:proofErr w:type="spellEnd"/>
      <w:r>
        <w:t xml:space="preserve"> dem Menschen im Wege seiner Seligkeit fast kein </w:t>
      </w:r>
      <w:proofErr w:type="spellStart"/>
      <w:r>
        <w:t>groesser</w:t>
      </w:r>
      <w:proofErr w:type="spellEnd"/>
      <w:r>
        <w:t xml:space="preserve"> Feind stehen / als ein fleischlicher Freund / und derowegen muß entweder GOtt oder derselbe </w:t>
      </w:r>
      <w:proofErr w:type="spellStart"/>
      <w:r>
        <w:t>verlaeugnet</w:t>
      </w:r>
      <w:proofErr w:type="spellEnd"/>
      <w:r>
        <w:t xml:space="preserve"> werden. Denn wenn GOtt Heiligkeit erfordert / diese aber Heiligkeit nicht leiden </w:t>
      </w:r>
      <w:proofErr w:type="spellStart"/>
      <w:r>
        <w:t>koennen</w:t>
      </w:r>
      <w:proofErr w:type="spellEnd"/>
      <w:r>
        <w:t xml:space="preserve"> / sondern vielmehr wollen / daß ihr Freund seiner </w:t>
      </w:r>
      <w:proofErr w:type="spellStart"/>
      <w:r>
        <w:t>suendlichen</w:t>
      </w:r>
      <w:proofErr w:type="spellEnd"/>
      <w:r>
        <w:t xml:space="preserve"> Lust / </w:t>
      </w:r>
      <w:proofErr w:type="spellStart"/>
      <w:r>
        <w:t>Ergoetzung</w:t>
      </w:r>
      <w:proofErr w:type="spellEnd"/>
      <w:r>
        <w:t xml:space="preserve"> / Gewinn mit ihnen </w:t>
      </w:r>
      <w:proofErr w:type="spellStart"/>
      <w:r>
        <w:t>nachhaenge</w:t>
      </w:r>
      <w:proofErr w:type="spellEnd"/>
      <w:r>
        <w:t xml:space="preserve"> / da ist es </w:t>
      </w:r>
      <w:proofErr w:type="spellStart"/>
      <w:r>
        <w:t>unmueglich</w:t>
      </w:r>
      <w:proofErr w:type="spellEnd"/>
      <w:r>
        <w:t xml:space="preserve"> beyden zu gefallen. </w:t>
      </w:r>
    </w:p>
    <w:p w14:paraId="14E352ED" w14:textId="77777777" w:rsidR="006164D3" w:rsidRDefault="006164D3" w:rsidP="006164D3">
      <w:pPr>
        <w:spacing w:after="0" w:line="240" w:lineRule="auto"/>
      </w:pPr>
      <w:r>
        <w:br w:type="page"/>
      </w:r>
    </w:p>
    <w:p w14:paraId="6FF0F9B4" w14:textId="77777777" w:rsidR="006164D3" w:rsidRDefault="006164D3" w:rsidP="006164D3">
      <w:pPr>
        <w:pStyle w:val="berschrift1"/>
        <w:rPr>
          <w:sz w:val="48"/>
        </w:rPr>
      </w:pPr>
      <w:r>
        <w:t>Das XXX. Capitel.</w:t>
      </w:r>
    </w:p>
    <w:p w14:paraId="0AA863A8" w14:textId="77777777" w:rsidR="006164D3" w:rsidRDefault="006164D3" w:rsidP="006164D3">
      <w:pPr>
        <w:pStyle w:val="StandardWeb"/>
      </w:pPr>
      <w:r>
        <w:rPr>
          <w:rStyle w:val="Fett"/>
          <w:rFonts w:eastAsiaTheme="majorEastAsia"/>
        </w:rPr>
        <w:t xml:space="preserve">Zorn und </w:t>
      </w:r>
      <w:proofErr w:type="spellStart"/>
      <w:r>
        <w:rPr>
          <w:rStyle w:val="Fett"/>
          <w:rFonts w:eastAsiaTheme="majorEastAsia"/>
        </w:rPr>
        <w:t>Rachgierigkeit</w:t>
      </w:r>
      <w:proofErr w:type="spellEnd"/>
      <w:r>
        <w:rPr>
          <w:rStyle w:val="Fett"/>
          <w:rFonts w:eastAsiaTheme="majorEastAsia"/>
        </w:rPr>
        <w:t xml:space="preserve">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7903E1D8" w14:textId="77777777" w:rsidR="006164D3" w:rsidRDefault="006164D3" w:rsidP="006164D3">
      <w:pPr>
        <w:pStyle w:val="StandardWeb"/>
      </w:pPr>
      <w:r>
        <w:t xml:space="preserve">Es ist auch ein </w:t>
      </w:r>
      <w:proofErr w:type="spellStart"/>
      <w:r>
        <w:t>Stueck</w:t>
      </w:r>
      <w:proofErr w:type="spellEnd"/>
      <w:r>
        <w:t xml:space="preserve"> der Selbst-</w:t>
      </w:r>
      <w:proofErr w:type="spellStart"/>
      <w:r>
        <w:t>Verlaeugnung</w:t>
      </w:r>
      <w:proofErr w:type="spellEnd"/>
      <w:r>
        <w:t xml:space="preserve"> / daß einer seinen rachgierigen Zorn / damit ein Mensch erbittert ist gegen </w:t>
      </w:r>
      <w:proofErr w:type="spellStart"/>
      <w:r>
        <w:t>deme</w:t>
      </w:r>
      <w:proofErr w:type="spellEnd"/>
      <w:r>
        <w:t xml:space="preserve"> / der ihn beleidiget hat / ablege. Es ist ein gemein Sprichwort derer Leute / die zu dieser </w:t>
      </w:r>
      <w:proofErr w:type="spellStart"/>
      <w:r>
        <w:t>Suende</w:t>
      </w:r>
      <w:proofErr w:type="spellEnd"/>
      <w:r>
        <w:t xml:space="preserve"> geneiget sind / daß die Rache </w:t>
      </w:r>
      <w:proofErr w:type="spellStart"/>
      <w:r>
        <w:t>suesse</w:t>
      </w:r>
      <w:proofErr w:type="spellEnd"/>
      <w:r>
        <w:t xml:space="preserve"> sey: Es thut dem Gottlosen im </w:t>
      </w:r>
      <w:proofErr w:type="spellStart"/>
      <w:r>
        <w:t>Hertzen</w:t>
      </w:r>
      <w:proofErr w:type="spellEnd"/>
      <w:r>
        <w:t xml:space="preserve"> </w:t>
      </w:r>
      <w:proofErr w:type="spellStart"/>
      <w:r>
        <w:t>wol</w:t>
      </w:r>
      <w:proofErr w:type="spellEnd"/>
      <w:r>
        <w:t xml:space="preserve"> / wenn sie ihren Willen mit ihren Feinden haben / und ihr </w:t>
      </w:r>
      <w:proofErr w:type="spellStart"/>
      <w:r>
        <w:t>Muethlein</w:t>
      </w:r>
      <w:proofErr w:type="spellEnd"/>
      <w:r>
        <w:t xml:space="preserve"> daran </w:t>
      </w:r>
      <w:proofErr w:type="spellStart"/>
      <w:r>
        <w:t>kuehlen</w:t>
      </w:r>
      <w:proofErr w:type="spellEnd"/>
      <w:r>
        <w:t xml:space="preserve"> </w:t>
      </w:r>
      <w:proofErr w:type="spellStart"/>
      <w:r>
        <w:t>moegen</w:t>
      </w:r>
      <w:proofErr w:type="spellEnd"/>
      <w:r>
        <w:t xml:space="preserve">. Haman </w:t>
      </w:r>
      <w:proofErr w:type="spellStart"/>
      <w:r>
        <w:t>konte</w:t>
      </w:r>
      <w:proofErr w:type="spellEnd"/>
      <w:r>
        <w:t xml:space="preserve"> alle seine Ehre und </w:t>
      </w:r>
      <w:proofErr w:type="spellStart"/>
      <w:r>
        <w:t>Glueckseligkeit</w:t>
      </w:r>
      <w:proofErr w:type="spellEnd"/>
      <w:r>
        <w:t xml:space="preserve"> nicht </w:t>
      </w:r>
      <w:proofErr w:type="spellStart"/>
      <w:r>
        <w:t>vergnuegen</w:t>
      </w:r>
      <w:proofErr w:type="spellEnd"/>
      <w:r>
        <w:t xml:space="preserve"> / </w:t>
      </w:r>
      <w:proofErr w:type="spellStart"/>
      <w:r>
        <w:t>biß</w:t>
      </w:r>
      <w:proofErr w:type="spellEnd"/>
      <w:r>
        <w:t xml:space="preserve"> er sich an Mardochai gerochen hatte. gleichwie ein hitzig und brennend </w:t>
      </w:r>
      <w:proofErr w:type="spellStart"/>
      <w:r>
        <w:t>Geschwuer</w:t>
      </w:r>
      <w:proofErr w:type="spellEnd"/>
      <w:r>
        <w:t xml:space="preserve"> </w:t>
      </w:r>
      <w:proofErr w:type="spellStart"/>
      <w:r>
        <w:t>sanffte</w:t>
      </w:r>
      <w:proofErr w:type="spellEnd"/>
      <w:r>
        <w:t xml:space="preserve"> thut / wenn es </w:t>
      </w:r>
      <w:proofErr w:type="spellStart"/>
      <w:r>
        <w:t>auffgemacht</w:t>
      </w:r>
      <w:proofErr w:type="spellEnd"/>
      <w:r>
        <w:t xml:space="preserve"> wird / so ist es auch mit einem hitzigen und </w:t>
      </w:r>
      <w:proofErr w:type="spellStart"/>
      <w:r>
        <w:t>erzuerneten</w:t>
      </w:r>
      <w:proofErr w:type="spellEnd"/>
      <w:r>
        <w:t xml:space="preserve"> </w:t>
      </w:r>
      <w:proofErr w:type="spellStart"/>
      <w:r>
        <w:t>Gemuethe</w:t>
      </w:r>
      <w:proofErr w:type="spellEnd"/>
      <w:r>
        <w:t xml:space="preserve"> / wenn dasselbe durch Schelt-Worte / oder rachgierige Thaten / sich selber mag </w:t>
      </w:r>
      <w:proofErr w:type="spellStart"/>
      <w:r>
        <w:t>kuehlen</w:t>
      </w:r>
      <w:proofErr w:type="spellEnd"/>
      <w:r>
        <w:t xml:space="preserve"> an seinem Feinde. Aber in diesem </w:t>
      </w:r>
      <w:proofErr w:type="spellStart"/>
      <w:r>
        <w:t>Stuecke</w:t>
      </w:r>
      <w:proofErr w:type="spellEnd"/>
      <w:r>
        <w:t xml:space="preserve"> muß Selbst auch </w:t>
      </w:r>
      <w:proofErr w:type="spellStart"/>
      <w:r>
        <w:t>verlaeugnet</w:t>
      </w:r>
      <w:proofErr w:type="spellEnd"/>
      <w:r>
        <w:t xml:space="preserve"> werden / von denen die Christi </w:t>
      </w:r>
      <w:proofErr w:type="spellStart"/>
      <w:r>
        <w:t>Juenger</w:t>
      </w:r>
      <w:proofErr w:type="spellEnd"/>
      <w:r>
        <w:t xml:space="preserve"> seyn wollen / denn er vergibt Niemanden / als wer auch von </w:t>
      </w:r>
      <w:proofErr w:type="spellStart"/>
      <w:r>
        <w:t>Hertzen</w:t>
      </w:r>
      <w:proofErr w:type="spellEnd"/>
      <w:r>
        <w:t xml:space="preserve"> seinem Bruder vergibt. Und damit wir wissen </w:t>
      </w:r>
      <w:proofErr w:type="spellStart"/>
      <w:r>
        <w:t>moechten</w:t>
      </w:r>
      <w:proofErr w:type="spellEnd"/>
      <w:r>
        <w:t xml:space="preserve"> / daß dieses sey ein wichtig </w:t>
      </w:r>
      <w:proofErr w:type="spellStart"/>
      <w:r>
        <w:t>Stueck</w:t>
      </w:r>
      <w:proofErr w:type="spellEnd"/>
      <w:r>
        <w:t xml:space="preserve"> unser Selbst-</w:t>
      </w:r>
      <w:proofErr w:type="spellStart"/>
      <w:r>
        <w:t>Verlaeugnung</w:t>
      </w:r>
      <w:proofErr w:type="spellEnd"/>
      <w:r>
        <w:t xml:space="preserve"> / so hat er es mit in unser Gebet gesetzet / und </w:t>
      </w:r>
      <w:proofErr w:type="spellStart"/>
      <w:r>
        <w:t>wil</w:t>
      </w:r>
      <w:proofErr w:type="spellEnd"/>
      <w:r>
        <w:t xml:space="preserve"> / daß auch wir nicht sollen </w:t>
      </w:r>
      <w:proofErr w:type="spellStart"/>
      <w:r>
        <w:t>gedencken</w:t>
      </w:r>
      <w:proofErr w:type="spellEnd"/>
      <w:r>
        <w:t xml:space="preserve"> / oder darum bitten / daß unsere </w:t>
      </w:r>
      <w:proofErr w:type="spellStart"/>
      <w:r>
        <w:t>Suenden</w:t>
      </w:r>
      <w:proofErr w:type="spellEnd"/>
      <w:r>
        <w:t xml:space="preserve"> uns vergeben werden / wo wir nicht vergeben: Die Gnade / dadurch GOTT in CHristo die </w:t>
      </w:r>
      <w:proofErr w:type="spellStart"/>
      <w:r>
        <w:t>Suende</w:t>
      </w:r>
      <w:proofErr w:type="spellEnd"/>
      <w:r>
        <w:t xml:space="preserve"> </w:t>
      </w:r>
      <w:proofErr w:type="spellStart"/>
      <w:r>
        <w:t>vergiebt</w:t>
      </w:r>
      <w:proofErr w:type="spellEnd"/>
      <w:r>
        <w:t xml:space="preserve"> / die beweget und </w:t>
      </w:r>
      <w:proofErr w:type="spellStart"/>
      <w:r>
        <w:t>schmeltzet</w:t>
      </w:r>
      <w:proofErr w:type="spellEnd"/>
      <w:r>
        <w:t xml:space="preserve"> die </w:t>
      </w:r>
      <w:proofErr w:type="spellStart"/>
      <w:r>
        <w:t>Hertzen</w:t>
      </w:r>
      <w:proofErr w:type="spellEnd"/>
      <w:r>
        <w:t xml:space="preserve"> aller wahren Christen so / daß dieselbe auch in gewisser Maaß dadurch veranlasset werden / ihrem </w:t>
      </w:r>
      <w:proofErr w:type="spellStart"/>
      <w:r>
        <w:t>Naechsten</w:t>
      </w:r>
      <w:proofErr w:type="spellEnd"/>
      <w:r>
        <w:t xml:space="preserve"> zu vergeben: Sie </w:t>
      </w:r>
      <w:proofErr w:type="spellStart"/>
      <w:r>
        <w:t>koennens</w:t>
      </w:r>
      <w:proofErr w:type="spellEnd"/>
      <w:r>
        <w:t xml:space="preserve"> nicht </w:t>
      </w:r>
      <w:proofErr w:type="spellStart"/>
      <w:r>
        <w:t>ueber</w:t>
      </w:r>
      <w:proofErr w:type="spellEnd"/>
      <w:r>
        <w:t xml:space="preserve"> ihr </w:t>
      </w:r>
      <w:proofErr w:type="spellStart"/>
      <w:r>
        <w:t>Hertze</w:t>
      </w:r>
      <w:proofErr w:type="spellEnd"/>
      <w:r>
        <w:t xml:space="preserve"> bringen ihren Mit-Knecht </w:t>
      </w:r>
      <w:proofErr w:type="spellStart"/>
      <w:r>
        <w:t>anzugreiffen</w:t>
      </w:r>
      <w:proofErr w:type="spellEnd"/>
      <w:r>
        <w:t xml:space="preserve"> und ihn </w:t>
      </w:r>
      <w:proofErr w:type="spellStart"/>
      <w:r>
        <w:t>wuergen</w:t>
      </w:r>
      <w:proofErr w:type="spellEnd"/>
      <w:r>
        <w:t xml:space="preserve"> um hundert Groschen / wenn ihr HErr ihnen </w:t>
      </w:r>
      <w:proofErr w:type="spellStart"/>
      <w:r>
        <w:t>zehen</w:t>
      </w:r>
      <w:proofErr w:type="spellEnd"/>
      <w:r>
        <w:t xml:space="preserve"> tausend Pfund hat nachgelassen. Matth. 28/ 24.28. Die Gnade die am herrlichsten </w:t>
      </w:r>
      <w:proofErr w:type="spellStart"/>
      <w:r>
        <w:t>geoffenbahret</w:t>
      </w:r>
      <w:proofErr w:type="spellEnd"/>
      <w:r>
        <w:t xml:space="preserve"> ist unter dem Evangelio / muß freylich am meisten an der Seelen der </w:t>
      </w:r>
      <w:proofErr w:type="spellStart"/>
      <w:r>
        <w:t>Glaeubigen</w:t>
      </w:r>
      <w:proofErr w:type="spellEnd"/>
      <w:r>
        <w:t xml:space="preserve"> erkannt </w:t>
      </w:r>
      <w:proofErr w:type="spellStart"/>
      <w:r>
        <w:t>wreden</w:t>
      </w:r>
      <w:proofErr w:type="spellEnd"/>
      <w:r>
        <w:t xml:space="preserve"> / und ihr Ebenbild darein </w:t>
      </w:r>
      <w:proofErr w:type="spellStart"/>
      <w:r>
        <w:t>druecken</w:t>
      </w:r>
      <w:proofErr w:type="spellEnd"/>
      <w:r>
        <w:t xml:space="preserve">; Diese Gnade ist aber Liebe / Mitleiden / und Vergebung; Der derowegen nicht </w:t>
      </w:r>
      <w:proofErr w:type="spellStart"/>
      <w:r>
        <w:t>kan</w:t>
      </w:r>
      <w:proofErr w:type="spellEnd"/>
      <w:r>
        <w:t xml:space="preserve"> seinen Feind lieben / und segnen den / der </w:t>
      </w:r>
      <w:proofErr w:type="spellStart"/>
      <w:r>
        <w:t>ihme</w:t>
      </w:r>
      <w:proofErr w:type="spellEnd"/>
      <w:r>
        <w:t xml:space="preserve"> fluchet / und beten vor den / der ihn beleidiget und verfolget / und also </w:t>
      </w:r>
      <w:proofErr w:type="spellStart"/>
      <w:r>
        <w:t>boeses</w:t>
      </w:r>
      <w:proofErr w:type="spellEnd"/>
      <w:r>
        <w:t xml:space="preserve"> mit guten vergelten / der </w:t>
      </w:r>
      <w:proofErr w:type="spellStart"/>
      <w:r>
        <w:t>kan</w:t>
      </w:r>
      <w:proofErr w:type="spellEnd"/>
      <w:r>
        <w:t xml:space="preserve"> kein Kind GOttes seyn. Matth. 5/ 44.45.46. Es ist eine unmenschliche Vergessenheit unsers Zustandes / daß einer </w:t>
      </w:r>
      <w:proofErr w:type="spellStart"/>
      <w:r>
        <w:t>wil</w:t>
      </w:r>
      <w:proofErr w:type="spellEnd"/>
      <w:r>
        <w:t xml:space="preserve"> suchen sich an dem andern zu </w:t>
      </w:r>
      <w:proofErr w:type="spellStart"/>
      <w:r>
        <w:t>raechen</w:t>
      </w:r>
      <w:proofErr w:type="spellEnd"/>
      <w:r>
        <w:t xml:space="preserve"> um ein nichtig Ding / (denn wie </w:t>
      </w:r>
      <w:proofErr w:type="spellStart"/>
      <w:r>
        <w:t>kan</w:t>
      </w:r>
      <w:proofErr w:type="spellEnd"/>
      <w:r>
        <w:t xml:space="preserve"> es anders seyn als nichtig / weil nur so elende </w:t>
      </w:r>
      <w:proofErr w:type="spellStart"/>
      <w:r>
        <w:t>Wuermer</w:t>
      </w:r>
      <w:proofErr w:type="spellEnd"/>
      <w:r>
        <w:t xml:space="preserve"> als wir dadurch sind beleidiget worden) da uns doch so </w:t>
      </w:r>
      <w:proofErr w:type="spellStart"/>
      <w:r>
        <w:t>vielfaeltige</w:t>
      </w:r>
      <w:proofErr w:type="spellEnd"/>
      <w:r>
        <w:t xml:space="preserve"> und grosse </w:t>
      </w:r>
      <w:proofErr w:type="spellStart"/>
      <w:r>
        <w:t>Suenden</w:t>
      </w:r>
      <w:proofErr w:type="spellEnd"/>
      <w:r>
        <w:t xml:space="preserve"> sind vergeben. </w:t>
      </w:r>
      <w:proofErr w:type="spellStart"/>
      <w:r>
        <w:t>Vergiebet</w:t>
      </w:r>
      <w:proofErr w:type="spellEnd"/>
      <w:r>
        <w:t xml:space="preserve"> GOtt uns die ewige Pein / und sollen wir auf einander unser eigenen </w:t>
      </w:r>
      <w:proofErr w:type="spellStart"/>
      <w:r>
        <w:t>Gifft</w:t>
      </w:r>
      <w:proofErr w:type="spellEnd"/>
      <w:r>
        <w:t xml:space="preserve"> </w:t>
      </w:r>
      <w:proofErr w:type="spellStart"/>
      <w:r>
        <w:t>ausspeyen</w:t>
      </w:r>
      <w:proofErr w:type="spellEnd"/>
      <w:r>
        <w:t>? Ich weiß die rasenden und unsinnigen Starre-</w:t>
      </w:r>
      <w:proofErr w:type="spellStart"/>
      <w:r>
        <w:t>Koepffe</w:t>
      </w:r>
      <w:proofErr w:type="spellEnd"/>
      <w:r>
        <w:t xml:space="preserve"> und </w:t>
      </w:r>
      <w:proofErr w:type="spellStart"/>
      <w:r>
        <w:t>boßhafftige</w:t>
      </w:r>
      <w:proofErr w:type="spellEnd"/>
      <w:r>
        <w:t xml:space="preserve"> Satans-Art / die achten </w:t>
      </w:r>
      <w:proofErr w:type="spellStart"/>
      <w:r>
        <w:t>diß</w:t>
      </w:r>
      <w:proofErr w:type="spellEnd"/>
      <w:r>
        <w:t xml:space="preserve"> nur als einen Wind / dadurch sie nicht </w:t>
      </w:r>
      <w:proofErr w:type="spellStart"/>
      <w:r>
        <w:t>koennen</w:t>
      </w:r>
      <w:proofErr w:type="spellEnd"/>
      <w:r>
        <w:t xml:space="preserve"> </w:t>
      </w:r>
      <w:proofErr w:type="spellStart"/>
      <w:r>
        <w:t>vergnueget</w:t>
      </w:r>
      <w:proofErr w:type="spellEnd"/>
      <w:r>
        <w:t xml:space="preserve"> werden; Mit solchen Reden bekommen sie ihre </w:t>
      </w:r>
      <w:proofErr w:type="spellStart"/>
      <w:r>
        <w:t>verlohrne</w:t>
      </w:r>
      <w:proofErr w:type="spellEnd"/>
      <w:r>
        <w:t xml:space="preserve"> / oder </w:t>
      </w:r>
      <w:proofErr w:type="spellStart"/>
      <w:r>
        <w:t>verschmaehete</w:t>
      </w:r>
      <w:proofErr w:type="spellEnd"/>
      <w:r>
        <w:t xml:space="preserve"> Ehre nicht wieder / da </w:t>
      </w:r>
      <w:proofErr w:type="spellStart"/>
      <w:r>
        <w:t>koennen</w:t>
      </w:r>
      <w:proofErr w:type="spellEnd"/>
      <w:r>
        <w:t xml:space="preserve"> sie ihren </w:t>
      </w:r>
      <w:proofErr w:type="spellStart"/>
      <w:r>
        <w:t>teufflischen</w:t>
      </w:r>
      <w:proofErr w:type="spellEnd"/>
      <w:r>
        <w:t xml:space="preserve"> Sinn nicht mit stillen: Fleisch und Blut / sprechen sie / </w:t>
      </w:r>
      <w:proofErr w:type="spellStart"/>
      <w:r>
        <w:t>kan</w:t>
      </w:r>
      <w:proofErr w:type="spellEnd"/>
      <w:r>
        <w:t xml:space="preserve"> es </w:t>
      </w:r>
      <w:proofErr w:type="spellStart"/>
      <w:r>
        <w:t>unmueglich</w:t>
      </w:r>
      <w:proofErr w:type="spellEnd"/>
      <w:r>
        <w:t xml:space="preserve"> leiden: Aber darum eben </w:t>
      </w:r>
      <w:proofErr w:type="spellStart"/>
      <w:r>
        <w:t>kan</w:t>
      </w:r>
      <w:proofErr w:type="spellEnd"/>
      <w:r>
        <w:t xml:space="preserve"> Fleisch und Blut auch nicht ererben das Reich GOttes / 1. Cor. 15/ 50. Die Gnade aber </w:t>
      </w:r>
      <w:proofErr w:type="spellStart"/>
      <w:r>
        <w:t>kan</w:t>
      </w:r>
      <w:proofErr w:type="spellEnd"/>
      <w:r>
        <w:t xml:space="preserve"> mehr thun / als Fleisch und Blut / und wo ihr nicht </w:t>
      </w:r>
      <w:proofErr w:type="spellStart"/>
      <w:r>
        <w:t>koennet</w:t>
      </w:r>
      <w:proofErr w:type="spellEnd"/>
      <w:r>
        <w:t xml:space="preserve"> vergeben / so wird euch auch nicht vergeben werden: Wo es euch so hart ist euren Feind zu ertragen / ja zu lieben / daß ihr es </w:t>
      </w:r>
      <w:proofErr w:type="spellStart"/>
      <w:r>
        <w:t>unmueglich</w:t>
      </w:r>
      <w:proofErr w:type="spellEnd"/>
      <w:r>
        <w:t xml:space="preserve"> achtet / so wird es auch so hart seyn / daß ihr selig werdet / und daß ihr entgehen werdet der Verdammnis / darinnen die Feinde GOttes gerathen: Und achtet ihr seinen Befehl nur Wind / so wird seine Verheissung von der Seligkeit euch auch nur Wind seyn / und euch nicht angehen / weil ihr sein Wort nicht zu eurer Bekehrung und Gehorsam habet annehmen wollen. Wie GOtt Liebe ist / so werden seine Heiligen auch in Liebe verwandelt / als die seiner Natur </w:t>
      </w:r>
      <w:proofErr w:type="spellStart"/>
      <w:r>
        <w:t>theilhafftig</w:t>
      </w:r>
      <w:proofErr w:type="spellEnd"/>
      <w:r>
        <w:t xml:space="preserve"> sind: Liebe ist die neue Natur / die sie </w:t>
      </w:r>
      <w:proofErr w:type="spellStart"/>
      <w:r>
        <w:t>ueberkommen</w:t>
      </w:r>
      <w:proofErr w:type="spellEnd"/>
      <w:r>
        <w:t xml:space="preserve"> / Liebe aber ist nicht rachgierig noch unversöhnlich: Liebe ist die </w:t>
      </w:r>
      <w:proofErr w:type="spellStart"/>
      <w:r>
        <w:t>Goettliche</w:t>
      </w:r>
      <w:proofErr w:type="spellEnd"/>
      <w:r>
        <w:t xml:space="preserve"> Natur in uns / der wir </w:t>
      </w:r>
      <w:proofErr w:type="spellStart"/>
      <w:r>
        <w:t>theilhafftig</w:t>
      </w:r>
      <w:proofErr w:type="spellEnd"/>
      <w:r>
        <w:t xml:space="preserve"> geworden / Haß aber / Rachgier und </w:t>
      </w:r>
      <w:proofErr w:type="spellStart"/>
      <w:r>
        <w:t>Unversoehnlichkeit</w:t>
      </w:r>
      <w:proofErr w:type="spellEnd"/>
      <w:r>
        <w:t xml:space="preserve"> ist des </w:t>
      </w:r>
      <w:proofErr w:type="spellStart"/>
      <w:r>
        <w:t>Teuffels</w:t>
      </w:r>
      <w:proofErr w:type="spellEnd"/>
      <w:r>
        <w:t xml:space="preserve"> Natur und Eigenschafft. Ein </w:t>
      </w:r>
      <w:proofErr w:type="spellStart"/>
      <w:r>
        <w:t>Glaeubiger</w:t>
      </w:r>
      <w:proofErr w:type="spellEnd"/>
      <w:r>
        <w:t xml:space="preserve"> </w:t>
      </w:r>
      <w:proofErr w:type="spellStart"/>
      <w:r>
        <w:t>fuerchtet</w:t>
      </w:r>
      <w:proofErr w:type="spellEnd"/>
      <w:r>
        <w:t xml:space="preserve"> sich mehr vor GOttes Zorn / als daß er sein </w:t>
      </w:r>
      <w:proofErr w:type="spellStart"/>
      <w:r>
        <w:t>Rach-Schwerd</w:t>
      </w:r>
      <w:proofErr w:type="spellEnd"/>
      <w:r>
        <w:t xml:space="preserve"> </w:t>
      </w:r>
      <w:proofErr w:type="spellStart"/>
      <w:r>
        <w:t>ihme</w:t>
      </w:r>
      <w:proofErr w:type="spellEnd"/>
      <w:r>
        <w:t xml:space="preserve"> </w:t>
      </w:r>
      <w:proofErr w:type="spellStart"/>
      <w:r>
        <w:t>solte</w:t>
      </w:r>
      <w:proofErr w:type="spellEnd"/>
      <w:r>
        <w:t xml:space="preserve"> aus der Hand nehmen; Denn er hat gelernet 1. Petr. 2/ 21.23. 1. Thess. 4/ 6. Rom. 12/ 17. </w:t>
      </w:r>
      <w:proofErr w:type="spellStart"/>
      <w:r>
        <w:t>Raechet</w:t>
      </w:r>
      <w:proofErr w:type="spellEnd"/>
      <w:r>
        <w:t xml:space="preserve"> euch selber nicht / sondern gebet Raum dem Zorn GOttes / denn es stehet geschrieben / die Rache ist mein / ich </w:t>
      </w:r>
      <w:proofErr w:type="spellStart"/>
      <w:r>
        <w:t>wil</w:t>
      </w:r>
      <w:proofErr w:type="spellEnd"/>
      <w:r>
        <w:t xml:space="preserve"> vergelten spricht der HErr. </w:t>
      </w:r>
    </w:p>
    <w:p w14:paraId="24FC160E" w14:textId="77777777" w:rsidR="006164D3" w:rsidRDefault="006164D3" w:rsidP="006164D3">
      <w:pPr>
        <w:spacing w:after="0" w:line="240" w:lineRule="auto"/>
      </w:pPr>
      <w:r>
        <w:br w:type="page"/>
      </w:r>
    </w:p>
    <w:p w14:paraId="75E6D0DA" w14:textId="77777777" w:rsidR="006164D3" w:rsidRDefault="006164D3" w:rsidP="006164D3">
      <w:pPr>
        <w:pStyle w:val="berschrift1"/>
        <w:rPr>
          <w:sz w:val="48"/>
        </w:rPr>
      </w:pPr>
      <w:r>
        <w:t>Das. XXXI. Capitel.</w:t>
      </w:r>
    </w:p>
    <w:p w14:paraId="32E73D1F" w14:textId="77777777" w:rsidR="006164D3" w:rsidRDefault="006164D3" w:rsidP="006164D3">
      <w:pPr>
        <w:pStyle w:val="StandardWeb"/>
      </w:pPr>
      <w:r>
        <w:rPr>
          <w:rStyle w:val="Fett"/>
          <w:rFonts w:eastAsiaTheme="majorEastAsia"/>
        </w:rPr>
        <w:t xml:space="preserve">Neue / eitele Zeitungen / </w:t>
      </w:r>
      <w:proofErr w:type="spellStart"/>
      <w:r>
        <w:rPr>
          <w:rStyle w:val="Fett"/>
          <w:rFonts w:eastAsiaTheme="majorEastAsia"/>
        </w:rPr>
        <w:t>unnuetze</w:t>
      </w:r>
      <w:proofErr w:type="spellEnd"/>
      <w:r>
        <w:rPr>
          <w:rStyle w:val="Fett"/>
          <w:rFonts w:eastAsiaTheme="majorEastAsia"/>
        </w:rPr>
        <w:t xml:space="preserve"> Historien / die </w:t>
      </w:r>
      <w:proofErr w:type="spellStart"/>
      <w:r>
        <w:rPr>
          <w:rStyle w:val="Fett"/>
          <w:rFonts w:eastAsiaTheme="majorEastAsia"/>
        </w:rPr>
        <w:t>Bekuemmernis</w:t>
      </w:r>
      <w:proofErr w:type="spellEnd"/>
      <w:r>
        <w:rPr>
          <w:rStyle w:val="Fett"/>
          <w:rFonts w:eastAsiaTheme="majorEastAsia"/>
        </w:rPr>
        <w:t xml:space="preserve"> um anderer Leute </w:t>
      </w:r>
      <w:proofErr w:type="spellStart"/>
      <w:r>
        <w:rPr>
          <w:rStyle w:val="Fett"/>
          <w:rFonts w:eastAsiaTheme="majorEastAsia"/>
        </w:rPr>
        <w:t>Geschaeffte</w:t>
      </w:r>
      <w:proofErr w:type="spellEnd"/>
      <w:r>
        <w:rPr>
          <w:rStyle w:val="Fett"/>
          <w:rFonts w:eastAsiaTheme="majorEastAsia"/>
        </w:rPr>
        <w:t xml:space="preserve"> / etc.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C20A6E6" w14:textId="77777777" w:rsidR="006164D3" w:rsidRDefault="006164D3" w:rsidP="006164D3">
      <w:pPr>
        <w:pStyle w:val="StandardWeb"/>
      </w:pPr>
      <w:r>
        <w:t xml:space="preserve">Weiter so hat das Fleisch seine Lust im Lesen </w:t>
      </w:r>
      <w:proofErr w:type="spellStart"/>
      <w:r>
        <w:t>unnuetzer</w:t>
      </w:r>
      <w:proofErr w:type="spellEnd"/>
      <w:r>
        <w:t xml:space="preserve"> Historien / und neue Zeitungen / die uns nicht angehen zu </w:t>
      </w:r>
      <w:proofErr w:type="spellStart"/>
      <w:r>
        <w:t>hoeren</w:t>
      </w:r>
      <w:proofErr w:type="spellEnd"/>
      <w:r>
        <w:t xml:space="preserve"> / und daß es mag gerne wissen um anderer Leute Sachen / die uns nicht angehen / und da wir auch keinen </w:t>
      </w:r>
      <w:proofErr w:type="spellStart"/>
      <w:r>
        <w:t>Beruff</w:t>
      </w:r>
      <w:proofErr w:type="spellEnd"/>
      <w:r>
        <w:t xml:space="preserve"> haben um zu wissen; dieselbe muß </w:t>
      </w:r>
      <w:proofErr w:type="spellStart"/>
      <w:r>
        <w:t>verlaeugnet</w:t>
      </w:r>
      <w:proofErr w:type="spellEnd"/>
      <w:r>
        <w:t xml:space="preserve"> werden. </w:t>
      </w:r>
    </w:p>
    <w:p w14:paraId="3BAFC130" w14:textId="77777777" w:rsidR="006164D3" w:rsidRDefault="006164D3" w:rsidP="006164D3">
      <w:pPr>
        <w:pStyle w:val="StandardWeb"/>
      </w:pPr>
      <w:r>
        <w:t xml:space="preserve">Unterschiedliche Leute haben an jetzt </w:t>
      </w:r>
      <w:proofErr w:type="spellStart"/>
      <w:r>
        <w:t>erwehnten</w:t>
      </w:r>
      <w:proofErr w:type="spellEnd"/>
      <w:r>
        <w:t xml:space="preserve"> </w:t>
      </w:r>
      <w:proofErr w:type="spellStart"/>
      <w:r>
        <w:t>Suenden</w:t>
      </w:r>
      <w:proofErr w:type="spellEnd"/>
      <w:r>
        <w:t xml:space="preserve"> ein sonderlich Behagen: Viel Schul-Knaben / und vorwitzige junge Leute werden so sehr </w:t>
      </w:r>
      <w:proofErr w:type="spellStart"/>
      <w:r>
        <w:t>vergifftet</w:t>
      </w:r>
      <w:proofErr w:type="spellEnd"/>
      <w:r>
        <w:t xml:space="preserve"> und </w:t>
      </w:r>
      <w:proofErr w:type="spellStart"/>
      <w:r>
        <w:t>verfuehret</w:t>
      </w:r>
      <w:proofErr w:type="spellEnd"/>
      <w:r>
        <w:t xml:space="preserve"> / in </w:t>
      </w:r>
      <w:proofErr w:type="spellStart"/>
      <w:r>
        <w:t>deme</w:t>
      </w:r>
      <w:proofErr w:type="spellEnd"/>
      <w:r>
        <w:t xml:space="preserve"> sie </w:t>
      </w:r>
      <w:proofErr w:type="spellStart"/>
      <w:r>
        <w:t>unnuetze</w:t>
      </w:r>
      <w:proofErr w:type="spellEnd"/>
      <w:r>
        <w:t xml:space="preserve"> Gedicht oder Liebes-</w:t>
      </w:r>
      <w:proofErr w:type="spellStart"/>
      <w:r>
        <w:t>Geschicht</w:t>
      </w:r>
      <w:proofErr w:type="spellEnd"/>
      <w:r>
        <w:t xml:space="preserve"> oder andere </w:t>
      </w:r>
      <w:proofErr w:type="spellStart"/>
      <w:r>
        <w:t>unnuetze</w:t>
      </w:r>
      <w:proofErr w:type="spellEnd"/>
      <w:r>
        <w:t xml:space="preserve"> Historien-</w:t>
      </w:r>
      <w:proofErr w:type="spellStart"/>
      <w:r>
        <w:t>Buecher</w:t>
      </w:r>
      <w:proofErr w:type="spellEnd"/>
      <w:r>
        <w:t xml:space="preserve"> lesen / als fast durch kein Ding </w:t>
      </w:r>
      <w:proofErr w:type="spellStart"/>
      <w:r>
        <w:t>sonsten</w:t>
      </w:r>
      <w:proofErr w:type="spellEnd"/>
      <w:r>
        <w:t xml:space="preserve">. O der </w:t>
      </w:r>
      <w:proofErr w:type="spellStart"/>
      <w:r>
        <w:t>edelen</w:t>
      </w:r>
      <w:proofErr w:type="spellEnd"/>
      <w:r>
        <w:t xml:space="preserve"> Zeit / die auf die Lumpen-Possen gewandt und verdorben wird! allein davon habe ich zuvor Cap. 22. geredet; Da ich aber jetzund von rede / das sind </w:t>
      </w:r>
      <w:proofErr w:type="spellStart"/>
      <w:r>
        <w:t>warhafftige</w:t>
      </w:r>
      <w:proofErr w:type="spellEnd"/>
      <w:r>
        <w:t xml:space="preserve"> Historien / und neue Zeitung / darinnen mancher sein vorwitzig </w:t>
      </w:r>
      <w:proofErr w:type="spellStart"/>
      <w:r>
        <w:t>Gemueth</w:t>
      </w:r>
      <w:proofErr w:type="spellEnd"/>
      <w:r>
        <w:t xml:space="preserve"> so </w:t>
      </w:r>
      <w:proofErr w:type="spellStart"/>
      <w:r>
        <w:t>kan</w:t>
      </w:r>
      <w:proofErr w:type="spellEnd"/>
      <w:r>
        <w:t xml:space="preserve"> </w:t>
      </w:r>
      <w:proofErr w:type="spellStart"/>
      <w:r>
        <w:t>ergoetzen</w:t>
      </w:r>
      <w:proofErr w:type="spellEnd"/>
      <w:r>
        <w:t xml:space="preserve">; Historien zu lesen / und studieren ist ein sehr </w:t>
      </w:r>
      <w:proofErr w:type="spellStart"/>
      <w:r>
        <w:t>nuetzlich</w:t>
      </w:r>
      <w:proofErr w:type="spellEnd"/>
      <w:r>
        <w:t xml:space="preserve"> </w:t>
      </w:r>
      <w:proofErr w:type="spellStart"/>
      <w:r>
        <w:t>Werck</w:t>
      </w:r>
      <w:proofErr w:type="spellEnd"/>
      <w:r>
        <w:t xml:space="preserve"> / wenn es gebrauchet wird zu dem </w:t>
      </w:r>
      <w:proofErr w:type="spellStart"/>
      <w:r>
        <w:t>gebuehrlichen</w:t>
      </w:r>
      <w:proofErr w:type="spellEnd"/>
      <w:r>
        <w:t xml:space="preserve"> Zweck und Ziel / und mit </w:t>
      </w:r>
      <w:proofErr w:type="spellStart"/>
      <w:r>
        <w:t>Vernunfft</w:t>
      </w:r>
      <w:proofErr w:type="spellEnd"/>
      <w:r>
        <w:t xml:space="preserve"> ein Ausschuß darunter gemachet wird. Es ist </w:t>
      </w:r>
      <w:proofErr w:type="spellStart"/>
      <w:r>
        <w:t>diß</w:t>
      </w:r>
      <w:proofErr w:type="spellEnd"/>
      <w:r>
        <w:t xml:space="preserve"> Studium eine grosse </w:t>
      </w:r>
      <w:proofErr w:type="spellStart"/>
      <w:r>
        <w:t>Huelffe</w:t>
      </w:r>
      <w:proofErr w:type="spellEnd"/>
      <w:r>
        <w:t xml:space="preserve"> die </w:t>
      </w:r>
      <w:proofErr w:type="spellStart"/>
      <w:r>
        <w:t>Schrifft</w:t>
      </w:r>
      <w:proofErr w:type="spellEnd"/>
      <w:r>
        <w:t xml:space="preserve"> zu verstehen / und den vorigen und </w:t>
      </w:r>
      <w:proofErr w:type="spellStart"/>
      <w:r>
        <w:t>gegenwaertigen</w:t>
      </w:r>
      <w:proofErr w:type="spellEnd"/>
      <w:r>
        <w:t xml:space="preserve"> Zustand der Kirchen zu wissen / und zu erkennen die </w:t>
      </w:r>
      <w:proofErr w:type="spellStart"/>
      <w:r>
        <w:t>wunderbahren</w:t>
      </w:r>
      <w:proofErr w:type="spellEnd"/>
      <w:r>
        <w:t xml:space="preserve"> Schickungen und </w:t>
      </w:r>
      <w:proofErr w:type="spellStart"/>
      <w:r>
        <w:t>Vorsehungen</w:t>
      </w:r>
      <w:proofErr w:type="spellEnd"/>
      <w:r>
        <w:t xml:space="preserve"> GOttes / davon wir sonst wenig wissen </w:t>
      </w:r>
      <w:proofErr w:type="spellStart"/>
      <w:r>
        <w:t>wuerden</w:t>
      </w:r>
      <w:proofErr w:type="spellEnd"/>
      <w:r>
        <w:t xml:space="preserve">: Es schicket sich nicht / daß die </w:t>
      </w:r>
      <w:proofErr w:type="spellStart"/>
      <w:r>
        <w:t>wunderbahren</w:t>
      </w:r>
      <w:proofErr w:type="spellEnd"/>
      <w:r>
        <w:t xml:space="preserve"> </w:t>
      </w:r>
      <w:proofErr w:type="spellStart"/>
      <w:r>
        <w:t>Wercke</w:t>
      </w:r>
      <w:proofErr w:type="spellEnd"/>
      <w:r>
        <w:t xml:space="preserve"> GOttes </w:t>
      </w:r>
      <w:proofErr w:type="spellStart"/>
      <w:r>
        <w:t>solten</w:t>
      </w:r>
      <w:proofErr w:type="spellEnd"/>
      <w:r>
        <w:t xml:space="preserve"> sterben mit denen / die sie gesehen haben / sondern es </w:t>
      </w:r>
      <w:proofErr w:type="spellStart"/>
      <w:r>
        <w:t>muessen</w:t>
      </w:r>
      <w:proofErr w:type="spellEnd"/>
      <w:r>
        <w:t xml:space="preserve"> dieselbe auch ausgebreitet werden auf die Nachkommen: Der nicht mehr weiß als von der Zeit / darinnen er lebet / der ist eben so </w:t>
      </w:r>
      <w:proofErr w:type="spellStart"/>
      <w:r>
        <w:t>thoericht</w:t>
      </w:r>
      <w:proofErr w:type="spellEnd"/>
      <w:r>
        <w:t xml:space="preserve"> und unwissend / als wer </w:t>
      </w:r>
      <w:proofErr w:type="spellStart"/>
      <w:r>
        <w:t>sonsten</w:t>
      </w:r>
      <w:proofErr w:type="spellEnd"/>
      <w:r>
        <w:t xml:space="preserve"> von keiner Stadt oder Land weiß denn nur von der / darinnen er wohnet. Etliche Historien sind ein wesentlich </w:t>
      </w:r>
      <w:proofErr w:type="spellStart"/>
      <w:r>
        <w:t>Stuecke</w:t>
      </w:r>
      <w:proofErr w:type="spellEnd"/>
      <w:r>
        <w:t xml:space="preserve"> unsers Glaubens; Etliche sind sehr dienstlich und </w:t>
      </w:r>
      <w:proofErr w:type="spellStart"/>
      <w:r>
        <w:t>nuetzlich</w:t>
      </w:r>
      <w:proofErr w:type="spellEnd"/>
      <w:r>
        <w:t xml:space="preserve"> zu demselben. Der nicht in den Kirchen-Historien </w:t>
      </w:r>
      <w:proofErr w:type="spellStart"/>
      <w:r>
        <w:t>wol</w:t>
      </w:r>
      <w:proofErr w:type="spellEnd"/>
      <w:r>
        <w:t xml:space="preserve"> belesen ist / der hat einen grossen Vortheil </w:t>
      </w:r>
      <w:proofErr w:type="spellStart"/>
      <w:r>
        <w:t>verlohren</w:t>
      </w:r>
      <w:proofErr w:type="spellEnd"/>
      <w:r>
        <w:t xml:space="preserve"> seinen Glauben gegen einem </w:t>
      </w:r>
      <w:proofErr w:type="spellStart"/>
      <w:r>
        <w:t>Unglaeubigen</w:t>
      </w:r>
      <w:proofErr w:type="spellEnd"/>
      <w:r>
        <w:t xml:space="preserve"> oder auch gegen einen Papisten zu vertheidigen: Der auch nicht weiß den </w:t>
      </w:r>
      <w:proofErr w:type="spellStart"/>
      <w:r>
        <w:t>gegenwaertigen</w:t>
      </w:r>
      <w:proofErr w:type="spellEnd"/>
      <w:r>
        <w:t xml:space="preserve"> Zustand der Welt / und der Kirchen GOttes durch die Welt / der weiß kaum mit was Ernst und Eifer / und wie er sein Gebet einrichten soll in diesen vornehmen </w:t>
      </w:r>
      <w:proofErr w:type="spellStart"/>
      <w:r>
        <w:t>Stuecken</w:t>
      </w:r>
      <w:proofErr w:type="spellEnd"/>
      <w:r>
        <w:t xml:space="preserve"> unsers Gebetes / darinnen wir bitten um </w:t>
      </w:r>
      <w:proofErr w:type="spellStart"/>
      <w:r>
        <w:t>Befoerderung</w:t>
      </w:r>
      <w:proofErr w:type="spellEnd"/>
      <w:r>
        <w:t xml:space="preserve"> der Ehren / des Reiches / und Willens GOttes: Er </w:t>
      </w:r>
      <w:proofErr w:type="spellStart"/>
      <w:r>
        <w:t>kan</w:t>
      </w:r>
      <w:proofErr w:type="spellEnd"/>
      <w:r>
        <w:t xml:space="preserve"> nicht </w:t>
      </w:r>
      <w:proofErr w:type="spellStart"/>
      <w:r>
        <w:t>trauren</w:t>
      </w:r>
      <w:proofErr w:type="spellEnd"/>
      <w:r>
        <w:t xml:space="preserve"> mit der Kirchen / wenn sie </w:t>
      </w:r>
      <w:proofErr w:type="spellStart"/>
      <w:r>
        <w:t>trauret</w:t>
      </w:r>
      <w:proofErr w:type="spellEnd"/>
      <w:r>
        <w:t xml:space="preserve"> / und sich freuen wenn es ihr </w:t>
      </w:r>
      <w:proofErr w:type="spellStart"/>
      <w:r>
        <w:t>wol</w:t>
      </w:r>
      <w:proofErr w:type="spellEnd"/>
      <w:r>
        <w:t xml:space="preserve"> gehet; daß es also einem Christen freylich zustehet / daß er sich </w:t>
      </w:r>
      <w:proofErr w:type="spellStart"/>
      <w:r>
        <w:t>bemuehe</w:t>
      </w:r>
      <w:proofErr w:type="spellEnd"/>
      <w:r>
        <w:t xml:space="preserve"> zu lernen die Historien der alten und neuen Kirchen. Und ist ein sonderlich Zeichen eines wahren Christen / wenn er gerne </w:t>
      </w:r>
      <w:proofErr w:type="spellStart"/>
      <w:r>
        <w:t>hoeret</w:t>
      </w:r>
      <w:proofErr w:type="spellEnd"/>
      <w:r>
        <w:t xml:space="preserve"> von dem </w:t>
      </w:r>
      <w:proofErr w:type="spellStart"/>
      <w:r>
        <w:t>Wolergehen</w:t>
      </w:r>
      <w:proofErr w:type="spellEnd"/>
      <w:r>
        <w:t xml:space="preserve"> der Heiligen / und Fortgang des Evangelii; und ein Zeichen / daß einer noch wenig Gnaden hat / der dieses nicht achtet. </w:t>
      </w:r>
    </w:p>
    <w:p w14:paraId="60931D2F" w14:textId="77777777" w:rsidR="006164D3" w:rsidRDefault="006164D3" w:rsidP="006164D3">
      <w:pPr>
        <w:pStyle w:val="StandardWeb"/>
      </w:pPr>
      <w:r>
        <w:t xml:space="preserve">Allein / wenn man Historien nicht gebrauchet / daß wir daraus lernen wollen / was da die Ehre Gottes zu </w:t>
      </w:r>
      <w:proofErr w:type="spellStart"/>
      <w:r>
        <w:t>befoerdern</w:t>
      </w:r>
      <w:proofErr w:type="spellEnd"/>
      <w:r>
        <w:t xml:space="preserve"> uns </w:t>
      </w:r>
      <w:proofErr w:type="spellStart"/>
      <w:r>
        <w:t>moechte</w:t>
      </w:r>
      <w:proofErr w:type="spellEnd"/>
      <w:r>
        <w:t xml:space="preserve"> dienen / oder daß wir </w:t>
      </w:r>
      <w:proofErr w:type="spellStart"/>
      <w:r>
        <w:t>nuetzliche</w:t>
      </w:r>
      <w:proofErr w:type="spellEnd"/>
      <w:r>
        <w:t xml:space="preserve"> und erbauliche </w:t>
      </w:r>
      <w:proofErr w:type="spellStart"/>
      <w:r>
        <w:t>Wissenschafft</w:t>
      </w:r>
      <w:proofErr w:type="spellEnd"/>
      <w:r>
        <w:t xml:space="preserve"> daraus </w:t>
      </w:r>
      <w:proofErr w:type="spellStart"/>
      <w:r>
        <w:t>schoepffen</w:t>
      </w:r>
      <w:proofErr w:type="spellEnd"/>
      <w:r>
        <w:t xml:space="preserve"> / sondern nur dem fleischlichen Sinn zu gefallen / alsdenn ist es </w:t>
      </w:r>
      <w:proofErr w:type="spellStart"/>
      <w:r>
        <w:t>suendlich</w:t>
      </w:r>
      <w:proofErr w:type="spellEnd"/>
      <w:r>
        <w:t xml:space="preserve"> und eitel die Zeit darinnen zuzubringen. Viel Leute haben nicht so grosse Lust zu lesen die </w:t>
      </w:r>
      <w:proofErr w:type="spellStart"/>
      <w:r>
        <w:t>nutzbahren</w:t>
      </w:r>
      <w:proofErr w:type="spellEnd"/>
      <w:r>
        <w:t xml:space="preserve"> Historien von der Kirchen Zustand / als sie haben die zierlich </w:t>
      </w:r>
      <w:proofErr w:type="spellStart"/>
      <w:r>
        <w:t>auffgesetzten</w:t>
      </w:r>
      <w:proofErr w:type="spellEnd"/>
      <w:r>
        <w:t xml:space="preserve"> / </w:t>
      </w:r>
      <w:proofErr w:type="spellStart"/>
      <w:r>
        <w:t>wiewol</w:t>
      </w:r>
      <w:proofErr w:type="spellEnd"/>
      <w:r>
        <w:t xml:space="preserve"> </w:t>
      </w:r>
      <w:proofErr w:type="spellStart"/>
      <w:r>
        <w:t>unnuetze</w:t>
      </w:r>
      <w:proofErr w:type="spellEnd"/>
      <w:r>
        <w:t xml:space="preserve"> Geschichte zu lesen: </w:t>
      </w:r>
      <w:proofErr w:type="spellStart"/>
      <w:r>
        <w:t>Wiewol</w:t>
      </w:r>
      <w:proofErr w:type="spellEnd"/>
      <w:r>
        <w:t xml:space="preserve"> ich weiß / daß die </w:t>
      </w:r>
      <w:proofErr w:type="spellStart"/>
      <w:r>
        <w:t>Wissenschafft</w:t>
      </w:r>
      <w:proofErr w:type="spellEnd"/>
      <w:r>
        <w:t xml:space="preserve"> der Historie der </w:t>
      </w:r>
      <w:proofErr w:type="spellStart"/>
      <w:r>
        <w:t>gantzen</w:t>
      </w:r>
      <w:proofErr w:type="spellEnd"/>
      <w:r>
        <w:t xml:space="preserve"> Welt sehr dienlich ist / auch zu geistlichen Sachen: So werden doch dieselbe / die sie zu solchem heiligen Ende gebrauchen / auch ihre Wahl darnach anstellen / und nicht mehr Zeit darauf wenden als was solches heiliges Ende mag </w:t>
      </w:r>
      <w:proofErr w:type="spellStart"/>
      <w:r>
        <w:t>befoerdern</w:t>
      </w:r>
      <w:proofErr w:type="spellEnd"/>
      <w:r>
        <w:t xml:space="preserve">. Die Unheiligen und </w:t>
      </w:r>
      <w:proofErr w:type="spellStart"/>
      <w:r>
        <w:t>Weltlingen</w:t>
      </w:r>
      <w:proofErr w:type="spellEnd"/>
      <w:r>
        <w:t xml:space="preserve"> haben ihre meiste Lust an </w:t>
      </w:r>
      <w:proofErr w:type="spellStart"/>
      <w:r>
        <w:t>deme</w:t>
      </w:r>
      <w:proofErr w:type="spellEnd"/>
      <w:r>
        <w:t xml:space="preserve"> / was am meisten </w:t>
      </w:r>
      <w:proofErr w:type="spellStart"/>
      <w:r>
        <w:t>irrdisch</w:t>
      </w:r>
      <w:proofErr w:type="spellEnd"/>
      <w:r>
        <w:t xml:space="preserve"> darinnen ist / ja </w:t>
      </w:r>
      <w:proofErr w:type="spellStart"/>
      <w:r>
        <w:t>offt</w:t>
      </w:r>
      <w:proofErr w:type="spellEnd"/>
      <w:r>
        <w:t xml:space="preserve"> an dem was </w:t>
      </w:r>
      <w:proofErr w:type="spellStart"/>
      <w:r>
        <w:t>kurtzweilig</w:t>
      </w:r>
      <w:proofErr w:type="spellEnd"/>
      <w:r>
        <w:t xml:space="preserve"> ist; Aber die Gottseligen haben in den Historien an denen am meisten gefallen / die sie zu GOtt </w:t>
      </w:r>
      <w:proofErr w:type="spellStart"/>
      <w:r>
        <w:t>fuehren</w:t>
      </w:r>
      <w:proofErr w:type="spellEnd"/>
      <w:r>
        <w:t xml:space="preserve"> / und da sie am meisten von GOtt in finden. Ein fleischlicher Leser mag / </w:t>
      </w:r>
      <w:proofErr w:type="spellStart"/>
      <w:r>
        <w:t>indeme</w:t>
      </w:r>
      <w:proofErr w:type="spellEnd"/>
      <w:r>
        <w:t xml:space="preserve"> er die Bibel lieset / sich ergetzen </w:t>
      </w:r>
      <w:proofErr w:type="spellStart"/>
      <w:r>
        <w:t>ueber</w:t>
      </w:r>
      <w:proofErr w:type="spellEnd"/>
      <w:r>
        <w:t xml:space="preserve"> die Historien / und doch keinen Schmack haben an der Lehre darinnen enthalten: Dabey denn diese Warnung zu </w:t>
      </w:r>
      <w:proofErr w:type="spellStart"/>
      <w:r>
        <w:t>mercken</w:t>
      </w:r>
      <w:proofErr w:type="spellEnd"/>
      <w:r>
        <w:t xml:space="preserve">: Wenn wir finden ein fleischlich Ergetzen oder Belustigen in uns </w:t>
      </w:r>
      <w:proofErr w:type="spellStart"/>
      <w:r>
        <w:t>ueber</w:t>
      </w:r>
      <w:proofErr w:type="spellEnd"/>
      <w:r>
        <w:t xml:space="preserve"> die Historien in der </w:t>
      </w:r>
      <w:proofErr w:type="spellStart"/>
      <w:r>
        <w:t>Schrifft</w:t>
      </w:r>
      <w:proofErr w:type="spellEnd"/>
      <w:r>
        <w:t xml:space="preserve"> / oder andere </w:t>
      </w:r>
      <w:proofErr w:type="spellStart"/>
      <w:r>
        <w:t>nuetzliche</w:t>
      </w:r>
      <w:proofErr w:type="spellEnd"/>
      <w:r>
        <w:t xml:space="preserve"> Historien / daß wir nicht alsobald deßwegen die Historie </w:t>
      </w:r>
      <w:proofErr w:type="spellStart"/>
      <w:r>
        <w:t>wegwerffen</w:t>
      </w:r>
      <w:proofErr w:type="spellEnd"/>
      <w:r>
        <w:t xml:space="preserve"> / sondern </w:t>
      </w:r>
      <w:proofErr w:type="spellStart"/>
      <w:r>
        <w:t>bemuehen</w:t>
      </w:r>
      <w:proofErr w:type="spellEnd"/>
      <w:r>
        <w:t xml:space="preserve"> uns vielmehr / wie unsere </w:t>
      </w:r>
      <w:proofErr w:type="spellStart"/>
      <w:r>
        <w:t>Kranckheit</w:t>
      </w:r>
      <w:proofErr w:type="spellEnd"/>
      <w:r>
        <w:t xml:space="preserve"> mag geheilet werden / daß wir </w:t>
      </w:r>
      <w:proofErr w:type="spellStart"/>
      <w:r>
        <w:t>moegen</w:t>
      </w:r>
      <w:proofErr w:type="spellEnd"/>
      <w:r>
        <w:t xml:space="preserve"> ein geistlich </w:t>
      </w:r>
      <w:proofErr w:type="spellStart"/>
      <w:r>
        <w:t>Wolbehagen</w:t>
      </w:r>
      <w:proofErr w:type="spellEnd"/>
      <w:r>
        <w:t xml:space="preserve"> darinnen finden / zu Gottes Ehren / daß GOtt </w:t>
      </w:r>
      <w:proofErr w:type="spellStart"/>
      <w:r>
        <w:t>moege</w:t>
      </w:r>
      <w:proofErr w:type="spellEnd"/>
      <w:r>
        <w:t xml:space="preserve"> seyn der Anfang / das Ende / das Leben und alles in unserm Studieren und </w:t>
      </w:r>
      <w:proofErr w:type="spellStart"/>
      <w:r>
        <w:t>Ergoetzungen</w:t>
      </w:r>
      <w:proofErr w:type="spellEnd"/>
      <w:r>
        <w:t xml:space="preserve">; und ob schon die fleischliche </w:t>
      </w:r>
      <w:proofErr w:type="spellStart"/>
      <w:r>
        <w:t>Ergoetzung</w:t>
      </w:r>
      <w:proofErr w:type="spellEnd"/>
      <w:r>
        <w:t xml:space="preserve"> </w:t>
      </w:r>
      <w:proofErr w:type="spellStart"/>
      <w:r>
        <w:t>ueber</w:t>
      </w:r>
      <w:proofErr w:type="spellEnd"/>
      <w:r>
        <w:t xml:space="preserve"> Historien in uns eine </w:t>
      </w:r>
      <w:proofErr w:type="spellStart"/>
      <w:r>
        <w:t>Suende</w:t>
      </w:r>
      <w:proofErr w:type="spellEnd"/>
      <w:r>
        <w:t xml:space="preserve"> ist / so machet doch GOtt der HErr dieselbe </w:t>
      </w:r>
      <w:proofErr w:type="spellStart"/>
      <w:r>
        <w:t>offt</w:t>
      </w:r>
      <w:proofErr w:type="spellEnd"/>
      <w:r>
        <w:t xml:space="preserve"> eine Gelegenheit zum Guten / </w:t>
      </w:r>
      <w:proofErr w:type="spellStart"/>
      <w:r>
        <w:t>indeme</w:t>
      </w:r>
      <w:proofErr w:type="spellEnd"/>
      <w:r>
        <w:t xml:space="preserve"> es uns mag </w:t>
      </w:r>
      <w:proofErr w:type="spellStart"/>
      <w:r>
        <w:t>fuehren</w:t>
      </w:r>
      <w:proofErr w:type="spellEnd"/>
      <w:r>
        <w:t xml:space="preserve"> zu der heiligen </w:t>
      </w:r>
      <w:proofErr w:type="spellStart"/>
      <w:r>
        <w:t>Warheit</w:t>
      </w:r>
      <w:proofErr w:type="spellEnd"/>
      <w:r>
        <w:t xml:space="preserve"> / dadurch wir nachmahlen geheiliget und bekehret werden / ob es schon im Anfang von uns als etwas neues angenommen. </w:t>
      </w:r>
    </w:p>
    <w:p w14:paraId="06D3909C" w14:textId="77777777" w:rsidR="006164D3" w:rsidRDefault="006164D3" w:rsidP="006164D3">
      <w:pPr>
        <w:pStyle w:val="StandardWeb"/>
      </w:pPr>
      <w:r>
        <w:t xml:space="preserve">Also auch die fleischliche Lust / die viele Leute haben darinnen / daß sie gerne was neues </w:t>
      </w:r>
      <w:proofErr w:type="spellStart"/>
      <w:r>
        <w:t>hoeren</w:t>
      </w:r>
      <w:proofErr w:type="spellEnd"/>
      <w:r>
        <w:t xml:space="preserve"> / und </w:t>
      </w:r>
      <w:proofErr w:type="spellStart"/>
      <w:r>
        <w:t>koennen</w:t>
      </w:r>
      <w:proofErr w:type="spellEnd"/>
      <w:r>
        <w:t xml:space="preserve"> reden und </w:t>
      </w:r>
      <w:proofErr w:type="spellStart"/>
      <w:r>
        <w:t>anhoeren</w:t>
      </w:r>
      <w:proofErr w:type="spellEnd"/>
      <w:r>
        <w:t xml:space="preserve"> mit Lust anderer Leute Sachen / die ihnen doch nicht angehen / dieselbe ist </w:t>
      </w:r>
      <w:proofErr w:type="spellStart"/>
      <w:r>
        <w:t>suendlich</w:t>
      </w:r>
      <w:proofErr w:type="spellEnd"/>
      <w:r>
        <w:t xml:space="preserve"> / weil dadurch viel Zeit verdorben / wichtiger Dinge / dazu unsere Zeit uns gegeben / und da wir uns um zu </w:t>
      </w:r>
      <w:proofErr w:type="spellStart"/>
      <w:r>
        <w:t>bekuemmern</w:t>
      </w:r>
      <w:proofErr w:type="spellEnd"/>
      <w:r>
        <w:t xml:space="preserve"> haben / </w:t>
      </w:r>
      <w:proofErr w:type="spellStart"/>
      <w:r>
        <w:t>versaeumet</w:t>
      </w:r>
      <w:proofErr w:type="spellEnd"/>
      <w:r>
        <w:t xml:space="preserve"> werden / dieses war der </w:t>
      </w:r>
      <w:proofErr w:type="spellStart"/>
      <w:r>
        <w:t>Athenienser</w:t>
      </w:r>
      <w:proofErr w:type="spellEnd"/>
      <w:r>
        <w:t xml:space="preserve"> ihr Laster / Act. 17/ 21. Die Athener und </w:t>
      </w:r>
      <w:proofErr w:type="spellStart"/>
      <w:r>
        <w:t>Auslaender</w:t>
      </w:r>
      <w:proofErr w:type="spellEnd"/>
      <w:r>
        <w:t xml:space="preserve"> waren gerichtet auf </w:t>
      </w:r>
      <w:proofErr w:type="spellStart"/>
      <w:r>
        <w:t>nichtes</w:t>
      </w:r>
      <w:proofErr w:type="spellEnd"/>
      <w:r>
        <w:t xml:space="preserve"> anders / denn etwas Neues zu sagen und zu </w:t>
      </w:r>
      <w:proofErr w:type="spellStart"/>
      <w:r>
        <w:t>hoeren</w:t>
      </w:r>
      <w:proofErr w:type="spellEnd"/>
      <w:r>
        <w:t xml:space="preserve">. Ja </w:t>
      </w:r>
      <w:proofErr w:type="spellStart"/>
      <w:r>
        <w:t>Neulichkeit</w:t>
      </w:r>
      <w:proofErr w:type="spellEnd"/>
      <w:r>
        <w:t xml:space="preserve"> in der Lehre / in Gottesdienst / in Lehrern und Predigern / ist </w:t>
      </w:r>
      <w:proofErr w:type="spellStart"/>
      <w:r>
        <w:t>offtmal</w:t>
      </w:r>
      <w:proofErr w:type="spellEnd"/>
      <w:r>
        <w:t xml:space="preserve"> ein Strick und Angel / da viele fleischliche </w:t>
      </w:r>
      <w:proofErr w:type="spellStart"/>
      <w:r>
        <w:t>Hertzen</w:t>
      </w:r>
      <w:proofErr w:type="spellEnd"/>
      <w:r>
        <w:t xml:space="preserve"> gefangen werden / welche von GOtt verlassen sind / weil sie ihn erst verlassen haben / und nicht gehalten an der </w:t>
      </w:r>
      <w:proofErr w:type="spellStart"/>
      <w:r>
        <w:t>Warheit</w:t>
      </w:r>
      <w:proofErr w:type="spellEnd"/>
      <w:r>
        <w:t xml:space="preserve"> / die sie einmal angenommen. </w:t>
      </w:r>
    </w:p>
    <w:p w14:paraId="7D5F5FCC" w14:textId="77777777" w:rsidR="006164D3" w:rsidRDefault="006164D3" w:rsidP="006164D3">
      <w:pPr>
        <w:spacing w:after="0" w:line="240" w:lineRule="auto"/>
      </w:pPr>
      <w:r>
        <w:br w:type="page"/>
      </w:r>
    </w:p>
    <w:p w14:paraId="4EEB1EFA" w14:textId="77777777" w:rsidR="006164D3" w:rsidRDefault="006164D3" w:rsidP="006164D3">
      <w:pPr>
        <w:pStyle w:val="berschrift1"/>
        <w:rPr>
          <w:sz w:val="48"/>
        </w:rPr>
      </w:pPr>
      <w:r>
        <w:t>Das XXXII. Capitel.</w:t>
      </w:r>
    </w:p>
    <w:p w14:paraId="2D103F0E" w14:textId="77777777" w:rsidR="006164D3" w:rsidRDefault="006164D3" w:rsidP="006164D3">
      <w:pPr>
        <w:pStyle w:val="StandardWeb"/>
      </w:pPr>
      <w:proofErr w:type="spellStart"/>
      <w:r>
        <w:rPr>
          <w:rStyle w:val="Fett"/>
          <w:rFonts w:eastAsiaTheme="majorEastAsia"/>
        </w:rPr>
        <w:t>Unnoethige</w:t>
      </w:r>
      <w:proofErr w:type="spellEnd"/>
      <w:r>
        <w:rPr>
          <w:rStyle w:val="Fett"/>
          <w:rFonts w:eastAsiaTheme="majorEastAsia"/>
        </w:rPr>
        <w:t xml:space="preserve"> </w:t>
      </w:r>
      <w:proofErr w:type="spellStart"/>
      <w:r>
        <w:rPr>
          <w:rStyle w:val="Fett"/>
          <w:rFonts w:eastAsiaTheme="majorEastAsia"/>
        </w:rPr>
        <w:t>Wissenschafft</w:t>
      </w:r>
      <w:proofErr w:type="spellEnd"/>
      <w:r>
        <w:rPr>
          <w:rStyle w:val="Fett"/>
          <w:rFonts w:eastAsiaTheme="majorEastAsia"/>
        </w:rPr>
        <w:t xml:space="preserve"> / und Belustigung darinnen muß </w:t>
      </w:r>
      <w:proofErr w:type="spellStart"/>
      <w:r>
        <w:rPr>
          <w:rStyle w:val="Fett"/>
          <w:rFonts w:eastAsiaTheme="majorEastAsia"/>
        </w:rPr>
        <w:t>verlaeugnet</w:t>
      </w:r>
      <w:proofErr w:type="spellEnd"/>
      <w:r>
        <w:rPr>
          <w:rStyle w:val="Fett"/>
          <w:rFonts w:eastAsiaTheme="majorEastAsia"/>
        </w:rPr>
        <w:t xml:space="preserve"> werden.</w:t>
      </w:r>
      <w:r>
        <w:t xml:space="preserve"> </w:t>
      </w:r>
    </w:p>
    <w:p w14:paraId="634FB494" w14:textId="77777777" w:rsidR="006164D3" w:rsidRDefault="006164D3" w:rsidP="006164D3">
      <w:pPr>
        <w:pStyle w:val="StandardWeb"/>
      </w:pPr>
      <w:r>
        <w:t xml:space="preserve">Es belustiget sich auch das Fleisch weiter in </w:t>
      </w:r>
      <w:proofErr w:type="spellStart"/>
      <w:r>
        <w:t>unnoethiger</w:t>
      </w:r>
      <w:proofErr w:type="spellEnd"/>
      <w:r>
        <w:t xml:space="preserve"> </w:t>
      </w:r>
      <w:proofErr w:type="spellStart"/>
      <w:r>
        <w:t>Wissenschafft</w:t>
      </w:r>
      <w:proofErr w:type="spellEnd"/>
      <w:r>
        <w:t xml:space="preserve"> / und strebet </w:t>
      </w:r>
      <w:proofErr w:type="spellStart"/>
      <w:r>
        <w:t>offt</w:t>
      </w:r>
      <w:proofErr w:type="spellEnd"/>
      <w:r>
        <w:t xml:space="preserve"> sehr nach derselben. Diese Lust muß </w:t>
      </w:r>
      <w:proofErr w:type="spellStart"/>
      <w:r>
        <w:t>verlaeugnet</w:t>
      </w:r>
      <w:proofErr w:type="spellEnd"/>
      <w:r>
        <w:t xml:space="preserve"> werden. </w:t>
      </w:r>
      <w:proofErr w:type="spellStart"/>
      <w:r>
        <w:t>Diß</w:t>
      </w:r>
      <w:proofErr w:type="spellEnd"/>
      <w:r>
        <w:t xml:space="preserve"> ist die gemeine </w:t>
      </w:r>
      <w:proofErr w:type="spellStart"/>
      <w:r>
        <w:t>Suende</w:t>
      </w:r>
      <w:proofErr w:type="spellEnd"/>
      <w:r>
        <w:t xml:space="preserve"> fast aller Menschen; aber doch hat der eine mehr Lust daran / als der ander. Auch diejenigen / die da </w:t>
      </w:r>
      <w:proofErr w:type="spellStart"/>
      <w:r>
        <w:t>koennen</w:t>
      </w:r>
      <w:proofErr w:type="spellEnd"/>
      <w:r>
        <w:t xml:space="preserve"> hin leben und wissen nicht recht den Grund ihres Glaubens / zu geschweigen / daß sie </w:t>
      </w:r>
      <w:proofErr w:type="spellStart"/>
      <w:r>
        <w:t>solten</w:t>
      </w:r>
      <w:proofErr w:type="spellEnd"/>
      <w:r>
        <w:t xml:space="preserve"> Rechenschafft von demselben geben </w:t>
      </w:r>
      <w:proofErr w:type="spellStart"/>
      <w:r>
        <w:t>koennen</w:t>
      </w:r>
      <w:proofErr w:type="spellEnd"/>
      <w:r>
        <w:t xml:space="preserve"> / die sind doch begierig </w:t>
      </w:r>
      <w:proofErr w:type="spellStart"/>
      <w:r>
        <w:t>unnuetze</w:t>
      </w:r>
      <w:proofErr w:type="spellEnd"/>
      <w:r>
        <w:t xml:space="preserve"> Dinge zu wissen / und fragen viele </w:t>
      </w:r>
      <w:proofErr w:type="spellStart"/>
      <w:r>
        <w:t>thoerichte</w:t>
      </w:r>
      <w:proofErr w:type="spellEnd"/>
      <w:r>
        <w:t xml:space="preserve"> Fragen von Dingen / die uns nicht </w:t>
      </w:r>
      <w:proofErr w:type="spellStart"/>
      <w:r>
        <w:t>offenbahret</w:t>
      </w:r>
      <w:proofErr w:type="spellEnd"/>
      <w:r>
        <w:t xml:space="preserve"> sind / oder die sie nicht angehen / da sie unterdessen das </w:t>
      </w:r>
      <w:proofErr w:type="spellStart"/>
      <w:r>
        <w:t>uebersehen</w:t>
      </w:r>
      <w:proofErr w:type="spellEnd"/>
      <w:r>
        <w:t xml:space="preserve"> / daran ihre Seligkeit lieget: Allein die Gelehrten / und sonderlich die mit sonderlichem verschmitzten Verstande begabet sind / und die </w:t>
      </w:r>
      <w:proofErr w:type="spellStart"/>
      <w:r>
        <w:t>beym</w:t>
      </w:r>
      <w:proofErr w:type="spellEnd"/>
      <w:r>
        <w:t xml:space="preserve"> </w:t>
      </w:r>
      <w:proofErr w:type="spellStart"/>
      <w:r>
        <w:t>disputiren</w:t>
      </w:r>
      <w:proofErr w:type="spellEnd"/>
      <w:r>
        <w:t xml:space="preserve"> sind erzogen worden / sind am meisten geneiget zu dieser </w:t>
      </w:r>
      <w:proofErr w:type="spellStart"/>
      <w:r>
        <w:t>Suende</w:t>
      </w:r>
      <w:proofErr w:type="spellEnd"/>
      <w:r>
        <w:t xml:space="preserve">: Ob </w:t>
      </w:r>
      <w:proofErr w:type="spellStart"/>
      <w:r>
        <w:t>diß</w:t>
      </w:r>
      <w:proofErr w:type="spellEnd"/>
      <w:r>
        <w:t xml:space="preserve"> nun schon ein </w:t>
      </w:r>
      <w:proofErr w:type="spellStart"/>
      <w:r>
        <w:t>schaendliches</w:t>
      </w:r>
      <w:proofErr w:type="spellEnd"/>
      <w:r>
        <w:t xml:space="preserve"> Laster ist / so </w:t>
      </w:r>
      <w:proofErr w:type="spellStart"/>
      <w:r>
        <w:t>bethoeret</w:t>
      </w:r>
      <w:proofErr w:type="spellEnd"/>
      <w:r>
        <w:t xml:space="preserve"> es doch den Menschen so / daß es von den meisten vor Tugend gerechnet wird. </w:t>
      </w:r>
    </w:p>
    <w:p w14:paraId="03CF9053" w14:textId="77777777" w:rsidR="006164D3" w:rsidRDefault="006164D3" w:rsidP="006164D3">
      <w:pPr>
        <w:pStyle w:val="StandardWeb"/>
      </w:pPr>
      <w:r>
        <w:t xml:space="preserve">GOtt </w:t>
      </w:r>
      <w:proofErr w:type="spellStart"/>
      <w:r>
        <w:t>kan</w:t>
      </w:r>
      <w:proofErr w:type="spellEnd"/>
      <w:r>
        <w:t xml:space="preserve"> man nicht zu viel erkennen / so </w:t>
      </w:r>
      <w:proofErr w:type="spellStart"/>
      <w:r>
        <w:t>kan</w:t>
      </w:r>
      <w:proofErr w:type="spellEnd"/>
      <w:r>
        <w:t xml:space="preserve"> auch kein </w:t>
      </w:r>
      <w:proofErr w:type="spellStart"/>
      <w:r>
        <w:t>Mnesch</w:t>
      </w:r>
      <w:proofErr w:type="spellEnd"/>
      <w:r>
        <w:t xml:space="preserve"> allzu sehr begehren zu haben das rechte </w:t>
      </w:r>
      <w:proofErr w:type="spellStart"/>
      <w:r>
        <w:t>Erkaentniß</w:t>
      </w:r>
      <w:proofErr w:type="spellEnd"/>
      <w:r>
        <w:t xml:space="preserve"> Gottes in Christo JEsu / ohne diese </w:t>
      </w:r>
      <w:proofErr w:type="spellStart"/>
      <w:r>
        <w:t>Wissenschafft</w:t>
      </w:r>
      <w:proofErr w:type="spellEnd"/>
      <w:r>
        <w:t xml:space="preserve"> ist das </w:t>
      </w:r>
      <w:proofErr w:type="spellStart"/>
      <w:r>
        <w:t>Gemuethe</w:t>
      </w:r>
      <w:proofErr w:type="spellEnd"/>
      <w:r>
        <w:t xml:space="preserve"> nimmer gut / noch das </w:t>
      </w:r>
      <w:proofErr w:type="spellStart"/>
      <w:r>
        <w:t>hertze</w:t>
      </w:r>
      <w:proofErr w:type="spellEnd"/>
      <w:r>
        <w:t xml:space="preserve"> geheiliget / noch der Mensch selig: So </w:t>
      </w:r>
      <w:proofErr w:type="spellStart"/>
      <w:r>
        <w:t>kan</w:t>
      </w:r>
      <w:proofErr w:type="spellEnd"/>
      <w:r>
        <w:t xml:space="preserve"> auch keiner zu viel wissen von dem Willen oder Worten Gottes / noch auch von seinen </w:t>
      </w:r>
      <w:proofErr w:type="spellStart"/>
      <w:r>
        <w:t>Wercken</w:t>
      </w:r>
      <w:proofErr w:type="spellEnd"/>
      <w:r>
        <w:t xml:space="preserve"> / in welchen er sich der Welt </w:t>
      </w:r>
      <w:proofErr w:type="spellStart"/>
      <w:r>
        <w:t>offenbahret</w:t>
      </w:r>
      <w:proofErr w:type="spellEnd"/>
      <w:r>
        <w:t xml:space="preserve">: Allein die fleischliche </w:t>
      </w:r>
      <w:proofErr w:type="spellStart"/>
      <w:r>
        <w:t>Wissenschafft</w:t>
      </w:r>
      <w:proofErr w:type="spellEnd"/>
      <w:r>
        <w:t xml:space="preserve"> / welche muß </w:t>
      </w:r>
      <w:proofErr w:type="spellStart"/>
      <w:r>
        <w:t>verlaeugnet</w:t>
      </w:r>
      <w:proofErr w:type="spellEnd"/>
      <w:r>
        <w:t xml:space="preserve"> werden / ist einer andern Art / denn die heilige </w:t>
      </w:r>
      <w:proofErr w:type="spellStart"/>
      <w:r>
        <w:t>Wissenschafft</w:t>
      </w:r>
      <w:proofErr w:type="spellEnd"/>
      <w:r>
        <w:t xml:space="preserve"> der </w:t>
      </w:r>
      <w:proofErr w:type="spellStart"/>
      <w:r>
        <w:t>Glaeubigen</w:t>
      </w:r>
      <w:proofErr w:type="spellEnd"/>
      <w:r>
        <w:t xml:space="preserve"> und dieser Unterscheid ist zu ersehen in folgenden. </w:t>
      </w:r>
    </w:p>
    <w:p w14:paraId="4CE06B9C" w14:textId="77777777" w:rsidR="006164D3" w:rsidRDefault="006164D3" w:rsidP="006164D3">
      <w:pPr>
        <w:pStyle w:val="StandardWeb"/>
      </w:pPr>
      <w:r>
        <w:t xml:space="preserve">1. Diese Begierde zu wissen / welche in den Unheiligen ist / kommt theils allein her von ihrer Natur / theils auch von einer Unart in ihnen / welche gleich ist einem verdorbenen und hitzigen Appetit / der das begehret was ungesund ist / und ist dennoch so </w:t>
      </w:r>
      <w:proofErr w:type="spellStart"/>
      <w:r>
        <w:t>ueberaus</w:t>
      </w:r>
      <w:proofErr w:type="spellEnd"/>
      <w:r>
        <w:t xml:space="preserve"> begierig darauf. Allein die Begierde zu wissen in den Heiligen wird erwecket durch die Liebe GOttes / und durch die Liebe zu denen heiligen und himmlischen Dingen / die sie begehren zu wissen. Die Gottlosen werden nicht durch die Liebe GOttes zu ihrem Fleiß getrieben / sondern aus fleischlicher Begierde etwas zu wissen / welches denn erhellet aus ihrem Ende / denn </w:t>
      </w:r>
    </w:p>
    <w:p w14:paraId="588D26FF" w14:textId="77777777" w:rsidR="006164D3" w:rsidRDefault="006164D3" w:rsidP="006164D3">
      <w:pPr>
        <w:pStyle w:val="StandardWeb"/>
      </w:pPr>
      <w:r>
        <w:t xml:space="preserve">2. Diese fleischliche </w:t>
      </w:r>
      <w:proofErr w:type="spellStart"/>
      <w:r>
        <w:t>Wissenschafft</w:t>
      </w:r>
      <w:proofErr w:type="spellEnd"/>
      <w:r>
        <w:t xml:space="preserve"> ist nur dem fleischlichen Sinn zu gefallen / damit derselbe habe / daran er sich </w:t>
      </w:r>
      <w:proofErr w:type="spellStart"/>
      <w:r>
        <w:t>moege</w:t>
      </w:r>
      <w:proofErr w:type="spellEnd"/>
      <w:r>
        <w:t xml:space="preserve"> </w:t>
      </w:r>
      <w:proofErr w:type="spellStart"/>
      <w:r>
        <w:t>ergoetzen</w:t>
      </w:r>
      <w:proofErr w:type="spellEnd"/>
      <w:r>
        <w:t xml:space="preserve"> / davon er </w:t>
      </w:r>
      <w:proofErr w:type="spellStart"/>
      <w:r>
        <w:t>moege</w:t>
      </w:r>
      <w:proofErr w:type="spellEnd"/>
      <w:r>
        <w:t xml:space="preserve"> reden / etc. Denn unser Verstand wird dadurch verbessert / so ist es auch von Natur </w:t>
      </w:r>
      <w:proofErr w:type="spellStart"/>
      <w:r>
        <w:t>angeheme</w:t>
      </w:r>
      <w:proofErr w:type="spellEnd"/>
      <w:r>
        <w:t xml:space="preserve"> etwas zu wissen / </w:t>
      </w:r>
      <w:proofErr w:type="spellStart"/>
      <w:r>
        <w:t>ueber</w:t>
      </w:r>
      <w:proofErr w:type="spellEnd"/>
      <w:r>
        <w:t xml:space="preserve"> </w:t>
      </w:r>
      <w:proofErr w:type="spellStart"/>
      <w:r>
        <w:t>deme</w:t>
      </w:r>
      <w:proofErr w:type="spellEnd"/>
      <w:r>
        <w:t xml:space="preserve"> so kommen darinnen vor neue und unterschiedliche Dinge / so macht es uns auch das Ansehen / daß wir weiser scheinen als andere Leute / und gibt uns an die Hand Materien / davon wir </w:t>
      </w:r>
      <w:proofErr w:type="spellStart"/>
      <w:r>
        <w:t>discuriren</w:t>
      </w:r>
      <w:proofErr w:type="spellEnd"/>
      <w:r>
        <w:t xml:space="preserve"> / und damit wir uns </w:t>
      </w:r>
      <w:proofErr w:type="spellStart"/>
      <w:r>
        <w:t>moegen</w:t>
      </w:r>
      <w:proofErr w:type="spellEnd"/>
      <w:r>
        <w:t xml:space="preserve"> sehen lassen / etc. Aus dieser und dergleichen Ursachen haben auch die </w:t>
      </w:r>
      <w:proofErr w:type="spellStart"/>
      <w:r>
        <w:t>aergesten</w:t>
      </w:r>
      <w:proofErr w:type="spellEnd"/>
      <w:r>
        <w:t xml:space="preserve"> eine Begierde etwas zu wissen. Aber dieses ist die </w:t>
      </w:r>
      <w:proofErr w:type="spellStart"/>
      <w:r>
        <w:t>Wissenschafft</w:t>
      </w:r>
      <w:proofErr w:type="spellEnd"/>
      <w:r>
        <w:t xml:space="preserve"> / die </w:t>
      </w:r>
      <w:proofErr w:type="spellStart"/>
      <w:r>
        <w:t>verlaeugnet</w:t>
      </w:r>
      <w:proofErr w:type="spellEnd"/>
      <w:r>
        <w:t xml:space="preserve"> werden muß / diejenige aber / darnach wir </w:t>
      </w:r>
      <w:proofErr w:type="spellStart"/>
      <w:r>
        <w:t>muessen</w:t>
      </w:r>
      <w:proofErr w:type="spellEnd"/>
      <w:r>
        <w:t xml:space="preserve"> streben / und die hoch zu achten ist / daß wir GOTT erkennen / damit wir ihn lieben / ehren / vertrauen / loben / preisen und geniessen </w:t>
      </w:r>
      <w:proofErr w:type="spellStart"/>
      <w:r>
        <w:t>moegen</w:t>
      </w:r>
      <w:proofErr w:type="spellEnd"/>
      <w:r>
        <w:t xml:space="preserve">; daß wir erkennen Christum / damit wir </w:t>
      </w:r>
      <w:proofErr w:type="spellStart"/>
      <w:r>
        <w:t>moegen</w:t>
      </w:r>
      <w:proofErr w:type="spellEnd"/>
      <w:r>
        <w:t xml:space="preserve"> Gemeinschafft mit </w:t>
      </w:r>
      <w:proofErr w:type="spellStart"/>
      <w:r>
        <w:t>ihme</w:t>
      </w:r>
      <w:proofErr w:type="spellEnd"/>
      <w:r>
        <w:t xml:space="preserve"> haben: Daß wir erkennen das Wort / und die </w:t>
      </w:r>
      <w:proofErr w:type="spellStart"/>
      <w:r>
        <w:t>Wercke</w:t>
      </w:r>
      <w:proofErr w:type="spellEnd"/>
      <w:r>
        <w:t xml:space="preserve"> GOttes / daß wir in demselben ihn </w:t>
      </w:r>
      <w:proofErr w:type="spellStart"/>
      <w:r>
        <w:t>moegen</w:t>
      </w:r>
      <w:proofErr w:type="spellEnd"/>
      <w:r>
        <w:t xml:space="preserve"> lernen erkennen nach seinem Wesen / und nach seinem Willen / und in </w:t>
      </w:r>
      <w:proofErr w:type="spellStart"/>
      <w:r>
        <w:t>deme</w:t>
      </w:r>
      <w:proofErr w:type="spellEnd"/>
      <w:r>
        <w:t xml:space="preserve"> wir seinen Willen erkennen / </w:t>
      </w:r>
      <w:proofErr w:type="spellStart"/>
      <w:r>
        <w:t>ihme</w:t>
      </w:r>
      <w:proofErr w:type="spellEnd"/>
      <w:r>
        <w:t xml:space="preserve"> </w:t>
      </w:r>
      <w:proofErr w:type="spellStart"/>
      <w:r>
        <w:t>moegen</w:t>
      </w:r>
      <w:proofErr w:type="spellEnd"/>
      <w:r>
        <w:t xml:space="preserve"> dienen / und zu gefallen leben: Dieses muß der Zweck und Absehen seyn der </w:t>
      </w:r>
      <w:proofErr w:type="spellStart"/>
      <w:r>
        <w:t>Wissenschafft</w:t>
      </w:r>
      <w:proofErr w:type="spellEnd"/>
      <w:r>
        <w:t xml:space="preserve"> eines Christen. Es ist </w:t>
      </w:r>
      <w:proofErr w:type="spellStart"/>
      <w:r>
        <w:t>nichtes</w:t>
      </w:r>
      <w:proofErr w:type="spellEnd"/>
      <w:r>
        <w:t xml:space="preserve"> in der Welt von allem / was GOtt </w:t>
      </w:r>
      <w:proofErr w:type="spellStart"/>
      <w:r>
        <w:t>offenbahret</w:t>
      </w:r>
      <w:proofErr w:type="spellEnd"/>
      <w:r>
        <w:t xml:space="preserve"> hat / das wir nicht </w:t>
      </w:r>
      <w:proofErr w:type="spellStart"/>
      <w:r>
        <w:t>solten</w:t>
      </w:r>
      <w:proofErr w:type="spellEnd"/>
      <w:r>
        <w:t xml:space="preserve"> wissen </w:t>
      </w:r>
      <w:proofErr w:type="spellStart"/>
      <w:r>
        <w:t>moegen</w:t>
      </w:r>
      <w:proofErr w:type="spellEnd"/>
      <w:r>
        <w:t xml:space="preserve"> / und welches zu wissen Lust haben verboten </w:t>
      </w:r>
      <w:proofErr w:type="spellStart"/>
      <w:r>
        <w:t>waere</w:t>
      </w:r>
      <w:proofErr w:type="spellEnd"/>
      <w:r>
        <w:t xml:space="preserve"> in solcher Ordnung / daß wir nicht bekleben bleiben an der </w:t>
      </w:r>
      <w:proofErr w:type="spellStart"/>
      <w:r>
        <w:t>Creature</w:t>
      </w:r>
      <w:proofErr w:type="spellEnd"/>
      <w:r>
        <w:t xml:space="preserve"> / oder an dem Verstande der Worte / sondern gebrauchen ein jegliches Ding als ein Buch / oder als ein Spiegel / GOtt darinnen zu sehen: Wir lieben ein Buch nicht so sehr um der </w:t>
      </w:r>
      <w:proofErr w:type="spellStart"/>
      <w:r>
        <w:t>schoenen</w:t>
      </w:r>
      <w:proofErr w:type="spellEnd"/>
      <w:r>
        <w:t xml:space="preserve"> Buchstaben willen / als um der Sache willen / die darinnen enthalten sind: So lieben wir auch nicht ein Spiegel so sehr um sein selbst willen / als </w:t>
      </w:r>
      <w:proofErr w:type="spellStart"/>
      <w:r>
        <w:t>weiln</w:t>
      </w:r>
      <w:proofErr w:type="spellEnd"/>
      <w:r>
        <w:t xml:space="preserve"> wir uns darinnen bespiegeln </w:t>
      </w:r>
      <w:proofErr w:type="spellStart"/>
      <w:r>
        <w:t>koennen</w:t>
      </w:r>
      <w:proofErr w:type="spellEnd"/>
      <w:r>
        <w:t xml:space="preserve">: Also wenn wir der Creaturen gebrauchen als ein Buch / darinnen wir den Willen GOttes lesen / und seine Natur und Wesen erkennen / und als ein Spiegel / darinnen wir die Herrlichkeit GOttes sehen </w:t>
      </w:r>
      <w:proofErr w:type="spellStart"/>
      <w:r>
        <w:t>koennen</w:t>
      </w:r>
      <w:proofErr w:type="spellEnd"/>
      <w:r>
        <w:t xml:space="preserve"> / so ist unser Fleiß und </w:t>
      </w:r>
      <w:proofErr w:type="spellStart"/>
      <w:r>
        <w:t>Wissenschafft</w:t>
      </w:r>
      <w:proofErr w:type="spellEnd"/>
      <w:r>
        <w:t xml:space="preserve"> Christlich und geheiliget: und solcher </w:t>
      </w:r>
      <w:proofErr w:type="spellStart"/>
      <w:r>
        <w:t>gestalt</w:t>
      </w:r>
      <w:proofErr w:type="spellEnd"/>
      <w:r>
        <w:t xml:space="preserve"> / wie Paulus </w:t>
      </w:r>
      <w:proofErr w:type="spellStart"/>
      <w:r>
        <w:t>nichtes</w:t>
      </w:r>
      <w:proofErr w:type="spellEnd"/>
      <w:r>
        <w:t xml:space="preserve"> begehret zu wissen / als CHristum den </w:t>
      </w:r>
      <w:proofErr w:type="spellStart"/>
      <w:r>
        <w:t>Gecreutzigten</w:t>
      </w:r>
      <w:proofErr w:type="spellEnd"/>
      <w:r>
        <w:t xml:space="preserve"> / soll ein jeglicher Christ sagen und </w:t>
      </w:r>
      <w:proofErr w:type="spellStart"/>
      <w:r>
        <w:t>gedencken</w:t>
      </w:r>
      <w:proofErr w:type="spellEnd"/>
      <w:r>
        <w:t xml:space="preserve"> / daß er </w:t>
      </w:r>
      <w:proofErr w:type="spellStart"/>
      <w:r>
        <w:t>nichtes</w:t>
      </w:r>
      <w:proofErr w:type="spellEnd"/>
      <w:r>
        <w:t xml:space="preserve"> begehret zu wissen als GOtt in CHristo. Denn ob wir schon viele tausend Dinge wissen / die an und vor ihnen selber schlecht und geringe sind / dennoch so lange wir dieselben begehren zu wissen / nicht um ihr selbst / sondern um GOttes willen / so bestehet unsere </w:t>
      </w:r>
      <w:proofErr w:type="spellStart"/>
      <w:r>
        <w:t>Wissenschafft</w:t>
      </w:r>
      <w:proofErr w:type="spellEnd"/>
      <w:r>
        <w:t xml:space="preserve"> nicht so sehr in dem / daß wir sie wissen / als daß wir GOtt in denselben erkennen / und ist </w:t>
      </w:r>
      <w:proofErr w:type="spellStart"/>
      <w:r>
        <w:t>diß</w:t>
      </w:r>
      <w:proofErr w:type="spellEnd"/>
      <w:r>
        <w:t xml:space="preserve"> alles also nur GOtt erkennen; Eben wie es eine Beschaffenheit hat in unserer Arbeit und Christlichen Pflicht / ob schon die Dinge / welche wir verrichten / an sich selbst viel und unterschiedlich sind / dennoch ist es alles nur Gott zu dienen / so lange wir es zu seinen Ehren thun. </w:t>
      </w:r>
      <w:proofErr w:type="spellStart"/>
      <w:r>
        <w:t>Diß</w:t>
      </w:r>
      <w:proofErr w:type="spellEnd"/>
      <w:r>
        <w:t xml:space="preserve"> ist der vornehmste Unterscheid unter einem unheiligen und gottseligen Gelehrten in allem ihren studieren. Der eine trachtet nur dahin seinen fleischlichen Sinn und vorwitzig </w:t>
      </w:r>
      <w:proofErr w:type="spellStart"/>
      <w:r>
        <w:t>Gemuethe</w:t>
      </w:r>
      <w:proofErr w:type="spellEnd"/>
      <w:r>
        <w:t xml:space="preserve"> zu ergetzen / und Lob / Ehr und Ruhm zu erjagen / oder gebrauchet seines </w:t>
      </w:r>
      <w:proofErr w:type="spellStart"/>
      <w:r>
        <w:t>studierens</w:t>
      </w:r>
      <w:proofErr w:type="spellEnd"/>
      <w:r>
        <w:t xml:space="preserve"> auf andere Art und Weise vor sich selbst: Der andere aber forschet und </w:t>
      </w:r>
      <w:proofErr w:type="spellStart"/>
      <w:r>
        <w:t>bemuehet</w:t>
      </w:r>
      <w:proofErr w:type="spellEnd"/>
      <w:r>
        <w:t xml:space="preserve"> sich zu erlernen das Wesen und Willen seines </w:t>
      </w:r>
      <w:proofErr w:type="spellStart"/>
      <w:r>
        <w:t>Schoepffers</w:t>
      </w:r>
      <w:proofErr w:type="spellEnd"/>
      <w:r>
        <w:t xml:space="preserve"> / und wie er alles sein Thun so </w:t>
      </w:r>
      <w:proofErr w:type="spellStart"/>
      <w:r>
        <w:t>moege</w:t>
      </w:r>
      <w:proofErr w:type="spellEnd"/>
      <w:r>
        <w:t xml:space="preserve"> einrichten / daß sein </w:t>
      </w:r>
      <w:proofErr w:type="spellStart"/>
      <w:r>
        <w:t>Schoepffer</w:t>
      </w:r>
      <w:proofErr w:type="spellEnd"/>
      <w:r>
        <w:t xml:space="preserve"> am meisten </w:t>
      </w:r>
      <w:proofErr w:type="spellStart"/>
      <w:r>
        <w:t>moege</w:t>
      </w:r>
      <w:proofErr w:type="spellEnd"/>
      <w:r>
        <w:t xml:space="preserve"> dadurch geehret und gelobet werden. Also wenn diese beyde eben dieselbe </w:t>
      </w:r>
      <w:proofErr w:type="spellStart"/>
      <w:r>
        <w:t>Buecher</w:t>
      </w:r>
      <w:proofErr w:type="spellEnd"/>
      <w:r>
        <w:t xml:space="preserve"> lesen / und eine Materie studieren / so kommt doch eines mit des andern Thun gar nicht </w:t>
      </w:r>
      <w:proofErr w:type="spellStart"/>
      <w:r>
        <w:t>ueberein</w:t>
      </w:r>
      <w:proofErr w:type="spellEnd"/>
      <w:r>
        <w:t xml:space="preserve"> / weil ihr Ende und Absehen in allen ihren Thun nicht </w:t>
      </w:r>
      <w:proofErr w:type="spellStart"/>
      <w:r>
        <w:t>uebereinstimmen</w:t>
      </w:r>
      <w:proofErr w:type="spellEnd"/>
      <w:r>
        <w:t xml:space="preserve">; Der eine ist zu frieden mit </w:t>
      </w:r>
      <w:proofErr w:type="spellStart"/>
      <w:r>
        <w:t>blosser</w:t>
      </w:r>
      <w:proofErr w:type="spellEnd"/>
      <w:r>
        <w:t xml:space="preserve"> Speculation, und solchem Wissen welches </w:t>
      </w:r>
      <w:proofErr w:type="spellStart"/>
      <w:r>
        <w:t>aufblaehet</w:t>
      </w:r>
      <w:proofErr w:type="spellEnd"/>
      <w:r>
        <w:t xml:space="preserve">; Der andere aber studieret darum / daß er </w:t>
      </w:r>
      <w:proofErr w:type="spellStart"/>
      <w:r>
        <w:t>moegen</w:t>
      </w:r>
      <w:proofErr w:type="spellEnd"/>
      <w:r>
        <w:t xml:space="preserve"> in seinem </w:t>
      </w:r>
      <w:proofErr w:type="spellStart"/>
      <w:r>
        <w:t>hertzen</w:t>
      </w:r>
      <w:proofErr w:type="spellEnd"/>
      <w:r>
        <w:t xml:space="preserve"> </w:t>
      </w:r>
      <w:proofErr w:type="spellStart"/>
      <w:r>
        <w:t>entzuenden</w:t>
      </w:r>
      <w:proofErr w:type="spellEnd"/>
      <w:r>
        <w:t xml:space="preserve"> ein heilig Feuer der Liebe / welches im Leiden erfrischen / und </w:t>
      </w:r>
      <w:proofErr w:type="spellStart"/>
      <w:r>
        <w:t>staercken</w:t>
      </w:r>
      <w:proofErr w:type="spellEnd"/>
      <w:r>
        <w:t xml:space="preserve"> </w:t>
      </w:r>
      <w:proofErr w:type="spellStart"/>
      <w:r>
        <w:t>moechte</w:t>
      </w:r>
      <w:proofErr w:type="spellEnd"/>
      <w:r>
        <w:t xml:space="preserve"> Gehorsam seinem GOtt zu leisten. </w:t>
      </w:r>
    </w:p>
    <w:p w14:paraId="3A1DF0FC" w14:textId="77777777" w:rsidR="006164D3" w:rsidRDefault="006164D3" w:rsidP="006164D3">
      <w:pPr>
        <w:pStyle w:val="StandardWeb"/>
      </w:pPr>
      <w:r>
        <w:t xml:space="preserve">3. Ferner / so sind auch insgemein die Materien unterschiedlich: welche sie begehren zu wissen; denn obschon </w:t>
      </w:r>
      <w:proofErr w:type="spellStart"/>
      <w:r>
        <w:t>nichtes</w:t>
      </w:r>
      <w:proofErr w:type="spellEnd"/>
      <w:r>
        <w:t xml:space="preserve"> ist / das ein Gottloser nicht so </w:t>
      </w:r>
      <w:proofErr w:type="spellStart"/>
      <w:r>
        <w:t>wol</w:t>
      </w:r>
      <w:proofErr w:type="spellEnd"/>
      <w:r>
        <w:t xml:space="preserve"> wissen </w:t>
      </w:r>
      <w:proofErr w:type="spellStart"/>
      <w:r>
        <w:t>kan</w:t>
      </w:r>
      <w:proofErr w:type="spellEnd"/>
      <w:r>
        <w:t xml:space="preserve"> als ein Gottseliger / und auch wenig Dinge sind / die er nicht </w:t>
      </w:r>
      <w:proofErr w:type="spellStart"/>
      <w:r>
        <w:t>moechte</w:t>
      </w:r>
      <w:proofErr w:type="spellEnd"/>
      <w:r>
        <w:t xml:space="preserve"> um einig selbstisch Ende begehren zu wissen; So ist doch gemeiniglich ein fleischlich Hertz mehr geneiget andere </w:t>
      </w:r>
      <w:proofErr w:type="spellStart"/>
      <w:r>
        <w:t>Wissenschafft</w:t>
      </w:r>
      <w:proofErr w:type="spellEnd"/>
      <w:r>
        <w:t xml:space="preserve"> zu haben / als in geistlichen Sachen sich zu </w:t>
      </w:r>
      <w:proofErr w:type="spellStart"/>
      <w:r>
        <w:t>ueben</w:t>
      </w:r>
      <w:proofErr w:type="spellEnd"/>
      <w:r>
        <w:t xml:space="preserve"> / oder kommt er zu geistlichen Sachen / so hat er die meiste Lust an streitigen </w:t>
      </w:r>
      <w:proofErr w:type="spellStart"/>
      <w:r>
        <w:t>Puncten</w:t>
      </w:r>
      <w:proofErr w:type="spellEnd"/>
      <w:r>
        <w:t xml:space="preserve"> / und solchen Sachen / die nicht so sehr dahin gehen das </w:t>
      </w:r>
      <w:proofErr w:type="spellStart"/>
      <w:r>
        <w:t>Hertze</w:t>
      </w:r>
      <w:proofErr w:type="spellEnd"/>
      <w:r>
        <w:t xml:space="preserve"> zu bessern / als nur mit Fragen den Verstand zu </w:t>
      </w:r>
      <w:proofErr w:type="spellStart"/>
      <w:r>
        <w:t>ueben</w:t>
      </w:r>
      <w:proofErr w:type="spellEnd"/>
      <w:r>
        <w:t xml:space="preserve">: Ein geheiligter Mensch aber hat die meiste Lust recht zu erkennen das Geheimniß der </w:t>
      </w:r>
      <w:proofErr w:type="spellStart"/>
      <w:r>
        <w:t>Erloesung</w:t>
      </w:r>
      <w:proofErr w:type="spellEnd"/>
      <w:r>
        <w:t xml:space="preserve"> / den Reichthum der Gnaden / die Herrlichkeit darauf erhoffet / das Wesen und Willen GOttes / was von </w:t>
      </w:r>
      <w:proofErr w:type="spellStart"/>
      <w:r>
        <w:t>ihme</w:t>
      </w:r>
      <w:proofErr w:type="spellEnd"/>
      <w:r>
        <w:t xml:space="preserve"> </w:t>
      </w:r>
      <w:proofErr w:type="spellStart"/>
      <w:r>
        <w:t>erfodert</w:t>
      </w:r>
      <w:proofErr w:type="spellEnd"/>
      <w:r>
        <w:t xml:space="preserve"> werde zu thun / und wie er dasselbe verrichten </w:t>
      </w:r>
      <w:proofErr w:type="spellStart"/>
      <w:r>
        <w:t>moege</w:t>
      </w:r>
      <w:proofErr w:type="spellEnd"/>
      <w:r>
        <w:t xml:space="preserve"> / die Versuchungen die </w:t>
      </w:r>
      <w:proofErr w:type="spellStart"/>
      <w:r>
        <w:t>ihme</w:t>
      </w:r>
      <w:proofErr w:type="spellEnd"/>
      <w:r>
        <w:t xml:space="preserve"> im Wege stehen / und die Gefahr </w:t>
      </w:r>
      <w:proofErr w:type="spellStart"/>
      <w:r>
        <w:t>darinn</w:t>
      </w:r>
      <w:proofErr w:type="spellEnd"/>
      <w:r>
        <w:t xml:space="preserve"> ihn dieselbe </w:t>
      </w:r>
      <w:proofErr w:type="spellStart"/>
      <w:r>
        <w:t>fuehren</w:t>
      </w:r>
      <w:proofErr w:type="spellEnd"/>
      <w:r>
        <w:t xml:space="preserve"> / wie er denen entgehen </w:t>
      </w:r>
      <w:proofErr w:type="spellStart"/>
      <w:r>
        <w:t>moege</w:t>
      </w:r>
      <w:proofErr w:type="spellEnd"/>
      <w:r>
        <w:t xml:space="preserve"> / und dergleichen / dadurch er und sein Neben-Mensch mag erbauet werden. Der eine hat seine Lust nur am Winde und Spreu der Worte; Der ander aber gehet um mit den nothwendigen / geistlichen und himmlischen </w:t>
      </w:r>
      <w:proofErr w:type="spellStart"/>
      <w:r>
        <w:t>Puncten</w:t>
      </w:r>
      <w:proofErr w:type="spellEnd"/>
      <w:r>
        <w:t xml:space="preserve"> / ja es ist nicht so sehr / daß er </w:t>
      </w:r>
      <w:proofErr w:type="spellStart"/>
      <w:r>
        <w:t>moege</w:t>
      </w:r>
      <w:proofErr w:type="spellEnd"/>
      <w:r>
        <w:t xml:space="preserve"> verstehen / ex. gr. den Verstand oder </w:t>
      </w:r>
      <w:proofErr w:type="spellStart"/>
      <w:r>
        <w:t>Meynung</w:t>
      </w:r>
      <w:proofErr w:type="spellEnd"/>
      <w:r>
        <w:t xml:space="preserve"> der </w:t>
      </w:r>
      <w:proofErr w:type="spellStart"/>
      <w:r>
        <w:t>Schrifft</w:t>
      </w:r>
      <w:proofErr w:type="spellEnd"/>
      <w:r>
        <w:t xml:space="preserve"> / als daß er darinnen mag finden / und lieben / und geniessen / und sich </w:t>
      </w:r>
      <w:proofErr w:type="spellStart"/>
      <w:r>
        <w:t>ergoetzen</w:t>
      </w:r>
      <w:proofErr w:type="spellEnd"/>
      <w:r>
        <w:t xml:space="preserve"> an dem GOtt / an dem Heyland / an dem Geist und an dem Leben / welches die </w:t>
      </w:r>
      <w:proofErr w:type="spellStart"/>
      <w:r>
        <w:t>Schrifft</w:t>
      </w:r>
      <w:proofErr w:type="spellEnd"/>
      <w:r>
        <w:t xml:space="preserve"> </w:t>
      </w:r>
      <w:proofErr w:type="spellStart"/>
      <w:r>
        <w:t>offenbahret</w:t>
      </w:r>
      <w:proofErr w:type="spellEnd"/>
      <w:r>
        <w:t xml:space="preserve"> hat: Aber eines Heuchlers </w:t>
      </w:r>
      <w:proofErr w:type="spellStart"/>
      <w:r>
        <w:t>Wissenschafft</w:t>
      </w:r>
      <w:proofErr w:type="spellEnd"/>
      <w:r>
        <w:t xml:space="preserve"> ist meistentheils nur </w:t>
      </w:r>
      <w:proofErr w:type="spellStart"/>
      <w:r>
        <w:t>Grammatica</w:t>
      </w:r>
      <w:proofErr w:type="spellEnd"/>
      <w:r>
        <w:t xml:space="preserve"> &amp; </w:t>
      </w:r>
      <w:proofErr w:type="spellStart"/>
      <w:r>
        <w:t>superficialis</w:t>
      </w:r>
      <w:proofErr w:type="spellEnd"/>
      <w:r>
        <w:t xml:space="preserve">, die nur </w:t>
      </w:r>
      <w:proofErr w:type="spellStart"/>
      <w:r>
        <w:t>beym</w:t>
      </w:r>
      <w:proofErr w:type="spellEnd"/>
      <w:r>
        <w:t xml:space="preserve"> Buchstaben bleibet und sich nicht </w:t>
      </w:r>
      <w:proofErr w:type="spellStart"/>
      <w:r>
        <w:t>bemuehet</w:t>
      </w:r>
      <w:proofErr w:type="spellEnd"/>
      <w:r>
        <w:t xml:space="preserve"> die </w:t>
      </w:r>
      <w:proofErr w:type="spellStart"/>
      <w:r>
        <w:t>offenbahrte</w:t>
      </w:r>
      <w:proofErr w:type="spellEnd"/>
      <w:r>
        <w:t xml:space="preserve"> Sachen in seiner Seelen zu empfinden und zu </w:t>
      </w:r>
      <w:proofErr w:type="spellStart"/>
      <w:r>
        <w:t>fuehlen</w:t>
      </w:r>
      <w:proofErr w:type="spellEnd"/>
      <w:r>
        <w:t xml:space="preserve">. </w:t>
      </w:r>
    </w:p>
    <w:p w14:paraId="29B2C00D" w14:textId="77777777" w:rsidR="006164D3" w:rsidRDefault="006164D3" w:rsidP="006164D3">
      <w:pPr>
        <w:pStyle w:val="StandardWeb"/>
      </w:pPr>
      <w:r>
        <w:t xml:space="preserve">4. Weiter: so ziehet solche fleischliche Begierde zur </w:t>
      </w:r>
      <w:proofErr w:type="spellStart"/>
      <w:r>
        <w:t>Wissenschafft</w:t>
      </w:r>
      <w:proofErr w:type="spellEnd"/>
      <w:r>
        <w:t xml:space="preserve"> die Seele von GOtt ab zur Creatur; Ein fleischlicher Mensch suchet nur sich selbst und die Creatur in seiner </w:t>
      </w:r>
      <w:proofErr w:type="spellStart"/>
      <w:r>
        <w:t>Wissenschafft</w:t>
      </w:r>
      <w:proofErr w:type="spellEnd"/>
      <w:r>
        <w:t xml:space="preserve"> / </w:t>
      </w:r>
      <w:proofErr w:type="spellStart"/>
      <w:r>
        <w:t>dannenhero</w:t>
      </w:r>
      <w:proofErr w:type="spellEnd"/>
      <w:r>
        <w:t xml:space="preserve"> je mehr solche </w:t>
      </w:r>
      <w:proofErr w:type="spellStart"/>
      <w:r>
        <w:t>Wissenschafft</w:t>
      </w:r>
      <w:proofErr w:type="spellEnd"/>
      <w:r>
        <w:t xml:space="preserve"> er erlanget / je weiter er von GOtt abkommt. Dieses war Adams Versuchung und </w:t>
      </w:r>
      <w:proofErr w:type="spellStart"/>
      <w:r>
        <w:t>Suende</w:t>
      </w:r>
      <w:proofErr w:type="spellEnd"/>
      <w:r>
        <w:t xml:space="preserve"> / daß er selber </w:t>
      </w:r>
      <w:proofErr w:type="spellStart"/>
      <w:r>
        <w:t>wolte</w:t>
      </w:r>
      <w:proofErr w:type="spellEnd"/>
      <w:r>
        <w:t xml:space="preserve"> wissen / was gut oder </w:t>
      </w:r>
      <w:proofErr w:type="spellStart"/>
      <w:r>
        <w:t>boese</w:t>
      </w:r>
      <w:proofErr w:type="spellEnd"/>
      <w:r>
        <w:t xml:space="preserve"> </w:t>
      </w:r>
      <w:proofErr w:type="spellStart"/>
      <w:r>
        <w:t>waere</w:t>
      </w:r>
      <w:proofErr w:type="spellEnd"/>
      <w:r>
        <w:t xml:space="preserve"> / auf daß er destoweniger GOttes </w:t>
      </w:r>
      <w:proofErr w:type="spellStart"/>
      <w:r>
        <w:t>moechte</w:t>
      </w:r>
      <w:proofErr w:type="spellEnd"/>
      <w:r>
        <w:t xml:space="preserve"> </w:t>
      </w:r>
      <w:proofErr w:type="spellStart"/>
      <w:r>
        <w:t>beduerffen</w:t>
      </w:r>
      <w:proofErr w:type="spellEnd"/>
      <w:r>
        <w:t xml:space="preserve"> / alles von Ihme zu haben / was </w:t>
      </w:r>
      <w:proofErr w:type="spellStart"/>
      <w:r>
        <w:t>ihme</w:t>
      </w:r>
      <w:proofErr w:type="spellEnd"/>
      <w:r>
        <w:t xml:space="preserve"> gut oder </w:t>
      </w:r>
      <w:proofErr w:type="spellStart"/>
      <w:r>
        <w:t>boese</w:t>
      </w:r>
      <w:proofErr w:type="spellEnd"/>
      <w:r>
        <w:t xml:space="preserve"> </w:t>
      </w:r>
      <w:proofErr w:type="spellStart"/>
      <w:r>
        <w:t>waere</w:t>
      </w:r>
      <w:proofErr w:type="spellEnd"/>
      <w:r>
        <w:t xml:space="preserve"> / auf daß er </w:t>
      </w:r>
      <w:proofErr w:type="spellStart"/>
      <w:r>
        <w:t>moechte</w:t>
      </w:r>
      <w:proofErr w:type="spellEnd"/>
      <w:r>
        <w:t xml:space="preserve"> sein Vertrauen auf sich selber setzen / und so viel besser </w:t>
      </w:r>
      <w:proofErr w:type="spellStart"/>
      <w:r>
        <w:t>ihme</w:t>
      </w:r>
      <w:proofErr w:type="spellEnd"/>
      <w:r>
        <w:t xml:space="preserve"> selber leben </w:t>
      </w:r>
      <w:proofErr w:type="spellStart"/>
      <w:r>
        <w:t>koente</w:t>
      </w:r>
      <w:proofErr w:type="spellEnd"/>
      <w:r>
        <w:t xml:space="preserve">. Geistliche und geheiligte </w:t>
      </w:r>
      <w:proofErr w:type="spellStart"/>
      <w:r>
        <w:t>Wissenschafft</w:t>
      </w:r>
      <w:proofErr w:type="spellEnd"/>
      <w:r>
        <w:t xml:space="preserve"> aber / die </w:t>
      </w:r>
      <w:proofErr w:type="spellStart"/>
      <w:r>
        <w:t>fuehret</w:t>
      </w:r>
      <w:proofErr w:type="spellEnd"/>
      <w:r>
        <w:t xml:space="preserve"> uns ab von uns selbst. </w:t>
      </w:r>
    </w:p>
    <w:p w14:paraId="497E77A8" w14:textId="77777777" w:rsidR="006164D3" w:rsidRDefault="006164D3" w:rsidP="006164D3">
      <w:pPr>
        <w:pStyle w:val="StandardWeb"/>
      </w:pPr>
      <w:r>
        <w:t xml:space="preserve">5. Fleischliche </w:t>
      </w:r>
      <w:proofErr w:type="spellStart"/>
      <w:r>
        <w:t>Wissenschafft</w:t>
      </w:r>
      <w:proofErr w:type="spellEnd"/>
      <w:r>
        <w:t xml:space="preserve"> </w:t>
      </w:r>
      <w:proofErr w:type="spellStart"/>
      <w:r>
        <w:t>wolte</w:t>
      </w:r>
      <w:proofErr w:type="spellEnd"/>
      <w:r>
        <w:t xml:space="preserve"> gerne GOttes Gesetze </w:t>
      </w:r>
      <w:proofErr w:type="spellStart"/>
      <w:r>
        <w:t>Graentzen</w:t>
      </w:r>
      <w:proofErr w:type="spellEnd"/>
      <w:r>
        <w:t xml:space="preserve"> und Ziel </w:t>
      </w:r>
      <w:proofErr w:type="spellStart"/>
      <w:r>
        <w:t>uebertreten</w:t>
      </w:r>
      <w:proofErr w:type="spellEnd"/>
      <w:r>
        <w:t xml:space="preserve"> / und das wissen / welches </w:t>
      </w:r>
      <w:proofErr w:type="spellStart"/>
      <w:r>
        <w:t>GOTt</w:t>
      </w:r>
      <w:proofErr w:type="spellEnd"/>
      <w:r>
        <w:t xml:space="preserve"> nicht </w:t>
      </w:r>
      <w:proofErr w:type="spellStart"/>
      <w:r>
        <w:t>offenbahret</w:t>
      </w:r>
      <w:proofErr w:type="spellEnd"/>
      <w:r>
        <w:t xml:space="preserve"> / und gucken in die Geheimnisse GOttes: Ein fleischlich Hertz bildet </w:t>
      </w:r>
      <w:proofErr w:type="spellStart"/>
      <w:r>
        <w:t>ihme</w:t>
      </w:r>
      <w:proofErr w:type="spellEnd"/>
      <w:r>
        <w:t xml:space="preserve"> ein / es wolle weiter gehen / als ein Mensch gehen </w:t>
      </w:r>
      <w:proofErr w:type="spellStart"/>
      <w:r>
        <w:t>kan</w:t>
      </w:r>
      <w:proofErr w:type="spellEnd"/>
      <w:r>
        <w:t xml:space="preserve"> / da es unterdessen wissentlich </w:t>
      </w:r>
      <w:proofErr w:type="spellStart"/>
      <w:r>
        <w:t>versaeumet</w:t>
      </w:r>
      <w:proofErr w:type="spellEnd"/>
      <w:r>
        <w:t xml:space="preserve"> und nicht </w:t>
      </w:r>
      <w:proofErr w:type="spellStart"/>
      <w:r>
        <w:t>wil</w:t>
      </w:r>
      <w:proofErr w:type="spellEnd"/>
      <w:r>
        <w:t xml:space="preserve"> verstehen lernen / das </w:t>
      </w:r>
      <w:proofErr w:type="spellStart"/>
      <w:r>
        <w:t>jenige</w:t>
      </w:r>
      <w:proofErr w:type="spellEnd"/>
      <w:r>
        <w:t xml:space="preserve"> / welches </w:t>
      </w:r>
      <w:proofErr w:type="spellStart"/>
      <w:r>
        <w:t>ihme</w:t>
      </w:r>
      <w:proofErr w:type="spellEnd"/>
      <w:r>
        <w:t xml:space="preserve"> diese Thorheit benehmen </w:t>
      </w:r>
      <w:proofErr w:type="spellStart"/>
      <w:r>
        <w:t>moechte</w:t>
      </w:r>
      <w:proofErr w:type="spellEnd"/>
      <w:r>
        <w:t xml:space="preserve">. Es ist so </w:t>
      </w:r>
      <w:proofErr w:type="spellStart"/>
      <w:r>
        <w:t>unverstaendig</w:t>
      </w:r>
      <w:proofErr w:type="spellEnd"/>
      <w:r>
        <w:t xml:space="preserve"> / daß es nicht </w:t>
      </w:r>
      <w:proofErr w:type="spellStart"/>
      <w:r>
        <w:t>kan</w:t>
      </w:r>
      <w:proofErr w:type="spellEnd"/>
      <w:r>
        <w:t xml:space="preserve"> </w:t>
      </w:r>
      <w:proofErr w:type="spellStart"/>
      <w:r>
        <w:t>begreiffen</w:t>
      </w:r>
      <w:proofErr w:type="spellEnd"/>
      <w:r>
        <w:t xml:space="preserve"> die geringste und schlechteste Creatur GOttes / und dennoch hat es so </w:t>
      </w:r>
      <w:proofErr w:type="spellStart"/>
      <w:r>
        <w:t>stoltze</w:t>
      </w:r>
      <w:proofErr w:type="spellEnd"/>
      <w:r>
        <w:t xml:space="preserve"> Einbildungen die </w:t>
      </w:r>
      <w:proofErr w:type="spellStart"/>
      <w:r>
        <w:t>hoechste</w:t>
      </w:r>
      <w:proofErr w:type="spellEnd"/>
      <w:r>
        <w:t xml:space="preserve"> Geheimnissen zu erreichen; und ob es schon durch seine Unwissenheit nicht verstehet dasjenige / welches es wissen </w:t>
      </w:r>
      <w:proofErr w:type="spellStart"/>
      <w:r>
        <w:t>moechte</w:t>
      </w:r>
      <w:proofErr w:type="spellEnd"/>
      <w:r>
        <w:t xml:space="preserve"> / und </w:t>
      </w:r>
      <w:proofErr w:type="spellStart"/>
      <w:r>
        <w:t>kan</w:t>
      </w:r>
      <w:proofErr w:type="spellEnd"/>
      <w:r>
        <w:t xml:space="preserve"> nicht sehen dasjenige / welches ein weiser und erleuchteter Mensch sehen </w:t>
      </w:r>
      <w:proofErr w:type="spellStart"/>
      <w:r>
        <w:t>kan</w:t>
      </w:r>
      <w:proofErr w:type="spellEnd"/>
      <w:r>
        <w:t xml:space="preserve"> / dennoch so </w:t>
      </w:r>
      <w:proofErr w:type="spellStart"/>
      <w:r>
        <w:t>zancket</w:t>
      </w:r>
      <w:proofErr w:type="spellEnd"/>
      <w:r>
        <w:t xml:space="preserve"> es vielmehr mit dem Licht als mit seinem Auge / und hat vielmehr das Wort GOttes und andere klare </w:t>
      </w:r>
      <w:proofErr w:type="spellStart"/>
      <w:r>
        <w:t>Gruende</w:t>
      </w:r>
      <w:proofErr w:type="spellEnd"/>
      <w:r>
        <w:t xml:space="preserve"> in Verdacht / als seine eigene Blindheit. Aber geistliche und geheiligte </w:t>
      </w:r>
      <w:proofErr w:type="spellStart"/>
      <w:r>
        <w:t>Wissenschafft</w:t>
      </w:r>
      <w:proofErr w:type="spellEnd"/>
      <w:r>
        <w:t xml:space="preserve"> </w:t>
      </w:r>
      <w:proofErr w:type="spellStart"/>
      <w:r>
        <w:t>haelt</w:t>
      </w:r>
      <w:proofErr w:type="spellEnd"/>
      <w:r>
        <w:t xml:space="preserve"> </w:t>
      </w:r>
      <w:proofErr w:type="spellStart"/>
      <w:r>
        <w:t>maeßig</w:t>
      </w:r>
      <w:proofErr w:type="spellEnd"/>
      <w:r>
        <w:t xml:space="preserve"> von sich / ist </w:t>
      </w:r>
      <w:proofErr w:type="spellStart"/>
      <w:r>
        <w:t>demuethig</w:t>
      </w:r>
      <w:proofErr w:type="spellEnd"/>
      <w:r>
        <w:t xml:space="preserve"> und gehorsam / begehret auch nicht </w:t>
      </w:r>
      <w:proofErr w:type="spellStart"/>
      <w:r>
        <w:t>hoeher</w:t>
      </w:r>
      <w:proofErr w:type="spellEnd"/>
      <w:r>
        <w:t xml:space="preserve"> zu steigen als die Leiter ist / auf daß nicht durch den einen Tritt / der </w:t>
      </w:r>
      <w:proofErr w:type="spellStart"/>
      <w:r>
        <w:t>allzuhoch</w:t>
      </w:r>
      <w:proofErr w:type="spellEnd"/>
      <w:r>
        <w:t xml:space="preserve"> seyn </w:t>
      </w:r>
      <w:proofErr w:type="spellStart"/>
      <w:r>
        <w:t>solte</w:t>
      </w:r>
      <w:proofErr w:type="spellEnd"/>
      <w:r>
        <w:t xml:space="preserve"> / mehr </w:t>
      </w:r>
      <w:proofErr w:type="spellStart"/>
      <w:r>
        <w:t>verlohren</w:t>
      </w:r>
      <w:proofErr w:type="spellEnd"/>
      <w:r>
        <w:t xml:space="preserve"> werde / als durch alle </w:t>
      </w:r>
      <w:proofErr w:type="spellStart"/>
      <w:r>
        <w:t>Muehe</w:t>
      </w:r>
      <w:proofErr w:type="spellEnd"/>
      <w:r>
        <w:t xml:space="preserve"> zuvor erjaget war. Ein solcher findet genug zu thun dasjenige zu erlernen / was </w:t>
      </w:r>
      <w:proofErr w:type="spellStart"/>
      <w:r>
        <w:t>GOTt</w:t>
      </w:r>
      <w:proofErr w:type="spellEnd"/>
      <w:r>
        <w:t xml:space="preserve"> in seinem Worte </w:t>
      </w:r>
      <w:proofErr w:type="spellStart"/>
      <w:r>
        <w:t>ihme</w:t>
      </w:r>
      <w:proofErr w:type="spellEnd"/>
      <w:r>
        <w:t xml:space="preserve"> befohlen hat / und hat derowegen nicht Zeit darum sich zu </w:t>
      </w:r>
      <w:proofErr w:type="spellStart"/>
      <w:r>
        <w:t>bemuehen</w:t>
      </w:r>
      <w:proofErr w:type="spellEnd"/>
      <w:r>
        <w:t xml:space="preserve"> / was GOtt vor </w:t>
      </w:r>
      <w:proofErr w:type="spellStart"/>
      <w:r>
        <w:t>ihme</w:t>
      </w:r>
      <w:proofErr w:type="spellEnd"/>
      <w:r>
        <w:t xml:space="preserve"> verborgen hat. Das Absehen und Zweck seiner </w:t>
      </w:r>
      <w:proofErr w:type="spellStart"/>
      <w:r>
        <w:t>Wissenschafft</w:t>
      </w:r>
      <w:proofErr w:type="spellEnd"/>
      <w:r>
        <w:t xml:space="preserve"> ist / daß er dieselbe in seinem Christenthum gebrauchen </w:t>
      </w:r>
      <w:proofErr w:type="spellStart"/>
      <w:r>
        <w:t>moege</w:t>
      </w:r>
      <w:proofErr w:type="spellEnd"/>
      <w:r>
        <w:t xml:space="preserve"> / darum achtet er das nicht groß / welches keinen Nutzen hat; so weiß er auch / daß GOtt am besten </w:t>
      </w:r>
      <w:proofErr w:type="spellStart"/>
      <w:r>
        <w:t>ihme</w:t>
      </w:r>
      <w:proofErr w:type="spellEnd"/>
      <w:r>
        <w:t xml:space="preserve"> sagen </w:t>
      </w:r>
      <w:proofErr w:type="spellStart"/>
      <w:r>
        <w:t>kan</w:t>
      </w:r>
      <w:proofErr w:type="spellEnd"/>
      <w:r>
        <w:t xml:space="preserve"> / was </w:t>
      </w:r>
      <w:proofErr w:type="spellStart"/>
      <w:r>
        <w:t>ihme</w:t>
      </w:r>
      <w:proofErr w:type="spellEnd"/>
      <w:r>
        <w:t xml:space="preserve"> am dienlichsten sey zu wissen / darum </w:t>
      </w:r>
      <w:proofErr w:type="spellStart"/>
      <w:r>
        <w:t>haelt</w:t>
      </w:r>
      <w:proofErr w:type="spellEnd"/>
      <w:r>
        <w:t xml:space="preserve"> er das vors beste / was GOtt </w:t>
      </w:r>
      <w:proofErr w:type="spellStart"/>
      <w:r>
        <w:t>ihme</w:t>
      </w:r>
      <w:proofErr w:type="spellEnd"/>
      <w:r>
        <w:t xml:space="preserve"> hat in seinem Wort vorgeschrieben. </w:t>
      </w:r>
    </w:p>
    <w:p w14:paraId="13C14612" w14:textId="77777777" w:rsidR="006164D3" w:rsidRDefault="006164D3" w:rsidP="006164D3">
      <w:pPr>
        <w:pStyle w:val="StandardWeb"/>
      </w:pPr>
      <w:r>
        <w:t xml:space="preserve">6. Fleischliche </w:t>
      </w:r>
      <w:proofErr w:type="spellStart"/>
      <w:r>
        <w:t>Gemuether</w:t>
      </w:r>
      <w:proofErr w:type="spellEnd"/>
      <w:r>
        <w:t xml:space="preserve"> lernen was sie wissen wollen nach ihrem Willen / und nach ihrem </w:t>
      </w:r>
      <w:proofErr w:type="spellStart"/>
      <w:r>
        <w:t>Kopff</w:t>
      </w:r>
      <w:proofErr w:type="spellEnd"/>
      <w:r>
        <w:t xml:space="preserve">: Aber Geistliche lernen es in dem Wege und Ordnung / der von GOtt vorgeschrieben ist / das ist / 1. in seiner Kirchen / welche ist die Schule / 2. aus seinem Worte / welches das Buch ist / so uns zu lernen befohlen / 3. durch seine Prediger / welche Er geordnet hat uns zu lehren / 4. in Gehorsam gegen seinem Geist / der alles in uns </w:t>
      </w:r>
      <w:proofErr w:type="spellStart"/>
      <w:r>
        <w:t>wuercken</w:t>
      </w:r>
      <w:proofErr w:type="spellEnd"/>
      <w:r>
        <w:t xml:space="preserve"> muß / 5. in </w:t>
      </w:r>
      <w:proofErr w:type="spellStart"/>
      <w:r>
        <w:t>eiferigem</w:t>
      </w:r>
      <w:proofErr w:type="spellEnd"/>
      <w:r>
        <w:t xml:space="preserve"> und </w:t>
      </w:r>
      <w:proofErr w:type="spellStart"/>
      <w:r>
        <w:t>andaechtigen</w:t>
      </w:r>
      <w:proofErr w:type="spellEnd"/>
      <w:r>
        <w:t xml:space="preserve"> Gebet um diesen Geist und dessen Segen. Dieses ist GOttes Weg / darinnen er die Menschen zum seligmachenden </w:t>
      </w:r>
      <w:proofErr w:type="spellStart"/>
      <w:r>
        <w:t>Erkaentnueß</w:t>
      </w:r>
      <w:proofErr w:type="spellEnd"/>
      <w:r>
        <w:t xml:space="preserve"> und </w:t>
      </w:r>
      <w:proofErr w:type="spellStart"/>
      <w:r>
        <w:t>Wissenschafft</w:t>
      </w:r>
      <w:proofErr w:type="spellEnd"/>
      <w:r>
        <w:t xml:space="preserve"> will bringen. </w:t>
      </w:r>
    </w:p>
    <w:p w14:paraId="78A9D270" w14:textId="77777777" w:rsidR="006164D3" w:rsidRDefault="006164D3" w:rsidP="006164D3">
      <w:pPr>
        <w:pStyle w:val="StandardWeb"/>
      </w:pPr>
      <w:r>
        <w:t xml:space="preserve">7. Fleischliche </w:t>
      </w:r>
      <w:proofErr w:type="spellStart"/>
      <w:r>
        <w:t>Gemuether</w:t>
      </w:r>
      <w:proofErr w:type="spellEnd"/>
      <w:r>
        <w:t xml:space="preserve"> nehmen gemeiniglich nicht in Acht die Ordnung in ihrem studieren / die GOtt erfordert; sondern sie fangen an / an dem welches sich am besten mit ihrem fleischlichen Sinn reimet / </w:t>
      </w:r>
      <w:proofErr w:type="spellStart"/>
      <w:r>
        <w:t>ddas</w:t>
      </w:r>
      <w:proofErr w:type="spellEnd"/>
      <w:r>
        <w:t xml:space="preserve"> dem alten Adam nicht zuwider ist / sie suchen hie ein wenig / und da </w:t>
      </w:r>
      <w:proofErr w:type="spellStart"/>
      <w:r>
        <w:t>einw</w:t>
      </w:r>
      <w:proofErr w:type="spellEnd"/>
      <w:r>
        <w:t xml:space="preserve"> </w:t>
      </w:r>
      <w:proofErr w:type="spellStart"/>
      <w:r>
        <w:t>enig</w:t>
      </w:r>
      <w:proofErr w:type="spellEnd"/>
      <w:r>
        <w:t xml:space="preserve"> aus / und machen daraus was sie wollen / zwingen es / daß es mit ihrem fleischlichem </w:t>
      </w:r>
      <w:proofErr w:type="spellStart"/>
      <w:r>
        <w:t>Gemuethe</w:t>
      </w:r>
      <w:proofErr w:type="spellEnd"/>
      <w:r>
        <w:t xml:space="preserve"> muß </w:t>
      </w:r>
      <w:proofErr w:type="spellStart"/>
      <w:r>
        <w:t>ueberein</w:t>
      </w:r>
      <w:proofErr w:type="spellEnd"/>
      <w:r>
        <w:t xml:space="preserve"> kommen / und das </w:t>
      </w:r>
      <w:proofErr w:type="spellStart"/>
      <w:r>
        <w:t>bekraefftigen</w:t>
      </w:r>
      <w:proofErr w:type="spellEnd"/>
      <w:r>
        <w:t xml:space="preserve"> / welches sie am liebsten wollen. Aber ein geistlicher Mensch der </w:t>
      </w:r>
      <w:proofErr w:type="spellStart"/>
      <w:r>
        <w:t>faenget</w:t>
      </w:r>
      <w:proofErr w:type="spellEnd"/>
      <w:r>
        <w:t xml:space="preserve"> an vom Grunde / und lernet erstlich dasjenige / was zum Wesen der Christlichen Religion </w:t>
      </w:r>
      <w:proofErr w:type="spellStart"/>
      <w:r>
        <w:t>gehoeret</w:t>
      </w:r>
      <w:proofErr w:type="spellEnd"/>
      <w:r>
        <w:t xml:space="preserve"> / und solche </w:t>
      </w:r>
      <w:proofErr w:type="spellStart"/>
      <w:r>
        <w:t>Stuecke</w:t>
      </w:r>
      <w:proofErr w:type="spellEnd"/>
      <w:r>
        <w:t xml:space="preserve"> / daran das ewige Leben hanget / und so </w:t>
      </w:r>
      <w:proofErr w:type="spellStart"/>
      <w:r>
        <w:t>faehret</w:t>
      </w:r>
      <w:proofErr w:type="spellEnd"/>
      <w:r>
        <w:t xml:space="preserve"> er ordentlich fort / wie ein </w:t>
      </w:r>
      <w:proofErr w:type="spellStart"/>
      <w:r>
        <w:t>Punct</w:t>
      </w:r>
      <w:proofErr w:type="spellEnd"/>
      <w:r>
        <w:t xml:space="preserve"> vor dem andern </w:t>
      </w:r>
      <w:proofErr w:type="spellStart"/>
      <w:r>
        <w:t>nuetzlich</w:t>
      </w:r>
      <w:proofErr w:type="spellEnd"/>
      <w:r>
        <w:t xml:space="preserve"> oder </w:t>
      </w:r>
      <w:proofErr w:type="spellStart"/>
      <w:r>
        <w:t>noethig</w:t>
      </w:r>
      <w:proofErr w:type="spellEnd"/>
      <w:r>
        <w:t xml:space="preserve"> ist / so </w:t>
      </w:r>
      <w:proofErr w:type="spellStart"/>
      <w:r>
        <w:t>erwehlet</w:t>
      </w:r>
      <w:proofErr w:type="spellEnd"/>
      <w:r>
        <w:t xml:space="preserve"> er denselben. </w:t>
      </w:r>
    </w:p>
    <w:p w14:paraId="25FB11D8" w14:textId="77777777" w:rsidR="006164D3" w:rsidRDefault="006164D3" w:rsidP="006164D3">
      <w:pPr>
        <w:pStyle w:val="StandardWeb"/>
      </w:pPr>
      <w:r>
        <w:t xml:space="preserve">8. So ist auch ein grosser Unterschied </w:t>
      </w:r>
      <w:proofErr w:type="spellStart"/>
      <w:r>
        <w:t>quoad</w:t>
      </w:r>
      <w:proofErr w:type="spellEnd"/>
      <w:r>
        <w:t xml:space="preserve"> Modum, oder in der Art und Weise dieser </w:t>
      </w:r>
      <w:proofErr w:type="spellStart"/>
      <w:r>
        <w:t>Wissenschafft</w:t>
      </w:r>
      <w:proofErr w:type="spellEnd"/>
      <w:r>
        <w:t xml:space="preserve">: Ein fleischlicher Mensch der gehet derwegen fort / und mit sonderlichen Einbildungen / ohne Ehrerbietung / und so redet er auch von GOtt und </w:t>
      </w:r>
      <w:proofErr w:type="spellStart"/>
      <w:r>
        <w:t>goettlichen</w:t>
      </w:r>
      <w:proofErr w:type="spellEnd"/>
      <w:r>
        <w:t xml:space="preserve"> Dingen / richtet und urtheilet dieselbe / da er vielmehr sich selbst / und seine Thaten nach demselben richten </w:t>
      </w:r>
      <w:proofErr w:type="spellStart"/>
      <w:r>
        <w:t>solte</w:t>
      </w:r>
      <w:proofErr w:type="spellEnd"/>
      <w:r>
        <w:t xml:space="preserve"> / ziehet und drehet das Wort GOttes / wie es </w:t>
      </w:r>
      <w:proofErr w:type="spellStart"/>
      <w:r>
        <w:t>ihme</w:t>
      </w:r>
      <w:proofErr w:type="spellEnd"/>
      <w:r>
        <w:t xml:space="preserve"> am beste </w:t>
      </w:r>
      <w:proofErr w:type="spellStart"/>
      <w:r>
        <w:t>gefaellt</w:t>
      </w:r>
      <w:proofErr w:type="spellEnd"/>
      <w:r>
        <w:t xml:space="preserve">; Ein Geistlicher aber forschet mit Furcht und Ehrerbietigkeit / </w:t>
      </w:r>
      <w:proofErr w:type="spellStart"/>
      <w:r>
        <w:t>haelt</w:t>
      </w:r>
      <w:proofErr w:type="spellEnd"/>
      <w:r>
        <w:t xml:space="preserve"> sich selbst </w:t>
      </w:r>
      <w:proofErr w:type="spellStart"/>
      <w:r>
        <w:t>verdaechtig</w:t>
      </w:r>
      <w:proofErr w:type="spellEnd"/>
      <w:r>
        <w:t xml:space="preserve"> in Ansehen seines grossen Unverstandes und Blindheit / ist aber unterdessen willig und bereit sich von dem Licht leiten und </w:t>
      </w:r>
      <w:proofErr w:type="spellStart"/>
      <w:r>
        <w:t>fuehren</w:t>
      </w:r>
      <w:proofErr w:type="spellEnd"/>
      <w:r>
        <w:t xml:space="preserve"> zu lassen in seinem </w:t>
      </w:r>
      <w:proofErr w:type="spellStart"/>
      <w:r>
        <w:t>gantzen</w:t>
      </w:r>
      <w:proofErr w:type="spellEnd"/>
      <w:r>
        <w:t xml:space="preserve"> Leben. </w:t>
      </w:r>
    </w:p>
    <w:p w14:paraId="30A4FD2D" w14:textId="34644F11" w:rsidR="0022039F" w:rsidRDefault="006164D3" w:rsidP="006164D3">
      <w:pPr>
        <w:pStyle w:val="StandardWeb"/>
      </w:pPr>
      <w:proofErr w:type="spellStart"/>
      <w:r>
        <w:t>Nachdeme</w:t>
      </w:r>
      <w:proofErr w:type="spellEnd"/>
      <w:r>
        <w:t xml:space="preserve"> nun in diesem angezeiget / was fleischliche </w:t>
      </w:r>
      <w:proofErr w:type="spellStart"/>
      <w:r>
        <w:t>Wissenschafft</w:t>
      </w:r>
      <w:proofErr w:type="spellEnd"/>
      <w:r>
        <w:t xml:space="preserve"> ist / so hat ein jeder dahin sich zu bearbeiten / selbige zu </w:t>
      </w:r>
      <w:proofErr w:type="spellStart"/>
      <w:r>
        <w:t>verlaeugnen</w:t>
      </w:r>
      <w:proofErr w:type="spellEnd"/>
      <w:r>
        <w:t xml:space="preserve">. </w:t>
      </w:r>
      <w:proofErr w:type="spellStart"/>
      <w:r>
        <w:t>Zaeumet</w:t>
      </w:r>
      <w:proofErr w:type="spellEnd"/>
      <w:r>
        <w:t xml:space="preserve"> und bezwinget eure </w:t>
      </w:r>
      <w:proofErr w:type="spellStart"/>
      <w:r>
        <w:t>allzueiferige</w:t>
      </w:r>
      <w:proofErr w:type="spellEnd"/>
      <w:r>
        <w:t xml:space="preserve"> Begierde zu lernen / wie ihr </w:t>
      </w:r>
      <w:proofErr w:type="spellStart"/>
      <w:r>
        <w:t>waerdet</w:t>
      </w:r>
      <w:proofErr w:type="spellEnd"/>
      <w:r>
        <w:t xml:space="preserve"> bezwingen euren </w:t>
      </w:r>
      <w:proofErr w:type="spellStart"/>
      <w:r>
        <w:t>freßigen</w:t>
      </w:r>
      <w:proofErr w:type="spellEnd"/>
      <w:r>
        <w:t xml:space="preserve"> Appetit: Wo ihr ein solches </w:t>
      </w:r>
      <w:proofErr w:type="spellStart"/>
      <w:r>
        <w:t>Gemuethe</w:t>
      </w:r>
      <w:proofErr w:type="spellEnd"/>
      <w:r>
        <w:t xml:space="preserve"> habet / das </w:t>
      </w:r>
      <w:proofErr w:type="spellStart"/>
      <w:r>
        <w:t>hoeher</w:t>
      </w:r>
      <w:proofErr w:type="spellEnd"/>
      <w:r>
        <w:t xml:space="preserve"> und weiter gehen </w:t>
      </w:r>
      <w:proofErr w:type="spellStart"/>
      <w:r>
        <w:t>wolte</w:t>
      </w:r>
      <w:proofErr w:type="spellEnd"/>
      <w:r>
        <w:t xml:space="preserve"> / als GOtt in seinem Wort euch offenbaret hat / oder ein </w:t>
      </w:r>
      <w:proofErr w:type="spellStart"/>
      <w:r>
        <w:t>Gemueth</w:t>
      </w:r>
      <w:proofErr w:type="spellEnd"/>
      <w:r>
        <w:t xml:space="preserve"> / das endlich will / oder muß die </w:t>
      </w:r>
      <w:proofErr w:type="spellStart"/>
      <w:r>
        <w:t>Ursach</w:t>
      </w:r>
      <w:proofErr w:type="spellEnd"/>
      <w:r>
        <w:t xml:space="preserve"> wissen / von allen </w:t>
      </w:r>
      <w:proofErr w:type="spellStart"/>
      <w:r>
        <w:t>Wercken</w:t>
      </w:r>
      <w:proofErr w:type="spellEnd"/>
      <w:r>
        <w:t xml:space="preserve"> und Gerichten Gottes / und welches murret / wenn alle seine </w:t>
      </w:r>
      <w:proofErr w:type="spellStart"/>
      <w:r>
        <w:t>Zweiffel</w:t>
      </w:r>
      <w:proofErr w:type="spellEnd"/>
      <w:r>
        <w:t xml:space="preserve"> </w:t>
      </w:r>
      <w:proofErr w:type="spellStart"/>
      <w:r>
        <w:t>ihme</w:t>
      </w:r>
      <w:proofErr w:type="spellEnd"/>
      <w:r>
        <w:t xml:space="preserve"> nicht benommen werden / so </w:t>
      </w:r>
      <w:proofErr w:type="spellStart"/>
      <w:r>
        <w:t>gedencket</w:t>
      </w:r>
      <w:proofErr w:type="spellEnd"/>
      <w:r>
        <w:t xml:space="preserve"> / daß dieses ist Selbst / welches muß </w:t>
      </w:r>
      <w:proofErr w:type="spellStart"/>
      <w:r>
        <w:t>verlaeugnet</w:t>
      </w:r>
      <w:proofErr w:type="spellEnd"/>
      <w:r>
        <w:t xml:space="preserve"> werden / und wo einer weise ist in seinen Augen / daß er muß ein Narr werden / auf daß er weise werde / 1 Cor. 3/ 18. und daß ihr </w:t>
      </w:r>
      <w:proofErr w:type="spellStart"/>
      <w:r>
        <w:t>muesset</w:t>
      </w:r>
      <w:proofErr w:type="spellEnd"/>
      <w:r>
        <w:t xml:space="preserve"> kommen zu Christi Schule wie die kleinen Kinder / wo ihr wollet seine </w:t>
      </w:r>
      <w:proofErr w:type="spellStart"/>
      <w:r>
        <w:t>Juenger</w:t>
      </w:r>
      <w:proofErr w:type="spellEnd"/>
      <w:r>
        <w:t xml:space="preserve"> seyn: </w:t>
      </w:r>
      <w:proofErr w:type="spellStart"/>
      <w:r>
        <w:t>Bedencket</w:t>
      </w:r>
      <w:proofErr w:type="spellEnd"/>
      <w:r>
        <w:t xml:space="preserve"> auch / daß diese </w:t>
      </w:r>
      <w:proofErr w:type="spellStart"/>
      <w:r>
        <w:t>Luesternheit</w:t>
      </w:r>
      <w:proofErr w:type="spellEnd"/>
      <w:r>
        <w:t xml:space="preserve"> des Verstandes / diese Verwegenheit und Einbildung eures fleischlichen </w:t>
      </w:r>
      <w:proofErr w:type="spellStart"/>
      <w:r>
        <w:t>Gemuethes</w:t>
      </w:r>
      <w:proofErr w:type="spellEnd"/>
      <w:r>
        <w:t xml:space="preserve"> in gewissen Respect eine </w:t>
      </w:r>
      <w:proofErr w:type="spellStart"/>
      <w:r>
        <w:t>groessere</w:t>
      </w:r>
      <w:proofErr w:type="spellEnd"/>
      <w:r>
        <w:t xml:space="preserve"> und </w:t>
      </w:r>
      <w:proofErr w:type="spellStart"/>
      <w:r>
        <w:t>gefaehrlicher</w:t>
      </w:r>
      <w:proofErr w:type="spellEnd"/>
      <w:r>
        <w:t xml:space="preserve"> </w:t>
      </w:r>
      <w:proofErr w:type="spellStart"/>
      <w:r>
        <w:t>Suende</w:t>
      </w:r>
      <w:proofErr w:type="spellEnd"/>
      <w:r>
        <w:t xml:space="preserve"> sey / als </w:t>
      </w:r>
      <w:proofErr w:type="spellStart"/>
      <w:r>
        <w:t>oeffentliche</w:t>
      </w:r>
      <w:proofErr w:type="spellEnd"/>
      <w:r>
        <w:t xml:space="preserve"> schandbare Laster; und daß ihr eure Seele so wohl </w:t>
      </w:r>
      <w:proofErr w:type="spellStart"/>
      <w:r>
        <w:t>betriegen</w:t>
      </w:r>
      <w:proofErr w:type="spellEnd"/>
      <w:r>
        <w:t xml:space="preserve"> und ins Verderben </w:t>
      </w:r>
      <w:proofErr w:type="spellStart"/>
      <w:r>
        <w:t>stuertzen</w:t>
      </w:r>
      <w:proofErr w:type="spellEnd"/>
      <w:r>
        <w:t xml:space="preserve"> </w:t>
      </w:r>
      <w:proofErr w:type="spellStart"/>
      <w:r>
        <w:t>koennet</w:t>
      </w:r>
      <w:proofErr w:type="spellEnd"/>
      <w:r>
        <w:t xml:space="preserve"> bey einem sittsamen und </w:t>
      </w:r>
      <w:proofErr w:type="spellStart"/>
      <w:r>
        <w:t>erbaren</w:t>
      </w:r>
      <w:proofErr w:type="spellEnd"/>
      <w:r>
        <w:t xml:space="preserve"> Leben / </w:t>
      </w:r>
      <w:proofErr w:type="spellStart"/>
      <w:r>
        <w:t>indeme</w:t>
      </w:r>
      <w:proofErr w:type="spellEnd"/>
      <w:r>
        <w:t xml:space="preserve"> ihr Selbst in seiner </w:t>
      </w:r>
      <w:proofErr w:type="spellStart"/>
      <w:r>
        <w:t>curiositaet</w:t>
      </w:r>
      <w:proofErr w:type="spellEnd"/>
      <w:r>
        <w:t xml:space="preserve"> den Willen lasset / als wenn ihr in groben und </w:t>
      </w:r>
      <w:proofErr w:type="spellStart"/>
      <w:r>
        <w:t>schaendlichen</w:t>
      </w:r>
      <w:proofErr w:type="spellEnd"/>
      <w:r>
        <w:t xml:space="preserve"> </w:t>
      </w:r>
      <w:proofErr w:type="spellStart"/>
      <w:r>
        <w:t>Luesten</w:t>
      </w:r>
      <w:proofErr w:type="spellEnd"/>
      <w:r>
        <w:t xml:space="preserve"> des Fleisches lebet. </w:t>
      </w:r>
    </w:p>
    <w:p w14:paraId="449171C0" w14:textId="77777777" w:rsidR="00D5498D" w:rsidRPr="00D5498D" w:rsidRDefault="007166CE" w:rsidP="008E63BE">
      <w:pPr>
        <w:pStyle w:val="berschrift1"/>
      </w:pPr>
      <w:r>
        <w:br w:type="page"/>
      </w:r>
      <w:r w:rsidR="00D5498D" w:rsidRPr="00D5498D">
        <w:t>Quellen:</w:t>
      </w:r>
    </w:p>
    <w:p w14:paraId="1AC5BA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9A36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19B7C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EABC8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F45F7C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3FE5F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066DA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4C8E9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AB136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867B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32BFF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2FAE9F4" w14:textId="02ACF89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64D3"/>
    <w:rsid w:val="00082307"/>
    <w:rsid w:val="000C66E5"/>
    <w:rsid w:val="001F54C4"/>
    <w:rsid w:val="0022039F"/>
    <w:rsid w:val="00272484"/>
    <w:rsid w:val="00297F83"/>
    <w:rsid w:val="002E6D11"/>
    <w:rsid w:val="00381C0C"/>
    <w:rsid w:val="00537F59"/>
    <w:rsid w:val="006164D3"/>
    <w:rsid w:val="007166CE"/>
    <w:rsid w:val="007E1779"/>
    <w:rsid w:val="0083667B"/>
    <w:rsid w:val="008D7463"/>
    <w:rsid w:val="008E417E"/>
    <w:rsid w:val="008E63BE"/>
    <w:rsid w:val="00B365E5"/>
    <w:rsid w:val="00C35859"/>
    <w:rsid w:val="00CC4EAC"/>
    <w:rsid w:val="00D14D4F"/>
    <w:rsid w:val="00D5498D"/>
    <w:rsid w:val="00F900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640D"/>
  <w15:chartTrackingRefBased/>
  <w15:docId w15:val="{41B82DB1-83CE-4633-80E2-7F7860A12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164D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164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131</Pages>
  <Words>63574</Words>
  <Characters>400522</Characters>
  <Application>Microsoft Office Word</Application>
  <DocSecurity>0</DocSecurity>
  <Lines>3337</Lines>
  <Paragraphs>926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463170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nothwendige Lehre von der Verläugnung seiner selbst</dc:title>
  <dc:subject/>
  <dc:creator>Baxter, Richard</dc:creator>
  <cp:keywords/>
  <dc:description/>
  <cp:lastModifiedBy>webmaster@glaubensstimme.de</cp:lastModifiedBy>
  <cp:revision>2</cp:revision>
  <dcterms:created xsi:type="dcterms:W3CDTF">2021-04-13T05:53:00Z</dcterms:created>
  <dcterms:modified xsi:type="dcterms:W3CDTF">2021-04-14T14:09:00Z</dcterms:modified>
  <dc:language>de</dc:language>
</cp:coreProperties>
</file>